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comments.xml" ContentType="application/vnd.openxmlformats-officedocument.wordprocessingml.comment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0D9" w:rsidRPr="009C43A0" w:rsidRDefault="00F200D9" w:rsidP="00685F74">
      <w:pPr>
        <w:jc w:val="center"/>
        <w:outlineLvl w:val="0"/>
        <w:rPr>
          <w:rFonts w:ascii="Times New Roman" w:hAnsi="Times New Roman"/>
          <w:b/>
          <w:bCs/>
          <w:sz w:val="24"/>
          <w:szCs w:val="24"/>
        </w:rPr>
      </w:pPr>
      <w:r w:rsidRPr="009C43A0">
        <w:rPr>
          <w:rFonts w:ascii="Times New Roman" w:hAnsi="Times New Roman"/>
          <w:b/>
          <w:bCs/>
          <w:sz w:val="24"/>
          <w:szCs w:val="24"/>
        </w:rPr>
        <w:t>ПРИМЕРНАЯ ОСНОВНАЯ ОБРАЗОВАТЕЛЬНАЯ ПРОГРАММА</w:t>
      </w:r>
    </w:p>
    <w:p w:rsidR="00F200D9" w:rsidRPr="009C43A0" w:rsidRDefault="00F200D9" w:rsidP="00414C20">
      <w:pPr>
        <w:jc w:val="center"/>
        <w:rPr>
          <w:rFonts w:ascii="Times New Roman" w:hAnsi="Times New Roman"/>
          <w:b/>
          <w:sz w:val="24"/>
          <w:szCs w:val="24"/>
        </w:rPr>
      </w:pPr>
    </w:p>
    <w:p w:rsidR="00F200D9" w:rsidRPr="009C43A0" w:rsidRDefault="00F200D9" w:rsidP="00685F74">
      <w:pPr>
        <w:spacing w:after="0"/>
        <w:jc w:val="center"/>
        <w:outlineLvl w:val="0"/>
        <w:rPr>
          <w:rFonts w:ascii="Times New Roman" w:hAnsi="Times New Roman"/>
          <w:b/>
          <w:sz w:val="24"/>
          <w:szCs w:val="24"/>
        </w:rPr>
      </w:pPr>
      <w:r w:rsidRPr="009C43A0">
        <w:rPr>
          <w:rFonts w:ascii="Times New Roman" w:hAnsi="Times New Roman"/>
          <w:b/>
          <w:sz w:val="24"/>
          <w:szCs w:val="24"/>
        </w:rPr>
        <w:t>Уровень профессионального образования</w:t>
      </w:r>
    </w:p>
    <w:p w:rsidR="00F200D9" w:rsidRPr="009C43A0" w:rsidRDefault="00F200D9" w:rsidP="00414C20">
      <w:pPr>
        <w:spacing w:after="0"/>
        <w:jc w:val="center"/>
        <w:rPr>
          <w:rFonts w:ascii="Times New Roman" w:hAnsi="Times New Roman"/>
          <w:sz w:val="24"/>
          <w:szCs w:val="24"/>
        </w:rPr>
      </w:pPr>
      <w:r w:rsidRPr="009C43A0">
        <w:rPr>
          <w:rFonts w:ascii="Times New Roman" w:hAnsi="Times New Roman"/>
          <w:sz w:val="24"/>
          <w:szCs w:val="24"/>
        </w:rPr>
        <w:t>Среднее профессиональное образование</w:t>
      </w:r>
    </w:p>
    <w:p w:rsidR="00F200D9" w:rsidRPr="009C43A0" w:rsidRDefault="00F200D9" w:rsidP="00414C20">
      <w:pPr>
        <w:spacing w:after="0"/>
        <w:jc w:val="center"/>
        <w:rPr>
          <w:rFonts w:ascii="Times New Roman" w:hAnsi="Times New Roman"/>
          <w:b/>
          <w:sz w:val="24"/>
          <w:szCs w:val="24"/>
        </w:rPr>
      </w:pPr>
    </w:p>
    <w:p w:rsidR="00F200D9" w:rsidRPr="009C43A0" w:rsidRDefault="00F200D9" w:rsidP="00685F74">
      <w:pPr>
        <w:spacing w:after="0"/>
        <w:jc w:val="center"/>
        <w:outlineLvl w:val="0"/>
        <w:rPr>
          <w:rFonts w:ascii="Times New Roman" w:hAnsi="Times New Roman"/>
          <w:b/>
          <w:sz w:val="24"/>
          <w:szCs w:val="24"/>
        </w:rPr>
      </w:pPr>
      <w:r w:rsidRPr="009C43A0">
        <w:rPr>
          <w:rFonts w:ascii="Times New Roman" w:hAnsi="Times New Roman"/>
          <w:b/>
          <w:sz w:val="24"/>
          <w:szCs w:val="24"/>
        </w:rPr>
        <w:t>Образовательная программа</w:t>
      </w:r>
    </w:p>
    <w:p w:rsidR="00F50D12" w:rsidRPr="009C43A0" w:rsidRDefault="00F50D12" w:rsidP="00F50D12">
      <w:pPr>
        <w:spacing w:after="0"/>
        <w:jc w:val="center"/>
        <w:rPr>
          <w:rFonts w:ascii="Times New Roman" w:hAnsi="Times New Roman"/>
          <w:sz w:val="24"/>
          <w:szCs w:val="24"/>
        </w:rPr>
      </w:pPr>
      <w:r w:rsidRPr="009C43A0">
        <w:rPr>
          <w:rFonts w:ascii="Times New Roman" w:hAnsi="Times New Roman"/>
          <w:sz w:val="24"/>
          <w:szCs w:val="24"/>
        </w:rPr>
        <w:t>подготовки квалифицированных рабочих, служащих</w:t>
      </w:r>
    </w:p>
    <w:p w:rsidR="00F50D12" w:rsidRPr="009C43A0" w:rsidRDefault="00F50D12" w:rsidP="00F50D12">
      <w:pPr>
        <w:spacing w:after="0"/>
        <w:jc w:val="center"/>
        <w:rPr>
          <w:rFonts w:ascii="Times New Roman" w:hAnsi="Times New Roman"/>
          <w:b/>
          <w:sz w:val="24"/>
          <w:szCs w:val="24"/>
        </w:rPr>
      </w:pPr>
    </w:p>
    <w:p w:rsidR="00BB72ED" w:rsidRPr="009C43A0" w:rsidRDefault="00BB72ED" w:rsidP="00F50D12">
      <w:pPr>
        <w:pStyle w:val="28"/>
        <w:shd w:val="clear" w:color="auto" w:fill="auto"/>
        <w:spacing w:after="0" w:line="360" w:lineRule="auto"/>
        <w:jc w:val="left"/>
        <w:rPr>
          <w:b/>
          <w:sz w:val="24"/>
          <w:szCs w:val="24"/>
        </w:rPr>
      </w:pPr>
    </w:p>
    <w:p w:rsidR="00BB72ED" w:rsidRPr="009C43A0" w:rsidRDefault="00F50D12" w:rsidP="00685F74">
      <w:pPr>
        <w:pStyle w:val="28"/>
        <w:shd w:val="clear" w:color="auto" w:fill="auto"/>
        <w:spacing w:after="0" w:line="360" w:lineRule="auto"/>
        <w:outlineLvl w:val="0"/>
        <w:rPr>
          <w:b/>
          <w:sz w:val="24"/>
          <w:szCs w:val="24"/>
        </w:rPr>
      </w:pPr>
      <w:r w:rsidRPr="009C43A0">
        <w:rPr>
          <w:b/>
          <w:sz w:val="24"/>
          <w:szCs w:val="24"/>
        </w:rPr>
        <w:t>Профессия</w:t>
      </w:r>
      <w:r w:rsidR="00BB72ED" w:rsidRPr="009C43A0">
        <w:rPr>
          <w:b/>
          <w:sz w:val="24"/>
          <w:szCs w:val="24"/>
        </w:rPr>
        <w:t>:</w:t>
      </w:r>
    </w:p>
    <w:p w:rsidR="00F50D12" w:rsidRPr="009C43A0" w:rsidRDefault="00F50D12" w:rsidP="00BB72ED">
      <w:pPr>
        <w:pStyle w:val="28"/>
        <w:shd w:val="clear" w:color="auto" w:fill="auto"/>
        <w:spacing w:after="0" w:line="360" w:lineRule="auto"/>
        <w:rPr>
          <w:sz w:val="24"/>
          <w:szCs w:val="24"/>
        </w:rPr>
      </w:pPr>
      <w:r w:rsidRPr="009C43A0">
        <w:rPr>
          <w:sz w:val="24"/>
          <w:szCs w:val="24"/>
        </w:rPr>
        <w:t xml:space="preserve">15.01.33 </w:t>
      </w:r>
      <w:r w:rsidR="00BB72ED" w:rsidRPr="009C43A0">
        <w:rPr>
          <w:sz w:val="24"/>
          <w:szCs w:val="24"/>
        </w:rPr>
        <w:t>Токарь на станках с числовым программным управлением</w:t>
      </w:r>
    </w:p>
    <w:p w:rsidR="00DA708E" w:rsidRPr="009C43A0" w:rsidRDefault="00DA708E" w:rsidP="00414C20">
      <w:pPr>
        <w:spacing w:after="0"/>
        <w:jc w:val="center"/>
        <w:rPr>
          <w:rFonts w:ascii="Times New Roman" w:hAnsi="Times New Roman"/>
          <w:bCs/>
          <w:i/>
        </w:rPr>
      </w:pPr>
    </w:p>
    <w:p w:rsidR="00DA708E" w:rsidRPr="009C43A0" w:rsidRDefault="00DA708E" w:rsidP="00414C20">
      <w:pPr>
        <w:spacing w:after="0"/>
        <w:jc w:val="center"/>
        <w:rPr>
          <w:rFonts w:ascii="Times New Roman" w:hAnsi="Times New Roman"/>
          <w:i/>
          <w:sz w:val="24"/>
          <w:szCs w:val="24"/>
        </w:rPr>
      </w:pPr>
    </w:p>
    <w:p w:rsidR="0098256C" w:rsidRPr="009C43A0" w:rsidRDefault="0098256C" w:rsidP="00414C20">
      <w:pPr>
        <w:spacing w:after="0"/>
        <w:jc w:val="center"/>
        <w:rPr>
          <w:rFonts w:ascii="Times New Roman" w:hAnsi="Times New Roman"/>
          <w:sz w:val="24"/>
          <w:szCs w:val="24"/>
        </w:rPr>
      </w:pPr>
    </w:p>
    <w:p w:rsidR="004103B5" w:rsidRPr="009C43A0" w:rsidRDefault="00F200D9" w:rsidP="00685F74">
      <w:pPr>
        <w:spacing w:after="0"/>
        <w:jc w:val="center"/>
        <w:outlineLvl w:val="0"/>
        <w:rPr>
          <w:rFonts w:ascii="Times New Roman" w:hAnsi="Times New Roman"/>
          <w:b/>
          <w:sz w:val="24"/>
          <w:szCs w:val="24"/>
        </w:rPr>
      </w:pPr>
      <w:r w:rsidRPr="009C43A0">
        <w:rPr>
          <w:rFonts w:ascii="Times New Roman" w:hAnsi="Times New Roman"/>
          <w:b/>
          <w:sz w:val="24"/>
          <w:szCs w:val="24"/>
        </w:rPr>
        <w:t>Квалификаци</w:t>
      </w:r>
      <w:r w:rsidR="0098256C" w:rsidRPr="009C43A0">
        <w:rPr>
          <w:rFonts w:ascii="Times New Roman" w:hAnsi="Times New Roman"/>
          <w:b/>
          <w:sz w:val="24"/>
          <w:szCs w:val="24"/>
        </w:rPr>
        <w:t>и</w:t>
      </w:r>
      <w:r w:rsidRPr="009C43A0">
        <w:rPr>
          <w:rFonts w:ascii="Times New Roman" w:hAnsi="Times New Roman"/>
          <w:b/>
          <w:sz w:val="24"/>
          <w:szCs w:val="24"/>
        </w:rPr>
        <w:t xml:space="preserve">  выпускника</w:t>
      </w:r>
      <w:r w:rsidR="0098256C" w:rsidRPr="009C43A0">
        <w:rPr>
          <w:rFonts w:ascii="Times New Roman" w:hAnsi="Times New Roman"/>
          <w:b/>
          <w:sz w:val="24"/>
          <w:szCs w:val="24"/>
        </w:rPr>
        <w:t>:</w:t>
      </w:r>
    </w:p>
    <w:p w:rsidR="00126E04" w:rsidRPr="00126E04" w:rsidRDefault="00126E04" w:rsidP="00126E04">
      <w:pPr>
        <w:spacing w:after="0"/>
        <w:jc w:val="center"/>
        <w:rPr>
          <w:rFonts w:ascii="Times New Roman" w:hAnsi="Times New Roman"/>
          <w:sz w:val="24"/>
          <w:szCs w:val="24"/>
        </w:rPr>
      </w:pPr>
      <w:r w:rsidRPr="009C43A0">
        <w:rPr>
          <w:rFonts w:ascii="Times New Roman" w:hAnsi="Times New Roman"/>
          <w:sz w:val="24"/>
          <w:szCs w:val="24"/>
        </w:rPr>
        <w:t>Т</w:t>
      </w:r>
      <w:r w:rsidR="00BB72ED" w:rsidRPr="009C43A0">
        <w:rPr>
          <w:rFonts w:ascii="Times New Roman" w:hAnsi="Times New Roman"/>
          <w:sz w:val="24"/>
          <w:szCs w:val="24"/>
        </w:rPr>
        <w:t>окарь</w:t>
      </w:r>
      <w:r w:rsidRPr="00126E04">
        <w:rPr>
          <w:rFonts w:ascii="Times New Roman" w:hAnsi="Times New Roman"/>
          <w:sz w:val="24"/>
          <w:szCs w:val="24"/>
        </w:rPr>
        <w:t xml:space="preserve">↔ </w:t>
      </w:r>
      <w:r w:rsidRPr="009C43A0">
        <w:rPr>
          <w:rFonts w:ascii="Times New Roman" w:hAnsi="Times New Roman"/>
          <w:sz w:val="24"/>
          <w:szCs w:val="24"/>
        </w:rPr>
        <w:t>токарь-карусельщик</w:t>
      </w:r>
      <w:r w:rsidRPr="00126E04">
        <w:rPr>
          <w:rFonts w:ascii="Times New Roman" w:hAnsi="Times New Roman"/>
          <w:sz w:val="24"/>
          <w:szCs w:val="24"/>
        </w:rPr>
        <w:t>,</w:t>
      </w:r>
    </w:p>
    <w:p w:rsidR="00F50D12" w:rsidRPr="009C43A0" w:rsidRDefault="00126E04" w:rsidP="00BB72ED">
      <w:pPr>
        <w:pStyle w:val="28"/>
        <w:shd w:val="clear" w:color="auto" w:fill="auto"/>
        <w:spacing w:after="0" w:line="240" w:lineRule="auto"/>
        <w:rPr>
          <w:sz w:val="24"/>
          <w:szCs w:val="24"/>
        </w:rPr>
      </w:pPr>
      <w:r>
        <w:rPr>
          <w:sz w:val="24"/>
          <w:szCs w:val="24"/>
        </w:rPr>
        <w:t>т</w:t>
      </w:r>
      <w:r w:rsidRPr="009C43A0">
        <w:rPr>
          <w:sz w:val="24"/>
          <w:szCs w:val="24"/>
        </w:rPr>
        <w:t>окарь</w:t>
      </w:r>
      <w:r w:rsidRPr="00126E04">
        <w:rPr>
          <w:sz w:val="24"/>
          <w:szCs w:val="24"/>
        </w:rPr>
        <w:t>↔</w:t>
      </w:r>
      <w:r w:rsidR="00CA6621" w:rsidRPr="009C43A0">
        <w:rPr>
          <w:sz w:val="24"/>
          <w:szCs w:val="24"/>
        </w:rPr>
        <w:t>токарь-</w:t>
      </w:r>
      <w:r w:rsidR="00F50D12" w:rsidRPr="009C43A0">
        <w:rPr>
          <w:sz w:val="24"/>
          <w:szCs w:val="24"/>
        </w:rPr>
        <w:t>расточник</w:t>
      </w:r>
      <w:r>
        <w:rPr>
          <w:sz w:val="24"/>
          <w:szCs w:val="24"/>
        </w:rPr>
        <w:t>,</w:t>
      </w:r>
    </w:p>
    <w:p w:rsidR="00F50D12" w:rsidRPr="009C43A0" w:rsidRDefault="00126E04" w:rsidP="00BB72ED">
      <w:pPr>
        <w:pStyle w:val="28"/>
        <w:shd w:val="clear" w:color="auto" w:fill="auto"/>
        <w:spacing w:after="0" w:line="240" w:lineRule="auto"/>
        <w:rPr>
          <w:sz w:val="24"/>
          <w:szCs w:val="24"/>
        </w:rPr>
      </w:pPr>
      <w:r>
        <w:rPr>
          <w:sz w:val="24"/>
          <w:szCs w:val="24"/>
        </w:rPr>
        <w:t>т</w:t>
      </w:r>
      <w:r w:rsidRPr="009C43A0">
        <w:rPr>
          <w:sz w:val="24"/>
          <w:szCs w:val="24"/>
        </w:rPr>
        <w:t>окарь</w:t>
      </w:r>
      <w:r w:rsidRPr="00126E04">
        <w:rPr>
          <w:sz w:val="24"/>
          <w:szCs w:val="24"/>
        </w:rPr>
        <w:t>↔</w:t>
      </w:r>
      <w:r w:rsidR="00CA6621" w:rsidRPr="009C43A0">
        <w:rPr>
          <w:sz w:val="24"/>
          <w:szCs w:val="24"/>
        </w:rPr>
        <w:t>токарь-</w:t>
      </w:r>
      <w:r w:rsidR="00F50D12" w:rsidRPr="009C43A0">
        <w:rPr>
          <w:sz w:val="24"/>
          <w:szCs w:val="24"/>
        </w:rPr>
        <w:t>револьверщик</w:t>
      </w:r>
    </w:p>
    <w:p w:rsidR="00F200D9" w:rsidRPr="009C43A0" w:rsidRDefault="00F200D9" w:rsidP="00414C20">
      <w:pPr>
        <w:spacing w:after="0"/>
        <w:jc w:val="center"/>
        <w:rPr>
          <w:rFonts w:ascii="Times New Roman" w:hAnsi="Times New Roman"/>
          <w:i/>
          <w:sz w:val="24"/>
          <w:szCs w:val="24"/>
        </w:rPr>
      </w:pPr>
    </w:p>
    <w:p w:rsidR="00F200D9" w:rsidRPr="009C43A0" w:rsidRDefault="00F200D9" w:rsidP="00414C20">
      <w:pPr>
        <w:spacing w:after="0"/>
        <w:jc w:val="center"/>
        <w:rPr>
          <w:rFonts w:ascii="Times New Roman" w:hAnsi="Times New Roman"/>
          <w:b/>
          <w:i/>
          <w:sz w:val="24"/>
          <w:szCs w:val="24"/>
        </w:rPr>
      </w:pPr>
    </w:p>
    <w:p w:rsidR="00F200D9" w:rsidRPr="009C43A0" w:rsidRDefault="00F200D9" w:rsidP="00414C20">
      <w:pPr>
        <w:spacing w:after="0"/>
        <w:rPr>
          <w:rFonts w:ascii="Times New Roman" w:hAnsi="Times New Roman"/>
          <w:sz w:val="24"/>
          <w:szCs w:val="24"/>
        </w:rPr>
      </w:pPr>
    </w:p>
    <w:p w:rsidR="00F200D9" w:rsidRPr="009C43A0" w:rsidRDefault="00F200D9" w:rsidP="00414C20">
      <w:pPr>
        <w:rPr>
          <w:rFonts w:ascii="Times New Roman" w:hAnsi="Times New Roman"/>
          <w:sz w:val="24"/>
          <w:szCs w:val="24"/>
        </w:rPr>
      </w:pPr>
    </w:p>
    <w:p w:rsidR="009C43A0" w:rsidRPr="009C43A0" w:rsidRDefault="009C43A0" w:rsidP="009C43A0">
      <w:pPr>
        <w:jc w:val="center"/>
        <w:rPr>
          <w:rFonts w:ascii="Times New Roman" w:hAnsi="Times New Roman"/>
          <w:b/>
        </w:rPr>
      </w:pPr>
      <w:r w:rsidRPr="009C43A0">
        <w:rPr>
          <w:rFonts w:ascii="Times New Roman" w:hAnsi="Times New Roman"/>
          <w:b/>
        </w:rPr>
        <w:t>Организация разработчик: ГБПОУ МГОК</w:t>
      </w:r>
    </w:p>
    <w:p w:rsidR="009C43A0" w:rsidRPr="009C43A0" w:rsidRDefault="009C43A0" w:rsidP="009C43A0">
      <w:pPr>
        <w:jc w:val="center"/>
        <w:rPr>
          <w:rFonts w:ascii="Times New Roman" w:hAnsi="Times New Roman"/>
          <w:b/>
        </w:rPr>
      </w:pPr>
      <w:r w:rsidRPr="009C43A0">
        <w:rPr>
          <w:rFonts w:ascii="Times New Roman" w:hAnsi="Times New Roman"/>
          <w:b/>
        </w:rPr>
        <w:t>Экспертные организации:</w:t>
      </w:r>
      <w:r w:rsidR="00181F23">
        <w:rPr>
          <w:rFonts w:ascii="Times New Roman" w:hAnsi="Times New Roman"/>
          <w:b/>
          <w:color w:val="FF0000"/>
        </w:rPr>
        <w:t xml:space="preserve"> </w:t>
      </w:r>
      <w:r w:rsidR="00181F23">
        <w:rPr>
          <w:rFonts w:ascii="Times New Roman" w:hAnsi="Times New Roman"/>
          <w:b/>
          <w:sz w:val="24"/>
          <w:szCs w:val="24"/>
        </w:rPr>
        <w:t>ФУМО СПО 15.00.00 «Машиностроение»</w:t>
      </w:r>
    </w:p>
    <w:p w:rsidR="009C43A0" w:rsidRDefault="009C43A0" w:rsidP="009C43A0">
      <w:pPr>
        <w:rPr>
          <w:rFonts w:ascii="Times New Roman" w:hAnsi="Times New Roman"/>
        </w:rPr>
      </w:pPr>
    </w:p>
    <w:p w:rsidR="009C43A0" w:rsidRPr="009C43A0" w:rsidRDefault="009C43A0" w:rsidP="009C43A0">
      <w:pPr>
        <w:rPr>
          <w:rFonts w:ascii="Times New Roman" w:hAnsi="Times New Roman"/>
        </w:rPr>
      </w:pPr>
    </w:p>
    <w:p w:rsidR="009C43A0" w:rsidRPr="009C43A0" w:rsidRDefault="009C43A0" w:rsidP="009C43A0">
      <w:pPr>
        <w:rPr>
          <w:rFonts w:ascii="Times New Roman" w:hAnsi="Times New Roman"/>
        </w:rPr>
      </w:pPr>
    </w:p>
    <w:p w:rsidR="009C43A0" w:rsidRPr="009C43A0" w:rsidRDefault="009C43A0" w:rsidP="009C43A0">
      <w:pPr>
        <w:rPr>
          <w:rFonts w:ascii="Times New Roman" w:hAnsi="Times New Roman"/>
        </w:rPr>
      </w:pPr>
    </w:p>
    <w:p w:rsidR="009C43A0" w:rsidRPr="009C43A0" w:rsidRDefault="009C43A0" w:rsidP="009C43A0">
      <w:pPr>
        <w:rPr>
          <w:rFonts w:ascii="Times New Roman" w:hAnsi="Times New Roman"/>
        </w:rPr>
      </w:pPr>
    </w:p>
    <w:p w:rsidR="009C43A0" w:rsidRPr="009C43A0" w:rsidRDefault="009C43A0" w:rsidP="009C43A0">
      <w:pPr>
        <w:rPr>
          <w:rFonts w:ascii="Times New Roman" w:hAnsi="Times New Roman"/>
          <w:b/>
        </w:rPr>
      </w:pPr>
      <w:r w:rsidRPr="009C43A0">
        <w:rPr>
          <w:rFonts w:ascii="Times New Roman" w:hAnsi="Times New Roman"/>
          <w:b/>
        </w:rPr>
        <w:t xml:space="preserve">Зарегистрировано в государственном реестре </w:t>
      </w:r>
    </w:p>
    <w:p w:rsidR="009C43A0" w:rsidRPr="009C43A0" w:rsidRDefault="009C43A0" w:rsidP="009C43A0">
      <w:pPr>
        <w:rPr>
          <w:rFonts w:ascii="Times New Roman" w:hAnsi="Times New Roman"/>
        </w:rPr>
      </w:pPr>
      <w:r w:rsidRPr="009C43A0">
        <w:rPr>
          <w:rFonts w:ascii="Times New Roman" w:hAnsi="Times New Roman"/>
          <w:b/>
        </w:rPr>
        <w:t>примерных основных образовательных программ  под номером:</w:t>
      </w:r>
      <w:r w:rsidRPr="009C43A0">
        <w:rPr>
          <w:rFonts w:ascii="Times New Roman" w:hAnsi="Times New Roman"/>
        </w:rPr>
        <w:t xml:space="preserve"> _____________ </w:t>
      </w:r>
    </w:p>
    <w:p w:rsidR="009C43A0" w:rsidRPr="009C43A0" w:rsidRDefault="009C43A0" w:rsidP="009C43A0">
      <w:pPr>
        <w:jc w:val="center"/>
        <w:rPr>
          <w:rFonts w:ascii="Times New Roman" w:hAnsi="Times New Roman"/>
        </w:rPr>
      </w:pPr>
    </w:p>
    <w:p w:rsidR="009C43A0" w:rsidRPr="009C43A0" w:rsidRDefault="009C43A0" w:rsidP="009C43A0">
      <w:pPr>
        <w:jc w:val="center"/>
        <w:rPr>
          <w:rFonts w:ascii="Times New Roman" w:hAnsi="Times New Roman"/>
          <w:b/>
        </w:rPr>
      </w:pPr>
    </w:p>
    <w:p w:rsidR="009C43A0" w:rsidRPr="009C43A0" w:rsidRDefault="009C43A0" w:rsidP="009C43A0">
      <w:pPr>
        <w:jc w:val="center"/>
        <w:rPr>
          <w:rFonts w:ascii="Times New Roman" w:hAnsi="Times New Roman"/>
          <w:b/>
        </w:rPr>
      </w:pPr>
    </w:p>
    <w:p w:rsidR="00DA708E" w:rsidRPr="009C43A0" w:rsidRDefault="009C43A0" w:rsidP="009C43A0">
      <w:pPr>
        <w:jc w:val="center"/>
        <w:rPr>
          <w:rFonts w:ascii="Times New Roman" w:hAnsi="Times New Roman"/>
          <w:b/>
        </w:rPr>
        <w:sectPr w:rsidR="00DA708E" w:rsidRPr="009C43A0" w:rsidSect="009C43A0">
          <w:pgSz w:w="11906" w:h="16838" w:code="9"/>
          <w:pgMar w:top="1134" w:right="850" w:bottom="1134" w:left="1701" w:header="709" w:footer="709" w:gutter="0"/>
          <w:cols w:space="708"/>
          <w:docGrid w:linePitch="360"/>
        </w:sectPr>
      </w:pPr>
      <w:r w:rsidRPr="009C43A0">
        <w:rPr>
          <w:rFonts w:ascii="Times New Roman" w:hAnsi="Times New Roman"/>
          <w:b/>
        </w:rPr>
        <w:t>2021 год</w:t>
      </w:r>
      <w:r w:rsidRPr="009C43A0">
        <w:rPr>
          <w:rFonts w:ascii="Times New Roman" w:hAnsi="Times New Roman"/>
        </w:rPr>
        <w:br w:type="page"/>
      </w:r>
    </w:p>
    <w:p w:rsidR="0018331B" w:rsidRPr="009C43A0" w:rsidRDefault="0018331B" w:rsidP="00685F74">
      <w:pPr>
        <w:spacing w:after="0"/>
        <w:jc w:val="center"/>
        <w:outlineLvl w:val="0"/>
        <w:rPr>
          <w:rFonts w:ascii="Times New Roman" w:hAnsi="Times New Roman"/>
          <w:b/>
          <w:sz w:val="28"/>
          <w:szCs w:val="28"/>
        </w:rPr>
      </w:pPr>
      <w:r w:rsidRPr="009C43A0">
        <w:rPr>
          <w:rFonts w:ascii="Times New Roman" w:hAnsi="Times New Roman"/>
          <w:b/>
          <w:sz w:val="28"/>
          <w:szCs w:val="28"/>
        </w:rPr>
        <w:lastRenderedPageBreak/>
        <w:t>Содержание</w:t>
      </w:r>
    </w:p>
    <w:p w:rsidR="00F200D9" w:rsidRPr="009C43A0" w:rsidRDefault="00F200D9" w:rsidP="00414C20">
      <w:pPr>
        <w:spacing w:after="0"/>
        <w:jc w:val="center"/>
        <w:rPr>
          <w:rFonts w:ascii="Times New Roman" w:hAnsi="Times New Roman"/>
          <w:b/>
          <w:sz w:val="28"/>
          <w:szCs w:val="28"/>
        </w:rPr>
      </w:pPr>
    </w:p>
    <w:p w:rsidR="009C43A0" w:rsidRDefault="009C43A0" w:rsidP="009C43A0">
      <w:pPr>
        <w:spacing w:after="0"/>
        <w:rPr>
          <w:rFonts w:ascii="Times New Roman" w:hAnsi="Times New Roman"/>
          <w:b/>
          <w:sz w:val="24"/>
          <w:szCs w:val="24"/>
        </w:rPr>
      </w:pPr>
      <w:r w:rsidRPr="00A90C45">
        <w:rPr>
          <w:rFonts w:ascii="Times New Roman" w:hAnsi="Times New Roman"/>
          <w:b/>
          <w:sz w:val="24"/>
          <w:szCs w:val="24"/>
        </w:rPr>
        <w:t>Раздел 1. Общие положения</w:t>
      </w:r>
    </w:p>
    <w:p w:rsidR="009C43A0" w:rsidRDefault="009C43A0" w:rsidP="009C43A0">
      <w:pPr>
        <w:spacing w:after="0"/>
        <w:rPr>
          <w:rFonts w:ascii="Times New Roman" w:hAnsi="Times New Roman"/>
          <w:b/>
          <w:sz w:val="24"/>
          <w:szCs w:val="24"/>
        </w:rPr>
      </w:pPr>
    </w:p>
    <w:p w:rsidR="009C43A0" w:rsidRDefault="009C43A0" w:rsidP="009C43A0">
      <w:pPr>
        <w:spacing w:after="0"/>
        <w:rPr>
          <w:rFonts w:ascii="Times New Roman" w:hAnsi="Times New Roman"/>
          <w:b/>
          <w:sz w:val="24"/>
          <w:szCs w:val="24"/>
        </w:rPr>
      </w:pPr>
      <w:r w:rsidRPr="00A90C45">
        <w:rPr>
          <w:rFonts w:ascii="Times New Roman" w:hAnsi="Times New Roman"/>
          <w:b/>
          <w:sz w:val="24"/>
          <w:szCs w:val="24"/>
        </w:rPr>
        <w:t xml:space="preserve">Раздел 2. Общая характеристика образовательной программы </w:t>
      </w:r>
    </w:p>
    <w:p w:rsidR="009C43A0" w:rsidRDefault="009C43A0" w:rsidP="009C43A0">
      <w:pPr>
        <w:spacing w:after="0"/>
        <w:rPr>
          <w:rFonts w:ascii="Times New Roman" w:hAnsi="Times New Roman"/>
          <w:b/>
          <w:sz w:val="24"/>
          <w:szCs w:val="24"/>
        </w:rPr>
      </w:pPr>
    </w:p>
    <w:p w:rsidR="009C43A0" w:rsidRDefault="009C43A0" w:rsidP="009C43A0">
      <w:pPr>
        <w:spacing w:after="0"/>
        <w:rPr>
          <w:rFonts w:ascii="Times New Roman" w:hAnsi="Times New Roman"/>
          <w:b/>
          <w:sz w:val="24"/>
          <w:szCs w:val="24"/>
        </w:rPr>
      </w:pPr>
      <w:r w:rsidRPr="00A90C45">
        <w:rPr>
          <w:rFonts w:ascii="Times New Roman" w:hAnsi="Times New Roman"/>
          <w:b/>
          <w:sz w:val="24"/>
          <w:szCs w:val="24"/>
        </w:rPr>
        <w:t>Раздел 3. Характеристика профессиональной деятельности выпускника</w:t>
      </w:r>
    </w:p>
    <w:p w:rsidR="009C43A0" w:rsidRPr="00A90C45" w:rsidRDefault="009C43A0" w:rsidP="009C43A0">
      <w:pPr>
        <w:spacing w:after="0"/>
        <w:rPr>
          <w:rFonts w:ascii="Times New Roman" w:hAnsi="Times New Roman"/>
          <w:b/>
          <w:sz w:val="24"/>
          <w:szCs w:val="24"/>
        </w:rPr>
      </w:pPr>
    </w:p>
    <w:p w:rsidR="009C43A0" w:rsidRPr="00A90C45" w:rsidRDefault="009C43A0" w:rsidP="009C43A0">
      <w:pPr>
        <w:spacing w:after="0"/>
        <w:rPr>
          <w:rFonts w:ascii="Times New Roman" w:hAnsi="Times New Roman"/>
          <w:b/>
          <w:sz w:val="24"/>
          <w:szCs w:val="24"/>
        </w:rPr>
      </w:pPr>
      <w:r w:rsidRPr="00A90C45">
        <w:rPr>
          <w:rFonts w:ascii="Times New Roman" w:hAnsi="Times New Roman"/>
          <w:b/>
          <w:sz w:val="24"/>
          <w:szCs w:val="24"/>
        </w:rPr>
        <w:t xml:space="preserve">Раздел 4. </w:t>
      </w:r>
      <w:r w:rsidRPr="00414C20">
        <w:rPr>
          <w:rFonts w:ascii="Times New Roman" w:hAnsi="Times New Roman"/>
          <w:b/>
          <w:sz w:val="24"/>
          <w:szCs w:val="24"/>
        </w:rPr>
        <w:t>Планируемые результаты освоения образовательной программы</w:t>
      </w:r>
    </w:p>
    <w:p w:rsidR="009C43A0" w:rsidRPr="00A90C45" w:rsidRDefault="009C43A0" w:rsidP="009C43A0">
      <w:pPr>
        <w:spacing w:after="0"/>
        <w:rPr>
          <w:rFonts w:ascii="Times New Roman" w:hAnsi="Times New Roman"/>
          <w:b/>
          <w:sz w:val="24"/>
          <w:szCs w:val="24"/>
        </w:rPr>
      </w:pPr>
      <w:r w:rsidRPr="00A90C45">
        <w:rPr>
          <w:rFonts w:ascii="Times New Roman" w:hAnsi="Times New Roman"/>
          <w:sz w:val="24"/>
          <w:szCs w:val="24"/>
        </w:rPr>
        <w:t>4.1. Общие компетенции</w:t>
      </w:r>
    </w:p>
    <w:p w:rsidR="00411AD1" w:rsidRDefault="009C43A0" w:rsidP="009C43A0">
      <w:pPr>
        <w:spacing w:after="0"/>
        <w:rPr>
          <w:rFonts w:ascii="Times New Roman" w:hAnsi="Times New Roman"/>
          <w:sz w:val="24"/>
          <w:szCs w:val="24"/>
        </w:rPr>
      </w:pPr>
      <w:r w:rsidRPr="00A90C45">
        <w:rPr>
          <w:rFonts w:ascii="Times New Roman" w:hAnsi="Times New Roman"/>
          <w:sz w:val="24"/>
          <w:szCs w:val="24"/>
        </w:rPr>
        <w:t>4.2. Профессиональные компетенции</w:t>
      </w:r>
    </w:p>
    <w:p w:rsidR="009C43A0" w:rsidRDefault="009C43A0" w:rsidP="009C43A0">
      <w:pPr>
        <w:spacing w:after="0"/>
        <w:rPr>
          <w:rFonts w:ascii="Times New Roman" w:hAnsi="Times New Roman"/>
          <w:sz w:val="24"/>
          <w:szCs w:val="24"/>
        </w:rPr>
      </w:pPr>
    </w:p>
    <w:p w:rsidR="009C43A0" w:rsidRPr="007C2A41" w:rsidRDefault="009C43A0" w:rsidP="009C43A0">
      <w:pPr>
        <w:suppressAutoHyphens/>
        <w:spacing w:after="0"/>
        <w:rPr>
          <w:rFonts w:ascii="Times New Roman" w:hAnsi="Times New Roman"/>
          <w:b/>
          <w:sz w:val="24"/>
          <w:szCs w:val="24"/>
        </w:rPr>
      </w:pPr>
      <w:r w:rsidRPr="007C2A41">
        <w:rPr>
          <w:rFonts w:ascii="Times New Roman" w:hAnsi="Times New Roman"/>
          <w:b/>
          <w:sz w:val="24"/>
          <w:szCs w:val="24"/>
        </w:rPr>
        <w:t>Раздел 5. Примерная структура образовательной программы</w:t>
      </w:r>
    </w:p>
    <w:p w:rsidR="009C43A0" w:rsidRDefault="009C43A0" w:rsidP="009C43A0">
      <w:pPr>
        <w:suppressAutoHyphens/>
        <w:spacing w:after="0"/>
        <w:rPr>
          <w:rFonts w:ascii="Times New Roman" w:hAnsi="Times New Roman"/>
          <w:sz w:val="24"/>
          <w:szCs w:val="24"/>
        </w:rPr>
      </w:pPr>
      <w:r w:rsidRPr="007C2A41">
        <w:rPr>
          <w:rFonts w:ascii="Times New Roman" w:hAnsi="Times New Roman"/>
          <w:sz w:val="24"/>
          <w:szCs w:val="24"/>
        </w:rPr>
        <w:t>5.1. Примерный учебный</w:t>
      </w:r>
      <w:r>
        <w:rPr>
          <w:rFonts w:ascii="Times New Roman" w:hAnsi="Times New Roman"/>
          <w:sz w:val="24"/>
          <w:szCs w:val="24"/>
        </w:rPr>
        <w:t xml:space="preserve"> </w:t>
      </w:r>
      <w:r w:rsidRPr="007C2A41">
        <w:rPr>
          <w:rFonts w:ascii="Times New Roman" w:hAnsi="Times New Roman"/>
          <w:sz w:val="24"/>
          <w:szCs w:val="24"/>
        </w:rPr>
        <w:t>план</w:t>
      </w:r>
    </w:p>
    <w:p w:rsidR="009C43A0" w:rsidRPr="003B5E78" w:rsidRDefault="009C43A0" w:rsidP="009C43A0">
      <w:pPr>
        <w:suppressAutoHyphens/>
        <w:spacing w:after="0"/>
        <w:rPr>
          <w:rFonts w:ascii="Times New Roman" w:hAnsi="Times New Roman"/>
          <w:sz w:val="24"/>
          <w:szCs w:val="24"/>
        </w:rPr>
      </w:pPr>
      <w:r w:rsidRPr="003B5E78">
        <w:rPr>
          <w:rFonts w:ascii="Times New Roman" w:hAnsi="Times New Roman"/>
          <w:sz w:val="24"/>
          <w:szCs w:val="24"/>
        </w:rPr>
        <w:t>5.2. Примерный календарный учебный график</w:t>
      </w:r>
    </w:p>
    <w:p w:rsidR="009C43A0" w:rsidRPr="003B5E78" w:rsidRDefault="009C43A0" w:rsidP="009C43A0">
      <w:pPr>
        <w:suppressAutoHyphens/>
        <w:spacing w:after="0"/>
        <w:rPr>
          <w:rFonts w:ascii="Times New Roman" w:hAnsi="Times New Roman"/>
          <w:iCs/>
          <w:sz w:val="24"/>
          <w:szCs w:val="24"/>
        </w:rPr>
      </w:pPr>
      <w:r w:rsidRPr="003B5E78">
        <w:rPr>
          <w:rFonts w:ascii="Times New Roman" w:hAnsi="Times New Roman"/>
          <w:iCs/>
          <w:sz w:val="24"/>
          <w:szCs w:val="24"/>
        </w:rPr>
        <w:t>5.3. Примерная рабочая программа воспитания</w:t>
      </w:r>
    </w:p>
    <w:p w:rsidR="009C43A0" w:rsidRPr="003B5E78" w:rsidRDefault="009C43A0" w:rsidP="009C43A0">
      <w:pPr>
        <w:suppressAutoHyphens/>
        <w:spacing w:after="0"/>
        <w:rPr>
          <w:rFonts w:ascii="Times New Roman" w:hAnsi="Times New Roman"/>
          <w:iCs/>
          <w:sz w:val="24"/>
          <w:szCs w:val="24"/>
        </w:rPr>
      </w:pPr>
      <w:r w:rsidRPr="003B5E78">
        <w:rPr>
          <w:rFonts w:ascii="Times New Roman" w:hAnsi="Times New Roman"/>
          <w:iCs/>
          <w:sz w:val="24"/>
          <w:szCs w:val="24"/>
        </w:rPr>
        <w:t xml:space="preserve">5.4. </w:t>
      </w:r>
      <w:bookmarkStart w:id="0" w:name="_Hlk68525855"/>
      <w:r w:rsidRPr="003B5E78">
        <w:rPr>
          <w:rFonts w:ascii="Times New Roman" w:hAnsi="Times New Roman"/>
          <w:iCs/>
          <w:sz w:val="24"/>
          <w:szCs w:val="24"/>
        </w:rPr>
        <w:t>Примерный календарный план воспитательной работы</w:t>
      </w:r>
      <w:bookmarkEnd w:id="0"/>
    </w:p>
    <w:p w:rsidR="009C43A0" w:rsidRPr="003B5E78" w:rsidRDefault="009C43A0" w:rsidP="009C43A0">
      <w:pPr>
        <w:suppressAutoHyphens/>
        <w:spacing w:after="0"/>
        <w:rPr>
          <w:rFonts w:ascii="Times New Roman" w:hAnsi="Times New Roman"/>
          <w:iCs/>
          <w:sz w:val="24"/>
          <w:szCs w:val="24"/>
        </w:rPr>
      </w:pPr>
    </w:p>
    <w:p w:rsidR="009C43A0" w:rsidRPr="003B5E78" w:rsidRDefault="009C43A0" w:rsidP="009C43A0">
      <w:pPr>
        <w:suppressAutoHyphens/>
        <w:spacing w:after="0"/>
        <w:rPr>
          <w:rFonts w:ascii="Times New Roman" w:hAnsi="Times New Roman"/>
          <w:b/>
          <w:sz w:val="24"/>
          <w:szCs w:val="24"/>
        </w:rPr>
      </w:pPr>
      <w:r w:rsidRPr="003B5E78">
        <w:rPr>
          <w:rFonts w:ascii="Times New Roman" w:hAnsi="Times New Roman"/>
          <w:b/>
          <w:sz w:val="24"/>
          <w:szCs w:val="24"/>
        </w:rPr>
        <w:t>Раздел 6. Примерные условия реализации образовательной программы</w:t>
      </w:r>
    </w:p>
    <w:p w:rsidR="009C43A0" w:rsidRPr="003B5E78" w:rsidRDefault="009C43A0" w:rsidP="009C43A0">
      <w:pPr>
        <w:suppressAutoHyphens/>
        <w:spacing w:after="0"/>
        <w:rPr>
          <w:rFonts w:ascii="Times New Roman" w:hAnsi="Times New Roman"/>
          <w:sz w:val="24"/>
          <w:lang w:eastAsia="en-US"/>
        </w:rPr>
      </w:pPr>
      <w:r w:rsidRPr="003B5E78">
        <w:rPr>
          <w:rFonts w:ascii="Times New Roman" w:hAnsi="Times New Roman"/>
          <w:sz w:val="24"/>
          <w:szCs w:val="24"/>
        </w:rPr>
        <w:t xml:space="preserve">6.1. </w:t>
      </w:r>
      <w:r w:rsidRPr="003B5E78">
        <w:rPr>
          <w:rFonts w:ascii="Times New Roman" w:hAnsi="Times New Roman"/>
          <w:sz w:val="24"/>
          <w:lang w:eastAsia="en-US"/>
        </w:rPr>
        <w:t>Требования к материально-техническому обеспечению образовательной программы</w:t>
      </w:r>
    </w:p>
    <w:p w:rsidR="009C43A0" w:rsidRPr="003B5E78" w:rsidRDefault="009C43A0" w:rsidP="009C43A0">
      <w:pPr>
        <w:suppressAutoHyphens/>
        <w:spacing w:after="0"/>
        <w:rPr>
          <w:rFonts w:ascii="Times New Roman" w:hAnsi="Times New Roman"/>
          <w:bCs/>
          <w:sz w:val="24"/>
          <w:lang w:eastAsia="en-US"/>
        </w:rPr>
      </w:pPr>
      <w:r w:rsidRPr="003B5E78">
        <w:rPr>
          <w:rFonts w:ascii="Times New Roman" w:hAnsi="Times New Roman"/>
          <w:bCs/>
          <w:sz w:val="24"/>
          <w:szCs w:val="24"/>
        </w:rPr>
        <w:t xml:space="preserve">6.2. </w:t>
      </w:r>
      <w:r w:rsidRPr="003B5E78">
        <w:rPr>
          <w:rFonts w:ascii="Times New Roman" w:hAnsi="Times New Roman"/>
          <w:bCs/>
          <w:sz w:val="24"/>
          <w:lang w:eastAsia="en-US"/>
        </w:rPr>
        <w:t>Требования к учебно-методическому обеспечению образовательной программы.</w:t>
      </w:r>
    </w:p>
    <w:p w:rsidR="009C43A0" w:rsidRPr="003B5E78" w:rsidRDefault="009C43A0" w:rsidP="009C43A0">
      <w:pPr>
        <w:suppressAutoHyphens/>
        <w:spacing w:after="0"/>
        <w:rPr>
          <w:rFonts w:ascii="Times New Roman" w:hAnsi="Times New Roman"/>
          <w:sz w:val="24"/>
          <w:szCs w:val="24"/>
        </w:rPr>
      </w:pPr>
      <w:r w:rsidRPr="003B5E78">
        <w:rPr>
          <w:rFonts w:ascii="Times New Roman" w:hAnsi="Times New Roman"/>
          <w:sz w:val="24"/>
          <w:szCs w:val="24"/>
        </w:rPr>
        <w:t xml:space="preserve">6.3. Требования к организации воспитания </w:t>
      </w:r>
      <w:proofErr w:type="gramStart"/>
      <w:r w:rsidRPr="003B5E78">
        <w:rPr>
          <w:rFonts w:ascii="Times New Roman" w:hAnsi="Times New Roman"/>
          <w:sz w:val="24"/>
          <w:szCs w:val="24"/>
        </w:rPr>
        <w:t>обучающихся</w:t>
      </w:r>
      <w:proofErr w:type="gramEnd"/>
      <w:r w:rsidRPr="003B5E78">
        <w:rPr>
          <w:rFonts w:ascii="Times New Roman" w:hAnsi="Times New Roman"/>
          <w:sz w:val="24"/>
          <w:szCs w:val="24"/>
        </w:rPr>
        <w:t xml:space="preserve">. </w:t>
      </w:r>
    </w:p>
    <w:p w:rsidR="009C43A0" w:rsidRPr="003B5E78" w:rsidRDefault="009C43A0" w:rsidP="009C43A0">
      <w:pPr>
        <w:suppressAutoHyphens/>
        <w:spacing w:after="0"/>
        <w:rPr>
          <w:rFonts w:ascii="Times New Roman" w:hAnsi="Times New Roman"/>
          <w:sz w:val="24"/>
          <w:szCs w:val="28"/>
        </w:rPr>
      </w:pPr>
      <w:r w:rsidRPr="003B5E78">
        <w:rPr>
          <w:rFonts w:ascii="Times New Roman" w:hAnsi="Times New Roman"/>
          <w:sz w:val="24"/>
          <w:szCs w:val="24"/>
        </w:rPr>
        <w:t xml:space="preserve">6.4. </w:t>
      </w:r>
      <w:r w:rsidRPr="003B5E78">
        <w:rPr>
          <w:rFonts w:ascii="Times New Roman" w:hAnsi="Times New Roman"/>
          <w:sz w:val="24"/>
          <w:szCs w:val="28"/>
        </w:rPr>
        <w:t>Требования к кадровым условиям реализации образовательной программы</w:t>
      </w:r>
    </w:p>
    <w:p w:rsidR="009C43A0" w:rsidRPr="003B5E78" w:rsidRDefault="009C43A0" w:rsidP="009C43A0">
      <w:pPr>
        <w:suppressAutoHyphens/>
        <w:spacing w:after="0"/>
        <w:rPr>
          <w:rFonts w:ascii="Times New Roman" w:hAnsi="Times New Roman"/>
          <w:bCs/>
          <w:szCs w:val="24"/>
        </w:rPr>
      </w:pPr>
      <w:r w:rsidRPr="003B5E78">
        <w:rPr>
          <w:rFonts w:ascii="Times New Roman" w:hAnsi="Times New Roman"/>
          <w:bCs/>
          <w:sz w:val="24"/>
          <w:szCs w:val="24"/>
        </w:rPr>
        <w:t>6.5. Требования к финансовым условиям реализации образовательной программы</w:t>
      </w:r>
    </w:p>
    <w:p w:rsidR="009C43A0" w:rsidRPr="003B5E78" w:rsidRDefault="009C43A0" w:rsidP="009C43A0">
      <w:pPr>
        <w:spacing w:after="0"/>
        <w:rPr>
          <w:rFonts w:ascii="Times New Roman" w:hAnsi="Times New Roman"/>
          <w:sz w:val="24"/>
          <w:szCs w:val="24"/>
        </w:rPr>
      </w:pPr>
    </w:p>
    <w:p w:rsidR="009C43A0" w:rsidRPr="003B5E78" w:rsidRDefault="009C43A0" w:rsidP="009C43A0">
      <w:pPr>
        <w:spacing w:after="0"/>
        <w:rPr>
          <w:rFonts w:ascii="Times New Roman" w:hAnsi="Times New Roman"/>
          <w:b/>
          <w:sz w:val="24"/>
          <w:szCs w:val="24"/>
        </w:rPr>
      </w:pPr>
      <w:r w:rsidRPr="003B5E78">
        <w:rPr>
          <w:rFonts w:ascii="Times New Roman" w:hAnsi="Times New Roman"/>
          <w:b/>
          <w:sz w:val="24"/>
          <w:szCs w:val="24"/>
        </w:rPr>
        <w:t>Раздел 7. Формирование оценочных сре</w:t>
      </w:r>
      <w:proofErr w:type="gramStart"/>
      <w:r w:rsidRPr="003B5E78">
        <w:rPr>
          <w:rFonts w:ascii="Times New Roman" w:hAnsi="Times New Roman"/>
          <w:b/>
          <w:sz w:val="24"/>
          <w:szCs w:val="24"/>
        </w:rPr>
        <w:t>дств дл</w:t>
      </w:r>
      <w:proofErr w:type="gramEnd"/>
      <w:r w:rsidRPr="003B5E78">
        <w:rPr>
          <w:rFonts w:ascii="Times New Roman" w:hAnsi="Times New Roman"/>
          <w:b/>
          <w:sz w:val="24"/>
          <w:szCs w:val="24"/>
        </w:rPr>
        <w:t>я проведения государственной ит</w:t>
      </w:r>
      <w:r w:rsidRPr="003B5E78">
        <w:rPr>
          <w:rFonts w:ascii="Times New Roman" w:hAnsi="Times New Roman"/>
          <w:b/>
          <w:sz w:val="24"/>
          <w:szCs w:val="24"/>
        </w:rPr>
        <w:t>о</w:t>
      </w:r>
      <w:r w:rsidRPr="003B5E78">
        <w:rPr>
          <w:rFonts w:ascii="Times New Roman" w:hAnsi="Times New Roman"/>
          <w:b/>
          <w:sz w:val="24"/>
          <w:szCs w:val="24"/>
        </w:rPr>
        <w:t xml:space="preserve">говой аттестации </w:t>
      </w:r>
    </w:p>
    <w:p w:rsidR="009C43A0" w:rsidRPr="003B5E78" w:rsidRDefault="009C43A0" w:rsidP="009C43A0">
      <w:pPr>
        <w:suppressAutoHyphens/>
        <w:spacing w:after="0"/>
        <w:rPr>
          <w:rFonts w:ascii="Times New Roman" w:hAnsi="Times New Roman"/>
          <w:b/>
          <w:sz w:val="24"/>
          <w:szCs w:val="24"/>
        </w:rPr>
      </w:pPr>
    </w:p>
    <w:p w:rsidR="009C43A0" w:rsidRPr="003B5E78" w:rsidRDefault="009C43A0" w:rsidP="009C43A0">
      <w:pPr>
        <w:tabs>
          <w:tab w:val="left" w:pos="426"/>
        </w:tabs>
        <w:spacing w:after="0"/>
        <w:rPr>
          <w:rFonts w:ascii="Times New Roman" w:hAnsi="Times New Roman"/>
          <w:sz w:val="24"/>
          <w:szCs w:val="24"/>
        </w:rPr>
      </w:pPr>
      <w:bookmarkStart w:id="1" w:name="_Hlk511891380"/>
    </w:p>
    <w:bookmarkEnd w:id="1"/>
    <w:p w:rsidR="009C43A0" w:rsidRPr="003B5E78" w:rsidRDefault="009C43A0" w:rsidP="009C43A0">
      <w:pPr>
        <w:suppressAutoHyphens/>
        <w:spacing w:after="0"/>
        <w:rPr>
          <w:rFonts w:ascii="Times New Roman" w:hAnsi="Times New Roman"/>
          <w:sz w:val="24"/>
          <w:szCs w:val="24"/>
        </w:rPr>
      </w:pPr>
      <w:r w:rsidRPr="003B5E78">
        <w:rPr>
          <w:rFonts w:ascii="Times New Roman" w:hAnsi="Times New Roman"/>
          <w:b/>
          <w:sz w:val="24"/>
          <w:szCs w:val="24"/>
        </w:rPr>
        <w:t>Раздел 8. Разработчики примерной основной образовательной программы</w:t>
      </w:r>
    </w:p>
    <w:p w:rsidR="002D3BE9" w:rsidRPr="003B5E78" w:rsidRDefault="002D3BE9" w:rsidP="00685F74">
      <w:pPr>
        <w:suppressAutoHyphens/>
        <w:spacing w:after="0"/>
        <w:jc w:val="both"/>
        <w:outlineLvl w:val="0"/>
        <w:rPr>
          <w:rFonts w:ascii="Times New Roman" w:hAnsi="Times New Roman"/>
          <w:b/>
          <w:sz w:val="24"/>
          <w:szCs w:val="24"/>
        </w:rPr>
      </w:pPr>
    </w:p>
    <w:p w:rsidR="00A3576C" w:rsidRPr="003B5E78" w:rsidRDefault="00A3576C" w:rsidP="00414C20">
      <w:pPr>
        <w:suppressAutoHyphens/>
        <w:spacing w:after="0"/>
        <w:jc w:val="both"/>
        <w:rPr>
          <w:rFonts w:ascii="Times New Roman" w:hAnsi="Times New Roman"/>
          <w:b/>
          <w:sz w:val="24"/>
          <w:szCs w:val="24"/>
        </w:rPr>
      </w:pPr>
    </w:p>
    <w:p w:rsidR="0007038C" w:rsidRPr="003B5E78" w:rsidRDefault="00A3576C" w:rsidP="00685F74">
      <w:pPr>
        <w:suppressAutoHyphens/>
        <w:spacing w:after="0"/>
        <w:jc w:val="both"/>
        <w:outlineLvl w:val="0"/>
        <w:rPr>
          <w:rFonts w:ascii="Times New Roman" w:hAnsi="Times New Roman"/>
          <w:b/>
          <w:sz w:val="24"/>
          <w:szCs w:val="24"/>
        </w:rPr>
      </w:pPr>
      <w:r w:rsidRPr="003B5E78">
        <w:rPr>
          <w:rFonts w:ascii="Times New Roman" w:hAnsi="Times New Roman"/>
          <w:b/>
          <w:sz w:val="24"/>
          <w:szCs w:val="24"/>
        </w:rPr>
        <w:t>ПРИЛОЖЕНИЯ</w:t>
      </w:r>
    </w:p>
    <w:p w:rsidR="00411AD1" w:rsidRPr="00053B32" w:rsidRDefault="00411AD1" w:rsidP="00411AD1">
      <w:pPr>
        <w:tabs>
          <w:tab w:val="left" w:pos="426"/>
        </w:tabs>
        <w:suppressAutoHyphens/>
        <w:spacing w:after="0"/>
        <w:rPr>
          <w:rFonts w:ascii="Times New Roman" w:hAnsi="Times New Roman"/>
          <w:b/>
          <w:bCs/>
          <w:sz w:val="24"/>
          <w:szCs w:val="24"/>
        </w:rPr>
      </w:pPr>
      <w:r w:rsidRPr="00053B32">
        <w:rPr>
          <w:rFonts w:ascii="Times New Roman" w:hAnsi="Times New Roman"/>
          <w:b/>
          <w:bCs/>
          <w:sz w:val="24"/>
          <w:szCs w:val="24"/>
        </w:rPr>
        <w:t>Приложение 1. Примерные рабочие программы профессионального модуля</w:t>
      </w:r>
    </w:p>
    <w:p w:rsidR="007B6992" w:rsidRPr="003B5E78" w:rsidRDefault="000A611B" w:rsidP="000E4E1A">
      <w:pPr>
        <w:spacing w:after="0"/>
        <w:ind w:firstLine="709"/>
        <w:jc w:val="both"/>
        <w:rPr>
          <w:rFonts w:ascii="Times New Roman" w:hAnsi="Times New Roman"/>
          <w:sz w:val="24"/>
          <w:szCs w:val="24"/>
        </w:rPr>
      </w:pPr>
      <w:r w:rsidRPr="003B5E78">
        <w:rPr>
          <w:rFonts w:ascii="Times New Roman" w:hAnsi="Times New Roman"/>
          <w:sz w:val="24"/>
          <w:szCs w:val="24"/>
        </w:rPr>
        <w:t xml:space="preserve">Приложение </w:t>
      </w:r>
      <w:r w:rsidR="009C43A0" w:rsidRPr="003B5E78">
        <w:rPr>
          <w:rFonts w:ascii="Times New Roman" w:hAnsi="Times New Roman"/>
          <w:sz w:val="24"/>
          <w:szCs w:val="24"/>
        </w:rPr>
        <w:t>1</w:t>
      </w:r>
      <w:r w:rsidR="002F7C5E" w:rsidRPr="003B5E78">
        <w:rPr>
          <w:rFonts w:ascii="Times New Roman" w:hAnsi="Times New Roman"/>
          <w:sz w:val="24"/>
          <w:szCs w:val="24"/>
        </w:rPr>
        <w:t>.1</w:t>
      </w:r>
      <w:r w:rsidRPr="003B5E78">
        <w:rPr>
          <w:rFonts w:ascii="Times New Roman" w:hAnsi="Times New Roman"/>
          <w:sz w:val="24"/>
          <w:szCs w:val="24"/>
        </w:rPr>
        <w:t>.</w:t>
      </w:r>
      <w:r w:rsidR="0007038C" w:rsidRPr="003B5E78">
        <w:rPr>
          <w:rFonts w:ascii="Times New Roman" w:hAnsi="Times New Roman"/>
          <w:sz w:val="24"/>
          <w:szCs w:val="24"/>
        </w:rPr>
        <w:t xml:space="preserve"> Примерная рабочая программа профессионального модуля </w:t>
      </w:r>
      <w:r w:rsidR="00F50D12" w:rsidRPr="003B5E78">
        <w:rPr>
          <w:rFonts w:ascii="Times New Roman" w:hAnsi="Times New Roman"/>
          <w:sz w:val="24"/>
          <w:szCs w:val="24"/>
        </w:rPr>
        <w:t>ПМ.</w:t>
      </w:r>
      <w:r w:rsidR="007B6992" w:rsidRPr="003B5E78">
        <w:rPr>
          <w:rFonts w:ascii="Times New Roman" w:hAnsi="Times New Roman"/>
          <w:sz w:val="24"/>
          <w:szCs w:val="24"/>
        </w:rPr>
        <w:t xml:space="preserve">01 </w:t>
      </w:r>
      <w:r w:rsidR="009C43A0" w:rsidRPr="003B5E78">
        <w:rPr>
          <w:rFonts w:ascii="Times New Roman" w:hAnsi="Times New Roman"/>
          <w:sz w:val="24"/>
          <w:szCs w:val="24"/>
        </w:rPr>
        <w:t>«</w:t>
      </w:r>
      <w:r w:rsidR="007B6992" w:rsidRPr="003B5E78">
        <w:rPr>
          <w:rFonts w:ascii="Times New Roman" w:hAnsi="Times New Roman"/>
          <w:sz w:val="24"/>
          <w:szCs w:val="24"/>
        </w:rPr>
        <w:t>Изготовление изделий на токарных станках по стадиям технологического пр</w:t>
      </w:r>
      <w:r w:rsidR="007B6992" w:rsidRPr="003B5E78">
        <w:rPr>
          <w:rFonts w:ascii="Times New Roman" w:hAnsi="Times New Roman"/>
          <w:sz w:val="24"/>
          <w:szCs w:val="24"/>
        </w:rPr>
        <w:t>о</w:t>
      </w:r>
      <w:r w:rsidR="007B6992" w:rsidRPr="003B5E78">
        <w:rPr>
          <w:rFonts w:ascii="Times New Roman" w:hAnsi="Times New Roman"/>
          <w:sz w:val="24"/>
          <w:szCs w:val="24"/>
        </w:rPr>
        <w:t>цесса в соответствии с требованиями охраны труда и экологической безопасности</w:t>
      </w:r>
      <w:r w:rsidR="009C43A0" w:rsidRPr="003B5E78">
        <w:rPr>
          <w:rFonts w:ascii="Times New Roman" w:hAnsi="Times New Roman"/>
          <w:sz w:val="24"/>
          <w:szCs w:val="24"/>
        </w:rPr>
        <w:t>»</w:t>
      </w:r>
      <w:r w:rsidR="007B6992" w:rsidRPr="003B5E78">
        <w:rPr>
          <w:rFonts w:ascii="Times New Roman" w:hAnsi="Times New Roman"/>
          <w:sz w:val="24"/>
          <w:szCs w:val="24"/>
        </w:rPr>
        <w:t>;</w:t>
      </w:r>
    </w:p>
    <w:p w:rsidR="007B6992" w:rsidRPr="003B5E78" w:rsidRDefault="007B6992" w:rsidP="000E4E1A">
      <w:pPr>
        <w:spacing w:after="0"/>
        <w:ind w:firstLine="709"/>
        <w:jc w:val="both"/>
        <w:rPr>
          <w:rFonts w:ascii="Times New Roman" w:hAnsi="Times New Roman"/>
          <w:sz w:val="24"/>
          <w:szCs w:val="24"/>
        </w:rPr>
      </w:pPr>
      <w:r w:rsidRPr="003B5E78">
        <w:rPr>
          <w:rFonts w:ascii="Times New Roman" w:hAnsi="Times New Roman"/>
          <w:sz w:val="24"/>
          <w:szCs w:val="24"/>
        </w:rPr>
        <w:t xml:space="preserve">Приложение </w:t>
      </w:r>
      <w:r w:rsidR="009C43A0" w:rsidRPr="003B5E78">
        <w:rPr>
          <w:rFonts w:ascii="Times New Roman" w:hAnsi="Times New Roman"/>
          <w:sz w:val="24"/>
          <w:szCs w:val="24"/>
        </w:rPr>
        <w:t>1</w:t>
      </w:r>
      <w:r w:rsidRPr="003B5E78">
        <w:rPr>
          <w:rFonts w:ascii="Times New Roman" w:hAnsi="Times New Roman"/>
          <w:sz w:val="24"/>
          <w:szCs w:val="24"/>
        </w:rPr>
        <w:t xml:space="preserve">.2. Примерная рабочая программа профессионального модуля </w:t>
      </w:r>
      <w:r w:rsidR="00F50D12" w:rsidRPr="003B5E78">
        <w:rPr>
          <w:rFonts w:ascii="Times New Roman" w:hAnsi="Times New Roman"/>
          <w:sz w:val="24"/>
          <w:szCs w:val="24"/>
        </w:rPr>
        <w:t xml:space="preserve">ПМ.02 </w:t>
      </w:r>
      <w:r w:rsidR="009C43A0" w:rsidRPr="003B5E78">
        <w:rPr>
          <w:rFonts w:ascii="Times New Roman" w:hAnsi="Times New Roman"/>
          <w:sz w:val="24"/>
          <w:szCs w:val="24"/>
        </w:rPr>
        <w:t>«</w:t>
      </w:r>
      <w:r w:rsidRPr="003B5E78">
        <w:rPr>
          <w:rFonts w:ascii="Times New Roman" w:hAnsi="Times New Roman"/>
          <w:sz w:val="24"/>
          <w:szCs w:val="24"/>
        </w:rPr>
        <w:t>Изготовление изделий на токарно-карусельных станках по стадиям технолог</w:t>
      </w:r>
      <w:r w:rsidRPr="003B5E78">
        <w:rPr>
          <w:rFonts w:ascii="Times New Roman" w:hAnsi="Times New Roman"/>
          <w:sz w:val="24"/>
          <w:szCs w:val="24"/>
        </w:rPr>
        <w:t>и</w:t>
      </w:r>
      <w:r w:rsidRPr="003B5E78">
        <w:rPr>
          <w:rFonts w:ascii="Times New Roman" w:hAnsi="Times New Roman"/>
          <w:sz w:val="24"/>
          <w:szCs w:val="24"/>
        </w:rPr>
        <w:t>ческого процесса в соответствии с требованиями охраны труда и экологической безопа</w:t>
      </w:r>
      <w:r w:rsidRPr="003B5E78">
        <w:rPr>
          <w:rFonts w:ascii="Times New Roman" w:hAnsi="Times New Roman"/>
          <w:sz w:val="24"/>
          <w:szCs w:val="24"/>
        </w:rPr>
        <w:t>с</w:t>
      </w:r>
      <w:r w:rsidRPr="003B5E78">
        <w:rPr>
          <w:rFonts w:ascii="Times New Roman" w:hAnsi="Times New Roman"/>
          <w:sz w:val="24"/>
          <w:szCs w:val="24"/>
        </w:rPr>
        <w:t>ности</w:t>
      </w:r>
      <w:r w:rsidR="009C43A0" w:rsidRPr="003B5E78">
        <w:rPr>
          <w:rFonts w:ascii="Times New Roman" w:hAnsi="Times New Roman"/>
          <w:sz w:val="24"/>
          <w:szCs w:val="24"/>
        </w:rPr>
        <w:t>»</w:t>
      </w:r>
      <w:r w:rsidRPr="003B5E78">
        <w:rPr>
          <w:rFonts w:ascii="Times New Roman" w:hAnsi="Times New Roman"/>
          <w:sz w:val="24"/>
          <w:szCs w:val="24"/>
        </w:rPr>
        <w:t>;</w:t>
      </w:r>
    </w:p>
    <w:p w:rsidR="007B6992" w:rsidRPr="003B5E78" w:rsidRDefault="007B6992" w:rsidP="007B6992">
      <w:pPr>
        <w:shd w:val="clear" w:color="auto" w:fill="FFFFFF"/>
        <w:spacing w:after="0"/>
        <w:ind w:firstLine="709"/>
        <w:jc w:val="both"/>
        <w:rPr>
          <w:rFonts w:ascii="Times New Roman" w:hAnsi="Times New Roman"/>
          <w:sz w:val="24"/>
          <w:szCs w:val="24"/>
        </w:rPr>
      </w:pPr>
      <w:r w:rsidRPr="003B5E78">
        <w:rPr>
          <w:rFonts w:ascii="Times New Roman" w:hAnsi="Times New Roman"/>
          <w:sz w:val="24"/>
          <w:szCs w:val="24"/>
        </w:rPr>
        <w:t xml:space="preserve">Приложение </w:t>
      </w:r>
      <w:r w:rsidR="009C43A0" w:rsidRPr="003B5E78">
        <w:rPr>
          <w:rFonts w:ascii="Times New Roman" w:hAnsi="Times New Roman"/>
          <w:sz w:val="24"/>
          <w:szCs w:val="24"/>
        </w:rPr>
        <w:t>1</w:t>
      </w:r>
      <w:r w:rsidRPr="003B5E78">
        <w:rPr>
          <w:rFonts w:ascii="Times New Roman" w:hAnsi="Times New Roman"/>
          <w:sz w:val="24"/>
          <w:szCs w:val="24"/>
        </w:rPr>
        <w:t xml:space="preserve">.3. Примерная рабочая программа профессионального модуля </w:t>
      </w:r>
      <w:r w:rsidR="00F50D12" w:rsidRPr="003B5E78">
        <w:rPr>
          <w:rFonts w:ascii="Times New Roman" w:hAnsi="Times New Roman"/>
          <w:sz w:val="24"/>
          <w:szCs w:val="24"/>
        </w:rPr>
        <w:t>ПМ.</w:t>
      </w:r>
      <w:r w:rsidRPr="003B5E78">
        <w:rPr>
          <w:rFonts w:ascii="Times New Roman" w:hAnsi="Times New Roman"/>
          <w:sz w:val="24"/>
          <w:szCs w:val="24"/>
        </w:rPr>
        <w:t xml:space="preserve">03 </w:t>
      </w:r>
      <w:r w:rsidR="009C43A0" w:rsidRPr="003B5E78">
        <w:rPr>
          <w:rFonts w:ascii="Times New Roman" w:hAnsi="Times New Roman"/>
          <w:sz w:val="24"/>
          <w:szCs w:val="24"/>
        </w:rPr>
        <w:t>«</w:t>
      </w:r>
      <w:r w:rsidRPr="003B5E78">
        <w:rPr>
          <w:rFonts w:ascii="Times New Roman" w:hAnsi="Times New Roman"/>
          <w:sz w:val="24"/>
          <w:szCs w:val="24"/>
        </w:rPr>
        <w:t>Изготовление изделий на токарно-расточных станках по стадиям технологич</w:t>
      </w:r>
      <w:r w:rsidRPr="003B5E78">
        <w:rPr>
          <w:rFonts w:ascii="Times New Roman" w:hAnsi="Times New Roman"/>
          <w:sz w:val="24"/>
          <w:szCs w:val="24"/>
        </w:rPr>
        <w:t>е</w:t>
      </w:r>
      <w:r w:rsidRPr="003B5E78">
        <w:rPr>
          <w:rFonts w:ascii="Times New Roman" w:hAnsi="Times New Roman"/>
          <w:sz w:val="24"/>
          <w:szCs w:val="24"/>
        </w:rPr>
        <w:t>ского процесса в соответствии с требованиями охраны труда и экологической безопасн</w:t>
      </w:r>
      <w:r w:rsidRPr="003B5E78">
        <w:rPr>
          <w:rFonts w:ascii="Times New Roman" w:hAnsi="Times New Roman"/>
          <w:sz w:val="24"/>
          <w:szCs w:val="24"/>
        </w:rPr>
        <w:t>о</w:t>
      </w:r>
      <w:r w:rsidRPr="003B5E78">
        <w:rPr>
          <w:rFonts w:ascii="Times New Roman" w:hAnsi="Times New Roman"/>
          <w:sz w:val="24"/>
          <w:szCs w:val="24"/>
        </w:rPr>
        <w:t>сти</w:t>
      </w:r>
      <w:r w:rsidR="009C43A0" w:rsidRPr="003B5E78">
        <w:rPr>
          <w:rFonts w:ascii="Times New Roman" w:hAnsi="Times New Roman"/>
          <w:sz w:val="24"/>
          <w:szCs w:val="24"/>
        </w:rPr>
        <w:t>»</w:t>
      </w:r>
      <w:r w:rsidRPr="003B5E78">
        <w:rPr>
          <w:rFonts w:ascii="Times New Roman" w:hAnsi="Times New Roman"/>
          <w:sz w:val="24"/>
          <w:szCs w:val="24"/>
        </w:rPr>
        <w:t>;</w:t>
      </w:r>
    </w:p>
    <w:p w:rsidR="007B6992" w:rsidRPr="003B5E78" w:rsidRDefault="007B6992" w:rsidP="007B6992">
      <w:pPr>
        <w:shd w:val="clear" w:color="auto" w:fill="FFFFFF"/>
        <w:spacing w:after="0"/>
        <w:ind w:firstLine="709"/>
        <w:jc w:val="both"/>
        <w:rPr>
          <w:rFonts w:ascii="Times New Roman" w:hAnsi="Times New Roman"/>
          <w:sz w:val="24"/>
          <w:szCs w:val="24"/>
        </w:rPr>
      </w:pPr>
      <w:r w:rsidRPr="003B5E78">
        <w:rPr>
          <w:rFonts w:ascii="Times New Roman" w:hAnsi="Times New Roman"/>
          <w:sz w:val="24"/>
          <w:szCs w:val="24"/>
        </w:rPr>
        <w:lastRenderedPageBreak/>
        <w:t xml:space="preserve">Приложение </w:t>
      </w:r>
      <w:r w:rsidR="009C43A0" w:rsidRPr="003B5E78">
        <w:rPr>
          <w:rFonts w:ascii="Times New Roman" w:hAnsi="Times New Roman"/>
          <w:sz w:val="24"/>
          <w:szCs w:val="24"/>
        </w:rPr>
        <w:t>1</w:t>
      </w:r>
      <w:r w:rsidRPr="003B5E78">
        <w:rPr>
          <w:rFonts w:ascii="Times New Roman" w:hAnsi="Times New Roman"/>
          <w:sz w:val="24"/>
          <w:szCs w:val="24"/>
        </w:rPr>
        <w:t xml:space="preserve">.4. Примерная рабочая программа профессионального модуля ПМ.04 </w:t>
      </w:r>
      <w:r w:rsidR="009C43A0" w:rsidRPr="003B5E78">
        <w:rPr>
          <w:rFonts w:ascii="Times New Roman" w:hAnsi="Times New Roman"/>
          <w:sz w:val="24"/>
          <w:szCs w:val="24"/>
        </w:rPr>
        <w:t>«</w:t>
      </w:r>
      <w:r w:rsidRPr="003B5E78">
        <w:rPr>
          <w:rFonts w:ascii="Times New Roman" w:hAnsi="Times New Roman"/>
          <w:sz w:val="24"/>
          <w:szCs w:val="24"/>
        </w:rPr>
        <w:t>Изготовление изделий на токарно-револьверных станках по стадиям технолог</w:t>
      </w:r>
      <w:r w:rsidRPr="003B5E78">
        <w:rPr>
          <w:rFonts w:ascii="Times New Roman" w:hAnsi="Times New Roman"/>
          <w:sz w:val="24"/>
          <w:szCs w:val="24"/>
        </w:rPr>
        <w:t>и</w:t>
      </w:r>
      <w:r w:rsidRPr="003B5E78">
        <w:rPr>
          <w:rFonts w:ascii="Times New Roman" w:hAnsi="Times New Roman"/>
          <w:sz w:val="24"/>
          <w:szCs w:val="24"/>
        </w:rPr>
        <w:t>ческого процесса в соответствии с требованиями охраны труда и экологической безопа</w:t>
      </w:r>
      <w:r w:rsidRPr="003B5E78">
        <w:rPr>
          <w:rFonts w:ascii="Times New Roman" w:hAnsi="Times New Roman"/>
          <w:sz w:val="24"/>
          <w:szCs w:val="24"/>
        </w:rPr>
        <w:t>с</w:t>
      </w:r>
      <w:r w:rsidRPr="003B5E78">
        <w:rPr>
          <w:rFonts w:ascii="Times New Roman" w:hAnsi="Times New Roman"/>
          <w:sz w:val="24"/>
          <w:szCs w:val="24"/>
        </w:rPr>
        <w:t>ности</w:t>
      </w:r>
      <w:r w:rsidR="009C43A0" w:rsidRPr="003B5E78">
        <w:rPr>
          <w:rFonts w:ascii="Times New Roman" w:hAnsi="Times New Roman"/>
          <w:sz w:val="24"/>
          <w:szCs w:val="24"/>
        </w:rPr>
        <w:t>»</w:t>
      </w:r>
      <w:r w:rsidRPr="003B5E78">
        <w:rPr>
          <w:rFonts w:ascii="Times New Roman" w:hAnsi="Times New Roman"/>
          <w:sz w:val="24"/>
          <w:szCs w:val="24"/>
        </w:rPr>
        <w:t>;</w:t>
      </w:r>
    </w:p>
    <w:p w:rsidR="007B6992" w:rsidRPr="003B5E78" w:rsidRDefault="007B6992" w:rsidP="007B6992">
      <w:pPr>
        <w:shd w:val="clear" w:color="auto" w:fill="FFFFFF"/>
        <w:spacing w:after="0"/>
        <w:ind w:firstLine="709"/>
        <w:jc w:val="both"/>
        <w:rPr>
          <w:rFonts w:ascii="Times New Roman" w:hAnsi="Times New Roman"/>
          <w:i/>
          <w:sz w:val="24"/>
          <w:szCs w:val="24"/>
        </w:rPr>
      </w:pPr>
      <w:r w:rsidRPr="003B5E78">
        <w:rPr>
          <w:rFonts w:ascii="Times New Roman" w:hAnsi="Times New Roman"/>
          <w:sz w:val="24"/>
          <w:szCs w:val="24"/>
        </w:rPr>
        <w:t xml:space="preserve">Приложение </w:t>
      </w:r>
      <w:r w:rsidR="009C43A0" w:rsidRPr="003B5E78">
        <w:rPr>
          <w:rFonts w:ascii="Times New Roman" w:hAnsi="Times New Roman"/>
          <w:sz w:val="24"/>
          <w:szCs w:val="24"/>
        </w:rPr>
        <w:t>1</w:t>
      </w:r>
      <w:r w:rsidRPr="003B5E78">
        <w:rPr>
          <w:rFonts w:ascii="Times New Roman" w:hAnsi="Times New Roman"/>
          <w:sz w:val="24"/>
          <w:szCs w:val="24"/>
        </w:rPr>
        <w:t>.5. Примерная рабочая программа профессионального модуля</w:t>
      </w:r>
      <w:r w:rsidR="009C43A0" w:rsidRPr="003B5E78">
        <w:rPr>
          <w:rFonts w:ascii="Times New Roman" w:hAnsi="Times New Roman"/>
          <w:sz w:val="24"/>
          <w:szCs w:val="24"/>
        </w:rPr>
        <w:t xml:space="preserve"> </w:t>
      </w:r>
      <w:r w:rsidR="00F50D12" w:rsidRPr="003B5E78">
        <w:rPr>
          <w:rFonts w:ascii="Times New Roman" w:hAnsi="Times New Roman"/>
          <w:sz w:val="24"/>
          <w:szCs w:val="24"/>
        </w:rPr>
        <w:t xml:space="preserve">ПМ.05 </w:t>
      </w:r>
      <w:r w:rsidR="009C43A0" w:rsidRPr="003B5E78">
        <w:rPr>
          <w:rFonts w:ascii="Times New Roman" w:hAnsi="Times New Roman"/>
          <w:sz w:val="24"/>
          <w:szCs w:val="24"/>
        </w:rPr>
        <w:t>«</w:t>
      </w:r>
      <w:r w:rsidRPr="003B5E78">
        <w:rPr>
          <w:rFonts w:ascii="Times New Roman" w:hAnsi="Times New Roman"/>
          <w:sz w:val="24"/>
          <w:szCs w:val="24"/>
        </w:rPr>
        <w:t>Изготовление различных изделий на токарных станках с числовым програм</w:t>
      </w:r>
      <w:r w:rsidRPr="003B5E78">
        <w:rPr>
          <w:rFonts w:ascii="Times New Roman" w:hAnsi="Times New Roman"/>
          <w:sz w:val="24"/>
          <w:szCs w:val="24"/>
        </w:rPr>
        <w:t>м</w:t>
      </w:r>
      <w:r w:rsidRPr="003B5E78">
        <w:rPr>
          <w:rFonts w:ascii="Times New Roman" w:hAnsi="Times New Roman"/>
          <w:sz w:val="24"/>
          <w:szCs w:val="24"/>
        </w:rPr>
        <w:t>ным управлением по стадиям технологического процесса в соответствии с требованиями охраны труда и экологической безопасности</w:t>
      </w:r>
      <w:r w:rsidR="009C43A0" w:rsidRPr="003B5E78">
        <w:rPr>
          <w:rFonts w:ascii="Times New Roman" w:hAnsi="Times New Roman"/>
          <w:sz w:val="24"/>
          <w:szCs w:val="24"/>
        </w:rPr>
        <w:t>»</w:t>
      </w:r>
      <w:r w:rsidRPr="003B5E78">
        <w:rPr>
          <w:rFonts w:ascii="Times New Roman" w:hAnsi="Times New Roman"/>
          <w:sz w:val="24"/>
          <w:szCs w:val="24"/>
        </w:rPr>
        <w:t>.</w:t>
      </w:r>
    </w:p>
    <w:p w:rsidR="00411AD1" w:rsidRPr="00053B32" w:rsidRDefault="00411AD1" w:rsidP="00411AD1">
      <w:pPr>
        <w:tabs>
          <w:tab w:val="left" w:pos="426"/>
        </w:tabs>
        <w:suppressAutoHyphens/>
        <w:spacing w:after="0"/>
        <w:rPr>
          <w:rFonts w:ascii="Times New Roman" w:hAnsi="Times New Roman"/>
          <w:b/>
          <w:bCs/>
          <w:sz w:val="24"/>
          <w:szCs w:val="24"/>
        </w:rPr>
      </w:pPr>
      <w:r w:rsidRPr="00053B32">
        <w:rPr>
          <w:rFonts w:ascii="Times New Roman" w:hAnsi="Times New Roman"/>
          <w:b/>
          <w:bCs/>
          <w:sz w:val="24"/>
          <w:szCs w:val="24"/>
        </w:rPr>
        <w:t>Приложение 2. Примерные рабочие программы учебной дисциплины</w:t>
      </w:r>
    </w:p>
    <w:p w:rsidR="0007038C" w:rsidRPr="003B5E78" w:rsidRDefault="0007038C" w:rsidP="00053B32">
      <w:pPr>
        <w:suppressAutoHyphens/>
        <w:spacing w:after="0"/>
        <w:ind w:firstLine="709"/>
        <w:rPr>
          <w:rFonts w:ascii="Times New Roman" w:hAnsi="Times New Roman"/>
          <w:sz w:val="24"/>
          <w:szCs w:val="24"/>
        </w:rPr>
      </w:pPr>
      <w:r w:rsidRPr="003B5E78">
        <w:rPr>
          <w:rFonts w:ascii="Times New Roman" w:hAnsi="Times New Roman"/>
          <w:sz w:val="24"/>
          <w:szCs w:val="24"/>
        </w:rPr>
        <w:t xml:space="preserve">Приложение </w:t>
      </w:r>
      <w:r w:rsidR="009C43A0" w:rsidRPr="003B5E78">
        <w:rPr>
          <w:rFonts w:ascii="Times New Roman" w:hAnsi="Times New Roman"/>
          <w:sz w:val="24"/>
          <w:szCs w:val="24"/>
        </w:rPr>
        <w:t>2</w:t>
      </w:r>
      <w:r w:rsidR="002F7C5E" w:rsidRPr="003B5E78">
        <w:rPr>
          <w:rFonts w:ascii="Times New Roman" w:hAnsi="Times New Roman"/>
          <w:sz w:val="24"/>
          <w:szCs w:val="24"/>
        </w:rPr>
        <w:t>.1</w:t>
      </w:r>
      <w:r w:rsidR="000A611B" w:rsidRPr="003B5E78">
        <w:rPr>
          <w:rFonts w:ascii="Times New Roman" w:hAnsi="Times New Roman"/>
          <w:sz w:val="24"/>
          <w:szCs w:val="24"/>
        </w:rPr>
        <w:t xml:space="preserve">. </w:t>
      </w:r>
      <w:r w:rsidRPr="003B5E78">
        <w:rPr>
          <w:rFonts w:ascii="Times New Roman" w:hAnsi="Times New Roman"/>
          <w:sz w:val="24"/>
          <w:szCs w:val="24"/>
        </w:rPr>
        <w:t xml:space="preserve">Примерная рабочая </w:t>
      </w:r>
      <w:r w:rsidR="000A611B" w:rsidRPr="003B5E78">
        <w:rPr>
          <w:rFonts w:ascii="Times New Roman" w:hAnsi="Times New Roman"/>
          <w:sz w:val="24"/>
          <w:szCs w:val="24"/>
        </w:rPr>
        <w:t>программа</w:t>
      </w:r>
      <w:r w:rsidR="009C43A0" w:rsidRPr="003B5E78">
        <w:rPr>
          <w:rFonts w:ascii="Times New Roman" w:hAnsi="Times New Roman"/>
          <w:sz w:val="24"/>
          <w:szCs w:val="24"/>
        </w:rPr>
        <w:t xml:space="preserve"> </w:t>
      </w:r>
      <w:r w:rsidRPr="003B5E78">
        <w:rPr>
          <w:rFonts w:ascii="Times New Roman" w:hAnsi="Times New Roman"/>
          <w:sz w:val="24"/>
          <w:szCs w:val="24"/>
        </w:rPr>
        <w:t>учебной дисциплины</w:t>
      </w:r>
      <w:r w:rsidR="009C43A0" w:rsidRPr="003B5E78">
        <w:rPr>
          <w:rFonts w:ascii="Times New Roman" w:hAnsi="Times New Roman"/>
          <w:sz w:val="24"/>
          <w:szCs w:val="24"/>
        </w:rPr>
        <w:t xml:space="preserve"> </w:t>
      </w:r>
      <w:r w:rsidR="00F50D12" w:rsidRPr="003B5E78">
        <w:rPr>
          <w:rFonts w:ascii="Times New Roman" w:hAnsi="Times New Roman"/>
          <w:sz w:val="24"/>
          <w:szCs w:val="24"/>
        </w:rPr>
        <w:t>ОП.01</w:t>
      </w:r>
      <w:r w:rsidR="000E4E1A">
        <w:rPr>
          <w:rFonts w:ascii="Times New Roman" w:hAnsi="Times New Roman"/>
          <w:sz w:val="24"/>
          <w:szCs w:val="24"/>
        </w:rPr>
        <w:t xml:space="preserve"> «</w:t>
      </w:r>
      <w:r w:rsidR="00F50D12" w:rsidRPr="003B5E78">
        <w:rPr>
          <w:rFonts w:ascii="Times New Roman" w:hAnsi="Times New Roman"/>
          <w:sz w:val="24"/>
          <w:szCs w:val="24"/>
        </w:rPr>
        <w:t>Технические измерения</w:t>
      </w:r>
      <w:r w:rsidR="000E4E1A">
        <w:rPr>
          <w:rFonts w:ascii="Times New Roman" w:hAnsi="Times New Roman"/>
          <w:sz w:val="24"/>
          <w:szCs w:val="24"/>
        </w:rPr>
        <w:t>»</w:t>
      </w:r>
      <w:r w:rsidR="007B6992" w:rsidRPr="003B5E78">
        <w:rPr>
          <w:rFonts w:ascii="Times New Roman" w:hAnsi="Times New Roman"/>
          <w:sz w:val="24"/>
          <w:szCs w:val="24"/>
        </w:rPr>
        <w:t>;</w:t>
      </w:r>
    </w:p>
    <w:p w:rsidR="00F50D12" w:rsidRPr="003B5E78" w:rsidRDefault="007B6992" w:rsidP="00053B32">
      <w:pPr>
        <w:suppressAutoHyphens/>
        <w:spacing w:after="0"/>
        <w:ind w:firstLine="709"/>
        <w:rPr>
          <w:rFonts w:ascii="Times New Roman" w:hAnsi="Times New Roman"/>
          <w:sz w:val="24"/>
          <w:szCs w:val="24"/>
        </w:rPr>
      </w:pPr>
      <w:r w:rsidRPr="003B5E78">
        <w:rPr>
          <w:rFonts w:ascii="Times New Roman" w:hAnsi="Times New Roman"/>
          <w:sz w:val="24"/>
          <w:szCs w:val="24"/>
        </w:rPr>
        <w:t xml:space="preserve">Приложение </w:t>
      </w:r>
      <w:r w:rsidR="009C43A0" w:rsidRPr="003B5E78">
        <w:rPr>
          <w:rFonts w:ascii="Times New Roman" w:hAnsi="Times New Roman"/>
          <w:sz w:val="24"/>
          <w:szCs w:val="24"/>
        </w:rPr>
        <w:t>2</w:t>
      </w:r>
      <w:r w:rsidRPr="003B5E78">
        <w:rPr>
          <w:rFonts w:ascii="Times New Roman" w:hAnsi="Times New Roman"/>
          <w:sz w:val="24"/>
          <w:szCs w:val="24"/>
        </w:rPr>
        <w:t>.2. Примерная рабочая программа</w:t>
      </w:r>
      <w:r w:rsidR="009C43A0" w:rsidRPr="003B5E78">
        <w:rPr>
          <w:rFonts w:ascii="Times New Roman" w:hAnsi="Times New Roman"/>
          <w:sz w:val="24"/>
          <w:szCs w:val="24"/>
        </w:rPr>
        <w:t xml:space="preserve"> </w:t>
      </w:r>
      <w:r w:rsidRPr="003B5E78">
        <w:rPr>
          <w:rFonts w:ascii="Times New Roman" w:hAnsi="Times New Roman"/>
          <w:sz w:val="24"/>
          <w:szCs w:val="24"/>
        </w:rPr>
        <w:t xml:space="preserve">учебной дисциплины </w:t>
      </w:r>
      <w:r w:rsidR="004E0DA2" w:rsidRPr="003B5E78">
        <w:rPr>
          <w:rFonts w:ascii="Times New Roman" w:hAnsi="Times New Roman"/>
          <w:sz w:val="24"/>
          <w:szCs w:val="24"/>
        </w:rPr>
        <w:t xml:space="preserve">ОП.02 </w:t>
      </w:r>
      <w:r w:rsidR="00F50D12" w:rsidRPr="003B5E78">
        <w:rPr>
          <w:rFonts w:ascii="Times New Roman" w:hAnsi="Times New Roman"/>
          <w:sz w:val="24"/>
          <w:szCs w:val="24"/>
        </w:rPr>
        <w:t>Техническая графика</w:t>
      </w:r>
      <w:r w:rsidRPr="003B5E78">
        <w:rPr>
          <w:rFonts w:ascii="Times New Roman" w:hAnsi="Times New Roman"/>
          <w:sz w:val="24"/>
          <w:szCs w:val="24"/>
        </w:rPr>
        <w:t>;</w:t>
      </w:r>
    </w:p>
    <w:p w:rsidR="00F50D12" w:rsidRPr="003B5E78" w:rsidRDefault="007B6992" w:rsidP="00053B32">
      <w:pPr>
        <w:suppressAutoHyphens/>
        <w:spacing w:after="0"/>
        <w:ind w:firstLine="709"/>
        <w:rPr>
          <w:rFonts w:ascii="Times New Roman" w:hAnsi="Times New Roman"/>
          <w:sz w:val="24"/>
          <w:szCs w:val="24"/>
        </w:rPr>
      </w:pPr>
      <w:r w:rsidRPr="003B5E78">
        <w:rPr>
          <w:rFonts w:ascii="Times New Roman" w:hAnsi="Times New Roman"/>
          <w:sz w:val="24"/>
          <w:szCs w:val="24"/>
        </w:rPr>
        <w:t xml:space="preserve">Приложение </w:t>
      </w:r>
      <w:r w:rsidR="009C43A0" w:rsidRPr="003B5E78">
        <w:rPr>
          <w:rFonts w:ascii="Times New Roman" w:hAnsi="Times New Roman"/>
          <w:sz w:val="24"/>
          <w:szCs w:val="24"/>
        </w:rPr>
        <w:t>2</w:t>
      </w:r>
      <w:r w:rsidRPr="003B5E78">
        <w:rPr>
          <w:rFonts w:ascii="Times New Roman" w:hAnsi="Times New Roman"/>
          <w:sz w:val="24"/>
          <w:szCs w:val="24"/>
        </w:rPr>
        <w:t>.3. Примерная рабочая программа</w:t>
      </w:r>
      <w:r w:rsidR="009C43A0" w:rsidRPr="003B5E78">
        <w:rPr>
          <w:rFonts w:ascii="Times New Roman" w:hAnsi="Times New Roman"/>
          <w:sz w:val="24"/>
          <w:szCs w:val="24"/>
        </w:rPr>
        <w:t xml:space="preserve"> </w:t>
      </w:r>
      <w:r w:rsidRPr="003B5E78">
        <w:rPr>
          <w:rFonts w:ascii="Times New Roman" w:hAnsi="Times New Roman"/>
          <w:sz w:val="24"/>
          <w:szCs w:val="24"/>
        </w:rPr>
        <w:t xml:space="preserve">учебной дисциплины </w:t>
      </w:r>
      <w:r w:rsidR="004E0DA2" w:rsidRPr="003B5E78">
        <w:rPr>
          <w:rFonts w:ascii="Times New Roman" w:hAnsi="Times New Roman"/>
          <w:sz w:val="24"/>
          <w:szCs w:val="24"/>
        </w:rPr>
        <w:t>ОП.03</w:t>
      </w:r>
      <w:r w:rsidR="00181F23">
        <w:rPr>
          <w:rFonts w:ascii="Times New Roman" w:hAnsi="Times New Roman"/>
          <w:sz w:val="24"/>
          <w:szCs w:val="24"/>
        </w:rPr>
        <w:t xml:space="preserve"> «</w:t>
      </w:r>
      <w:r w:rsidR="00181F23" w:rsidRPr="003B5E78">
        <w:rPr>
          <w:rFonts w:ascii="Times New Roman" w:hAnsi="Times New Roman"/>
          <w:sz w:val="24"/>
          <w:szCs w:val="24"/>
        </w:rPr>
        <w:t>Безопасность жизнедеятельности</w:t>
      </w:r>
      <w:r w:rsidR="00181F23">
        <w:rPr>
          <w:rFonts w:ascii="Times New Roman" w:hAnsi="Times New Roman"/>
          <w:sz w:val="24"/>
          <w:szCs w:val="24"/>
        </w:rPr>
        <w:t>»</w:t>
      </w:r>
      <w:r w:rsidRPr="003B5E78">
        <w:rPr>
          <w:rFonts w:ascii="Times New Roman" w:hAnsi="Times New Roman"/>
          <w:sz w:val="24"/>
          <w:szCs w:val="24"/>
        </w:rPr>
        <w:t>;</w:t>
      </w:r>
    </w:p>
    <w:p w:rsidR="00F50D12" w:rsidRPr="003B5E78" w:rsidRDefault="007B6992" w:rsidP="00053B32">
      <w:pPr>
        <w:suppressAutoHyphens/>
        <w:spacing w:after="0"/>
        <w:ind w:firstLine="709"/>
        <w:rPr>
          <w:rFonts w:ascii="Times New Roman" w:hAnsi="Times New Roman"/>
          <w:sz w:val="24"/>
          <w:szCs w:val="24"/>
        </w:rPr>
      </w:pPr>
      <w:r w:rsidRPr="003B5E78">
        <w:rPr>
          <w:rFonts w:ascii="Times New Roman" w:hAnsi="Times New Roman"/>
          <w:sz w:val="24"/>
          <w:szCs w:val="24"/>
        </w:rPr>
        <w:t xml:space="preserve">Приложение </w:t>
      </w:r>
      <w:r w:rsidR="009C43A0" w:rsidRPr="003B5E78">
        <w:rPr>
          <w:rFonts w:ascii="Times New Roman" w:hAnsi="Times New Roman"/>
          <w:sz w:val="24"/>
          <w:szCs w:val="24"/>
        </w:rPr>
        <w:t>2</w:t>
      </w:r>
      <w:r w:rsidRPr="003B5E78">
        <w:rPr>
          <w:rFonts w:ascii="Times New Roman" w:hAnsi="Times New Roman"/>
          <w:sz w:val="24"/>
          <w:szCs w:val="24"/>
        </w:rPr>
        <w:t>.4. Примерная рабочая программа</w:t>
      </w:r>
      <w:r w:rsidR="009C43A0" w:rsidRPr="003B5E78">
        <w:rPr>
          <w:rFonts w:ascii="Times New Roman" w:hAnsi="Times New Roman"/>
          <w:sz w:val="24"/>
          <w:szCs w:val="24"/>
        </w:rPr>
        <w:t xml:space="preserve"> </w:t>
      </w:r>
      <w:r w:rsidRPr="003B5E78">
        <w:rPr>
          <w:rFonts w:ascii="Times New Roman" w:hAnsi="Times New Roman"/>
          <w:sz w:val="24"/>
          <w:szCs w:val="24"/>
        </w:rPr>
        <w:t xml:space="preserve">учебной дисциплины </w:t>
      </w:r>
      <w:r w:rsidR="004E0DA2" w:rsidRPr="003B5E78">
        <w:rPr>
          <w:rFonts w:ascii="Times New Roman" w:hAnsi="Times New Roman"/>
          <w:sz w:val="24"/>
          <w:szCs w:val="24"/>
        </w:rPr>
        <w:t xml:space="preserve">ОП.04 </w:t>
      </w:r>
      <w:r w:rsidR="00181F23">
        <w:rPr>
          <w:rFonts w:ascii="Times New Roman" w:hAnsi="Times New Roman"/>
          <w:sz w:val="24"/>
          <w:szCs w:val="24"/>
        </w:rPr>
        <w:t>«</w:t>
      </w:r>
      <w:r w:rsidR="00181F23" w:rsidRPr="003B5E78">
        <w:rPr>
          <w:rFonts w:ascii="Times New Roman" w:hAnsi="Times New Roman"/>
          <w:sz w:val="24"/>
          <w:szCs w:val="24"/>
        </w:rPr>
        <w:t>Физическая культура</w:t>
      </w:r>
      <w:r w:rsidR="00181F23">
        <w:rPr>
          <w:rFonts w:ascii="Times New Roman" w:hAnsi="Times New Roman"/>
          <w:sz w:val="24"/>
          <w:szCs w:val="24"/>
        </w:rPr>
        <w:t>»</w:t>
      </w:r>
    </w:p>
    <w:p w:rsidR="00F50D12" w:rsidRPr="003B5E78" w:rsidRDefault="007B6992" w:rsidP="00053B32">
      <w:pPr>
        <w:suppressAutoHyphens/>
        <w:spacing w:after="0"/>
        <w:ind w:firstLine="709"/>
        <w:rPr>
          <w:rFonts w:ascii="Times New Roman" w:hAnsi="Times New Roman"/>
          <w:sz w:val="24"/>
          <w:szCs w:val="24"/>
        </w:rPr>
      </w:pPr>
      <w:r w:rsidRPr="003B5E78">
        <w:rPr>
          <w:rFonts w:ascii="Times New Roman" w:hAnsi="Times New Roman"/>
          <w:sz w:val="24"/>
          <w:szCs w:val="24"/>
        </w:rPr>
        <w:t xml:space="preserve">Приложение </w:t>
      </w:r>
      <w:r w:rsidR="009C43A0" w:rsidRPr="003B5E78">
        <w:rPr>
          <w:rFonts w:ascii="Times New Roman" w:hAnsi="Times New Roman"/>
          <w:sz w:val="24"/>
          <w:szCs w:val="24"/>
        </w:rPr>
        <w:t>2</w:t>
      </w:r>
      <w:r w:rsidRPr="003B5E78">
        <w:rPr>
          <w:rFonts w:ascii="Times New Roman" w:hAnsi="Times New Roman"/>
          <w:sz w:val="24"/>
          <w:szCs w:val="24"/>
        </w:rPr>
        <w:t>.5. Примерная рабочая программ</w:t>
      </w:r>
      <w:r w:rsidR="000E4E1A">
        <w:rPr>
          <w:rFonts w:ascii="Times New Roman" w:hAnsi="Times New Roman"/>
          <w:sz w:val="24"/>
          <w:szCs w:val="24"/>
        </w:rPr>
        <w:t>а</w:t>
      </w:r>
      <w:r w:rsidR="009C43A0" w:rsidRPr="003B5E78">
        <w:rPr>
          <w:rFonts w:ascii="Times New Roman" w:hAnsi="Times New Roman"/>
          <w:sz w:val="24"/>
          <w:szCs w:val="24"/>
        </w:rPr>
        <w:t xml:space="preserve"> </w:t>
      </w:r>
      <w:r w:rsidR="00181F23">
        <w:rPr>
          <w:rFonts w:ascii="Times New Roman" w:hAnsi="Times New Roman"/>
          <w:sz w:val="24"/>
          <w:szCs w:val="24"/>
        </w:rPr>
        <w:t>у</w:t>
      </w:r>
      <w:r w:rsidRPr="003B5E78">
        <w:rPr>
          <w:rFonts w:ascii="Times New Roman" w:hAnsi="Times New Roman"/>
          <w:sz w:val="24"/>
          <w:szCs w:val="24"/>
        </w:rPr>
        <w:t xml:space="preserve">чебной дисциплины </w:t>
      </w:r>
      <w:r w:rsidR="004E0DA2" w:rsidRPr="003B5E78">
        <w:rPr>
          <w:rFonts w:ascii="Times New Roman" w:hAnsi="Times New Roman"/>
          <w:sz w:val="24"/>
          <w:szCs w:val="24"/>
        </w:rPr>
        <w:t xml:space="preserve">ОП.05 </w:t>
      </w:r>
      <w:r w:rsidR="00181F23">
        <w:rPr>
          <w:rFonts w:ascii="Times New Roman" w:hAnsi="Times New Roman"/>
          <w:sz w:val="24"/>
          <w:szCs w:val="24"/>
        </w:rPr>
        <w:t>«</w:t>
      </w:r>
      <w:r w:rsidR="00181F23" w:rsidRPr="003B5E78">
        <w:rPr>
          <w:rFonts w:ascii="Times New Roman" w:hAnsi="Times New Roman"/>
          <w:sz w:val="24"/>
          <w:szCs w:val="24"/>
        </w:rPr>
        <w:t xml:space="preserve">Технический </w:t>
      </w:r>
      <w:r w:rsidR="000E4E1A">
        <w:rPr>
          <w:rFonts w:ascii="Times New Roman" w:hAnsi="Times New Roman"/>
          <w:sz w:val="24"/>
          <w:szCs w:val="24"/>
        </w:rPr>
        <w:t xml:space="preserve">иностранный </w:t>
      </w:r>
      <w:r w:rsidR="00181F23" w:rsidRPr="003B5E78">
        <w:rPr>
          <w:rFonts w:ascii="Times New Roman" w:hAnsi="Times New Roman"/>
          <w:sz w:val="24"/>
          <w:szCs w:val="24"/>
        </w:rPr>
        <w:t>язык</w:t>
      </w:r>
      <w:r w:rsidR="00181F23">
        <w:rPr>
          <w:rFonts w:ascii="Times New Roman" w:hAnsi="Times New Roman"/>
          <w:sz w:val="24"/>
          <w:szCs w:val="24"/>
        </w:rPr>
        <w:t>»</w:t>
      </w:r>
      <w:r w:rsidRPr="003B5E78">
        <w:rPr>
          <w:rFonts w:ascii="Times New Roman" w:hAnsi="Times New Roman"/>
          <w:sz w:val="24"/>
          <w:szCs w:val="24"/>
        </w:rPr>
        <w:t>.</w:t>
      </w:r>
    </w:p>
    <w:p w:rsidR="00F92C5B" w:rsidRPr="003B5E78" w:rsidRDefault="00F92C5B" w:rsidP="00414C20">
      <w:pPr>
        <w:ind w:firstLine="709"/>
        <w:jc w:val="both"/>
        <w:rPr>
          <w:rFonts w:ascii="Times New Roman" w:hAnsi="Times New Roman"/>
          <w:bCs/>
          <w:sz w:val="24"/>
          <w:szCs w:val="24"/>
        </w:rPr>
      </w:pPr>
      <w:bookmarkStart w:id="2" w:name="_Toc460855517"/>
      <w:bookmarkStart w:id="3" w:name="_Toc460939924"/>
    </w:p>
    <w:p w:rsidR="009C43A0" w:rsidRPr="00053B32" w:rsidRDefault="009C43A0" w:rsidP="009C43A0">
      <w:pPr>
        <w:tabs>
          <w:tab w:val="left" w:pos="426"/>
        </w:tabs>
        <w:spacing w:after="0"/>
        <w:rPr>
          <w:rFonts w:ascii="Times New Roman" w:hAnsi="Times New Roman"/>
          <w:b/>
          <w:bCs/>
          <w:sz w:val="24"/>
          <w:szCs w:val="24"/>
        </w:rPr>
      </w:pPr>
      <w:r w:rsidRPr="00053B32">
        <w:rPr>
          <w:rFonts w:ascii="Times New Roman" w:hAnsi="Times New Roman"/>
          <w:b/>
          <w:bCs/>
          <w:sz w:val="24"/>
          <w:szCs w:val="24"/>
        </w:rPr>
        <w:t xml:space="preserve">Приложение 3. Примерная рабочая программа воспитания </w:t>
      </w:r>
    </w:p>
    <w:p w:rsidR="009C43A0" w:rsidRPr="003B5E78" w:rsidRDefault="009C43A0" w:rsidP="009C43A0">
      <w:pPr>
        <w:tabs>
          <w:tab w:val="left" w:pos="426"/>
        </w:tabs>
        <w:spacing w:after="0"/>
        <w:rPr>
          <w:rFonts w:ascii="Times New Roman" w:hAnsi="Times New Roman"/>
          <w:sz w:val="24"/>
          <w:szCs w:val="24"/>
        </w:rPr>
      </w:pPr>
    </w:p>
    <w:p w:rsidR="009C43A0" w:rsidRDefault="009C43A0" w:rsidP="009C43A0">
      <w:pPr>
        <w:tabs>
          <w:tab w:val="left" w:pos="426"/>
        </w:tabs>
        <w:spacing w:after="0"/>
        <w:rPr>
          <w:rFonts w:ascii="Times New Roman" w:hAnsi="Times New Roman"/>
          <w:sz w:val="24"/>
          <w:szCs w:val="24"/>
        </w:rPr>
      </w:pPr>
      <w:r w:rsidRPr="00053B32">
        <w:rPr>
          <w:rFonts w:ascii="Times New Roman" w:hAnsi="Times New Roman"/>
          <w:b/>
          <w:bCs/>
          <w:sz w:val="24"/>
          <w:szCs w:val="24"/>
        </w:rPr>
        <w:t>Приложение 4.</w:t>
      </w:r>
      <w:r w:rsidRPr="003B5E78">
        <w:rPr>
          <w:rFonts w:ascii="Times New Roman" w:hAnsi="Times New Roman"/>
          <w:sz w:val="24"/>
          <w:szCs w:val="24"/>
        </w:rPr>
        <w:t xml:space="preserve"> </w:t>
      </w:r>
      <w:r w:rsidR="00053B32">
        <w:rPr>
          <w:rFonts w:ascii="Times New Roman" w:hAnsi="Times New Roman"/>
          <w:sz w:val="24"/>
          <w:szCs w:val="24"/>
        </w:rPr>
        <w:t>П</w:t>
      </w:r>
      <w:r w:rsidRPr="003B5E78">
        <w:rPr>
          <w:rFonts w:ascii="Times New Roman" w:hAnsi="Times New Roman"/>
          <w:sz w:val="24"/>
          <w:szCs w:val="24"/>
        </w:rPr>
        <w:t>римерны</w:t>
      </w:r>
      <w:r w:rsidR="00053B32">
        <w:rPr>
          <w:rFonts w:ascii="Times New Roman" w:hAnsi="Times New Roman"/>
          <w:sz w:val="24"/>
          <w:szCs w:val="24"/>
        </w:rPr>
        <w:t>е</w:t>
      </w:r>
      <w:r w:rsidRPr="003B5E78">
        <w:rPr>
          <w:rFonts w:ascii="Times New Roman" w:hAnsi="Times New Roman"/>
          <w:sz w:val="24"/>
          <w:szCs w:val="24"/>
        </w:rPr>
        <w:t xml:space="preserve"> оценочны</w:t>
      </w:r>
      <w:r w:rsidR="00053B32">
        <w:rPr>
          <w:rFonts w:ascii="Times New Roman" w:hAnsi="Times New Roman"/>
          <w:sz w:val="24"/>
          <w:szCs w:val="24"/>
        </w:rPr>
        <w:t>е</w:t>
      </w:r>
      <w:r w:rsidRPr="003B5E78">
        <w:rPr>
          <w:rFonts w:ascii="Times New Roman" w:hAnsi="Times New Roman"/>
          <w:sz w:val="24"/>
          <w:szCs w:val="24"/>
        </w:rPr>
        <w:t xml:space="preserve"> средств</w:t>
      </w:r>
      <w:r w:rsidR="00053B32">
        <w:rPr>
          <w:rFonts w:ascii="Times New Roman" w:hAnsi="Times New Roman"/>
          <w:sz w:val="24"/>
          <w:szCs w:val="24"/>
        </w:rPr>
        <w:t>а</w:t>
      </w:r>
      <w:r w:rsidRPr="003B5E78">
        <w:rPr>
          <w:rFonts w:ascii="Times New Roman" w:hAnsi="Times New Roman"/>
          <w:sz w:val="24"/>
          <w:szCs w:val="24"/>
        </w:rPr>
        <w:t xml:space="preserve"> для государственной итоговой </w:t>
      </w:r>
      <w:r w:rsidRPr="003B5E78">
        <w:rPr>
          <w:rFonts w:ascii="Times New Roman" w:hAnsi="Times New Roman"/>
          <w:sz w:val="24"/>
          <w:szCs w:val="24"/>
        </w:rPr>
        <w:br/>
        <w:t>аттестации по профессии</w:t>
      </w:r>
      <w:r w:rsidR="003B5E78" w:rsidRPr="003B5E78">
        <w:rPr>
          <w:rFonts w:ascii="Times New Roman" w:hAnsi="Times New Roman"/>
          <w:sz w:val="24"/>
          <w:szCs w:val="24"/>
        </w:rPr>
        <w:t xml:space="preserve"> 15.01.33 Токарь на станках с числовым программным управл</w:t>
      </w:r>
      <w:r w:rsidR="003B5E78" w:rsidRPr="003B5E78">
        <w:rPr>
          <w:rFonts w:ascii="Times New Roman" w:hAnsi="Times New Roman"/>
          <w:sz w:val="24"/>
          <w:szCs w:val="24"/>
        </w:rPr>
        <w:t>е</w:t>
      </w:r>
      <w:r w:rsidR="003B5E78" w:rsidRPr="003B5E78">
        <w:rPr>
          <w:rFonts w:ascii="Times New Roman" w:hAnsi="Times New Roman"/>
          <w:sz w:val="24"/>
          <w:szCs w:val="24"/>
        </w:rPr>
        <w:t>нием.</w:t>
      </w:r>
    </w:p>
    <w:p w:rsidR="009C43A0" w:rsidRDefault="009C43A0" w:rsidP="009C43A0">
      <w:pPr>
        <w:spacing w:after="0"/>
        <w:rPr>
          <w:rFonts w:ascii="Times New Roman" w:hAnsi="Times New Roman"/>
          <w:sz w:val="24"/>
          <w:szCs w:val="24"/>
        </w:rPr>
      </w:pPr>
    </w:p>
    <w:p w:rsidR="009C43A0" w:rsidRPr="009C43A0" w:rsidRDefault="009C43A0" w:rsidP="00414C20">
      <w:pPr>
        <w:ind w:firstLine="709"/>
        <w:jc w:val="both"/>
        <w:rPr>
          <w:rFonts w:ascii="Times New Roman" w:hAnsi="Times New Roman"/>
          <w:bCs/>
          <w:sz w:val="24"/>
          <w:szCs w:val="24"/>
        </w:rPr>
        <w:sectPr w:rsidR="009C43A0" w:rsidRPr="009C43A0" w:rsidSect="001D0FA0">
          <w:pgSz w:w="11906" w:h="16838"/>
          <w:pgMar w:top="1134" w:right="851" w:bottom="1134" w:left="1843" w:header="709" w:footer="709" w:gutter="0"/>
          <w:cols w:space="708"/>
          <w:docGrid w:linePitch="360"/>
        </w:sectPr>
      </w:pPr>
    </w:p>
    <w:p w:rsidR="008D58DC" w:rsidRPr="009C43A0" w:rsidRDefault="008D58DC" w:rsidP="00685F74">
      <w:pPr>
        <w:spacing w:after="0"/>
        <w:ind w:firstLine="708"/>
        <w:jc w:val="both"/>
        <w:outlineLvl w:val="0"/>
        <w:rPr>
          <w:rFonts w:ascii="Times New Roman" w:hAnsi="Times New Roman"/>
          <w:b/>
          <w:sz w:val="24"/>
          <w:szCs w:val="24"/>
        </w:rPr>
      </w:pPr>
      <w:r w:rsidRPr="009C43A0">
        <w:rPr>
          <w:rFonts w:ascii="Times New Roman" w:hAnsi="Times New Roman"/>
          <w:b/>
          <w:sz w:val="24"/>
          <w:szCs w:val="24"/>
        </w:rPr>
        <w:lastRenderedPageBreak/>
        <w:t>Раздел 1. Общие положения</w:t>
      </w:r>
    </w:p>
    <w:p w:rsidR="00A22949" w:rsidRPr="009C43A0" w:rsidRDefault="00A22949" w:rsidP="00414C20">
      <w:pPr>
        <w:spacing w:after="0"/>
        <w:ind w:firstLine="708"/>
        <w:jc w:val="both"/>
        <w:rPr>
          <w:rFonts w:ascii="Times New Roman" w:hAnsi="Times New Roman"/>
          <w:b/>
          <w:sz w:val="24"/>
          <w:szCs w:val="24"/>
        </w:rPr>
      </w:pPr>
    </w:p>
    <w:p w:rsidR="00181F23" w:rsidRDefault="00181F23" w:rsidP="008033D0">
      <w:pPr>
        <w:numPr>
          <w:ilvl w:val="1"/>
          <w:numId w:val="6"/>
        </w:numPr>
        <w:spacing w:after="120"/>
        <w:ind w:left="0" w:firstLine="709"/>
        <w:jc w:val="both"/>
        <w:rPr>
          <w:rFonts w:ascii="Times New Roman" w:eastAsiaTheme="minorEastAsia" w:hAnsi="Times New Roman"/>
          <w:bCs/>
          <w:sz w:val="24"/>
          <w:szCs w:val="24"/>
        </w:rPr>
      </w:pPr>
      <w:proofErr w:type="gramStart"/>
      <w:r w:rsidRPr="00181F23">
        <w:rPr>
          <w:rFonts w:ascii="Times New Roman" w:eastAsiaTheme="minorEastAsia" w:hAnsi="Times New Roman"/>
          <w:bCs/>
          <w:sz w:val="24"/>
          <w:szCs w:val="24"/>
        </w:rPr>
        <w:t xml:space="preserve">Настоящая примерная основная образовательная программа </w:t>
      </w:r>
      <w:r w:rsidR="00053B32" w:rsidRPr="00181F23">
        <w:rPr>
          <w:rFonts w:ascii="Times New Roman" w:eastAsiaTheme="minorEastAsia" w:hAnsi="Times New Roman"/>
          <w:bCs/>
          <w:sz w:val="24"/>
          <w:szCs w:val="24"/>
        </w:rPr>
        <w:t>среднего пр</w:t>
      </w:r>
      <w:r w:rsidR="00053B32" w:rsidRPr="00181F23">
        <w:rPr>
          <w:rFonts w:ascii="Times New Roman" w:eastAsiaTheme="minorEastAsia" w:hAnsi="Times New Roman"/>
          <w:bCs/>
          <w:sz w:val="24"/>
          <w:szCs w:val="24"/>
        </w:rPr>
        <w:t>о</w:t>
      </w:r>
      <w:r w:rsidR="00053B32" w:rsidRPr="00181F23">
        <w:rPr>
          <w:rFonts w:ascii="Times New Roman" w:eastAsiaTheme="minorEastAsia" w:hAnsi="Times New Roman"/>
          <w:bCs/>
          <w:sz w:val="24"/>
          <w:szCs w:val="24"/>
        </w:rPr>
        <w:t xml:space="preserve">фессионального образования </w:t>
      </w:r>
      <w:r w:rsidRPr="00181F23">
        <w:rPr>
          <w:rFonts w:ascii="Times New Roman" w:eastAsiaTheme="minorEastAsia" w:hAnsi="Times New Roman"/>
          <w:bCs/>
          <w:sz w:val="24"/>
          <w:szCs w:val="24"/>
        </w:rPr>
        <w:t xml:space="preserve">по профессии </w:t>
      </w:r>
      <w:r w:rsidRPr="00181F23">
        <w:rPr>
          <w:rFonts w:ascii="Times New Roman" w:hAnsi="Times New Roman"/>
          <w:bCs/>
          <w:sz w:val="24"/>
          <w:szCs w:val="24"/>
        </w:rPr>
        <w:t xml:space="preserve">по профессии </w:t>
      </w:r>
      <w:r w:rsidRPr="00181F23">
        <w:rPr>
          <w:rFonts w:ascii="Times New Roman" w:eastAsiaTheme="minorEastAsia" w:hAnsi="Times New Roman"/>
          <w:sz w:val="24"/>
          <w:szCs w:val="24"/>
        </w:rPr>
        <w:t>15.01.33 Токарь на станках с числовым программным управлением</w:t>
      </w:r>
      <w:r w:rsidRPr="00181F23">
        <w:rPr>
          <w:rFonts w:ascii="Times New Roman" w:eastAsiaTheme="minorEastAsia" w:hAnsi="Times New Roman"/>
          <w:bCs/>
          <w:sz w:val="24"/>
          <w:szCs w:val="24"/>
        </w:rPr>
        <w:t xml:space="preserve"> (далее – ПООП</w:t>
      </w:r>
      <w:r w:rsidR="00053B32">
        <w:rPr>
          <w:rFonts w:ascii="Times New Roman" w:eastAsiaTheme="minorEastAsia" w:hAnsi="Times New Roman"/>
          <w:bCs/>
          <w:sz w:val="24"/>
          <w:szCs w:val="24"/>
        </w:rPr>
        <w:t xml:space="preserve"> СПО</w:t>
      </w:r>
      <w:r w:rsidRPr="00181F23">
        <w:rPr>
          <w:rFonts w:ascii="Times New Roman" w:eastAsiaTheme="minorEastAsia" w:hAnsi="Times New Roman"/>
          <w:bCs/>
          <w:sz w:val="24"/>
          <w:szCs w:val="24"/>
        </w:rPr>
        <w:t>, примерная программа) ра</w:t>
      </w:r>
      <w:r w:rsidRPr="00181F23">
        <w:rPr>
          <w:rFonts w:ascii="Times New Roman" w:eastAsiaTheme="minorEastAsia" w:hAnsi="Times New Roman"/>
          <w:bCs/>
          <w:sz w:val="24"/>
          <w:szCs w:val="24"/>
        </w:rPr>
        <w:t>з</w:t>
      </w:r>
      <w:r w:rsidRPr="00181F23">
        <w:rPr>
          <w:rFonts w:ascii="Times New Roman" w:eastAsiaTheme="minorEastAsia" w:hAnsi="Times New Roman"/>
          <w:bCs/>
          <w:sz w:val="24"/>
          <w:szCs w:val="24"/>
        </w:rPr>
        <w:t>работана на основе федерального государственного образовательного стандарта средн</w:t>
      </w:r>
      <w:r w:rsidRPr="00181F23">
        <w:rPr>
          <w:rFonts w:ascii="Times New Roman" w:eastAsiaTheme="minorEastAsia" w:hAnsi="Times New Roman"/>
          <w:bCs/>
          <w:sz w:val="24"/>
          <w:szCs w:val="24"/>
        </w:rPr>
        <w:t>е</w:t>
      </w:r>
      <w:r w:rsidRPr="00181F23">
        <w:rPr>
          <w:rFonts w:ascii="Times New Roman" w:eastAsiaTheme="minorEastAsia" w:hAnsi="Times New Roman"/>
          <w:bCs/>
          <w:sz w:val="24"/>
          <w:szCs w:val="24"/>
        </w:rPr>
        <w:t xml:space="preserve">го профессионального образования по профессии </w:t>
      </w:r>
      <w:r w:rsidRPr="00181F23">
        <w:rPr>
          <w:rFonts w:ascii="Times New Roman" w:eastAsiaTheme="minorEastAsia" w:hAnsi="Times New Roman"/>
          <w:sz w:val="24"/>
          <w:szCs w:val="24"/>
        </w:rPr>
        <w:t xml:space="preserve">15.01.33 Токарь на станках с числовым программным управлением, утвержденного приказом </w:t>
      </w:r>
      <w:proofErr w:type="spellStart"/>
      <w:r w:rsidRPr="00181F23">
        <w:rPr>
          <w:rFonts w:ascii="Times New Roman" w:eastAsiaTheme="minorEastAsia" w:hAnsi="Times New Roman"/>
          <w:sz w:val="24"/>
          <w:szCs w:val="24"/>
        </w:rPr>
        <w:t>Минобрнауки</w:t>
      </w:r>
      <w:proofErr w:type="spellEnd"/>
      <w:r w:rsidRPr="00181F23">
        <w:rPr>
          <w:rFonts w:ascii="Times New Roman" w:eastAsiaTheme="minorEastAsia" w:hAnsi="Times New Roman"/>
          <w:sz w:val="24"/>
          <w:szCs w:val="24"/>
        </w:rPr>
        <w:t xml:space="preserve"> России от 9 декабря 2016 г. № 1544 (далее - ФГОС СПО).</w:t>
      </w:r>
      <w:proofErr w:type="gramEnd"/>
    </w:p>
    <w:p w:rsidR="00181F23" w:rsidRPr="00181F23" w:rsidRDefault="00181F23" w:rsidP="00181F23">
      <w:pPr>
        <w:spacing w:after="120"/>
        <w:ind w:firstLine="709"/>
        <w:jc w:val="both"/>
        <w:rPr>
          <w:rFonts w:ascii="Times New Roman" w:eastAsiaTheme="minorEastAsia" w:hAnsi="Times New Roman"/>
          <w:bCs/>
          <w:sz w:val="24"/>
          <w:szCs w:val="24"/>
        </w:rPr>
      </w:pPr>
      <w:r w:rsidRPr="00181F23">
        <w:rPr>
          <w:rFonts w:ascii="Times New Roman" w:eastAsiaTheme="minorEastAsia" w:hAnsi="Times New Roman"/>
          <w:bCs/>
          <w:sz w:val="24"/>
          <w:szCs w:val="24"/>
        </w:rPr>
        <w:t>ПООП СПО определяет рекомендованный объем и содержание среднего профе</w:t>
      </w:r>
      <w:r w:rsidRPr="00181F23">
        <w:rPr>
          <w:rFonts w:ascii="Times New Roman" w:eastAsiaTheme="minorEastAsia" w:hAnsi="Times New Roman"/>
          <w:bCs/>
          <w:sz w:val="24"/>
          <w:szCs w:val="24"/>
        </w:rPr>
        <w:t>с</w:t>
      </w:r>
      <w:r w:rsidRPr="00181F23">
        <w:rPr>
          <w:rFonts w:ascii="Times New Roman" w:eastAsiaTheme="minorEastAsia" w:hAnsi="Times New Roman"/>
          <w:bCs/>
          <w:sz w:val="24"/>
          <w:szCs w:val="24"/>
        </w:rPr>
        <w:t>сионального образования по профессии 15.01.33 Токарь на станках с числовым пр</w:t>
      </w:r>
      <w:r w:rsidRPr="00181F23">
        <w:rPr>
          <w:rFonts w:ascii="Times New Roman" w:eastAsiaTheme="minorEastAsia" w:hAnsi="Times New Roman"/>
          <w:bCs/>
          <w:sz w:val="24"/>
          <w:szCs w:val="24"/>
        </w:rPr>
        <w:t>о</w:t>
      </w:r>
      <w:r w:rsidRPr="00181F23">
        <w:rPr>
          <w:rFonts w:ascii="Times New Roman" w:eastAsiaTheme="minorEastAsia" w:hAnsi="Times New Roman"/>
          <w:bCs/>
          <w:sz w:val="24"/>
          <w:szCs w:val="24"/>
        </w:rPr>
        <w:t>граммным управлением, планируемые результаты освоения образовательной програ</w:t>
      </w:r>
      <w:r w:rsidRPr="00181F23">
        <w:rPr>
          <w:rFonts w:ascii="Times New Roman" w:eastAsiaTheme="minorEastAsia" w:hAnsi="Times New Roman"/>
          <w:bCs/>
          <w:sz w:val="24"/>
          <w:szCs w:val="24"/>
        </w:rPr>
        <w:t>м</w:t>
      </w:r>
      <w:r w:rsidRPr="00181F23">
        <w:rPr>
          <w:rFonts w:ascii="Times New Roman" w:eastAsiaTheme="minorEastAsia" w:hAnsi="Times New Roman"/>
          <w:bCs/>
          <w:sz w:val="24"/>
          <w:szCs w:val="24"/>
        </w:rPr>
        <w:t>мы, примерные условия образовательной деятельности.</w:t>
      </w:r>
    </w:p>
    <w:p w:rsidR="00181F23" w:rsidRPr="00181F23" w:rsidRDefault="00181F23" w:rsidP="00181F23">
      <w:pPr>
        <w:spacing w:after="120"/>
        <w:ind w:firstLine="709"/>
        <w:jc w:val="both"/>
        <w:rPr>
          <w:rFonts w:ascii="Times New Roman" w:eastAsiaTheme="minorEastAsia" w:hAnsi="Times New Roman"/>
          <w:bCs/>
          <w:sz w:val="24"/>
          <w:szCs w:val="24"/>
        </w:rPr>
      </w:pPr>
      <w:r w:rsidRPr="00181F23">
        <w:rPr>
          <w:rFonts w:ascii="Times New Roman" w:eastAsiaTheme="minorEastAsia" w:hAnsi="Times New Roman"/>
          <w:bCs/>
          <w:sz w:val="24"/>
          <w:szCs w:val="24"/>
        </w:rPr>
        <w:t xml:space="preserve">ПООП СПО </w:t>
      </w:r>
      <w:proofErr w:type="gramStart"/>
      <w:r w:rsidRPr="00181F23">
        <w:rPr>
          <w:rFonts w:ascii="Times New Roman" w:eastAsiaTheme="minorEastAsia" w:hAnsi="Times New Roman"/>
          <w:bCs/>
          <w:sz w:val="24"/>
          <w:szCs w:val="24"/>
        </w:rPr>
        <w:t>разработана</w:t>
      </w:r>
      <w:proofErr w:type="gramEnd"/>
      <w:r w:rsidRPr="00181F23">
        <w:rPr>
          <w:rFonts w:ascii="Times New Roman" w:eastAsiaTheme="minorEastAsia" w:hAnsi="Times New Roman"/>
          <w:bCs/>
          <w:sz w:val="24"/>
          <w:szCs w:val="24"/>
        </w:rPr>
        <w:t xml:space="preserve"> для реализации образовательной программы на базе среднего общего образования.</w:t>
      </w:r>
    </w:p>
    <w:p w:rsidR="00181F23" w:rsidRPr="00181F23" w:rsidRDefault="00181F23" w:rsidP="00181F23">
      <w:pPr>
        <w:spacing w:after="240"/>
        <w:ind w:firstLine="709"/>
        <w:jc w:val="both"/>
        <w:rPr>
          <w:rFonts w:ascii="Times New Roman" w:eastAsiaTheme="minorEastAsia" w:hAnsi="Times New Roman"/>
          <w:bCs/>
          <w:sz w:val="24"/>
          <w:szCs w:val="24"/>
        </w:rPr>
      </w:pPr>
      <w:r w:rsidRPr="00181F23">
        <w:rPr>
          <w:rFonts w:ascii="Times New Roman" w:eastAsiaTheme="minorEastAsia" w:hAnsi="Times New Roman"/>
          <w:bCs/>
          <w:sz w:val="24"/>
          <w:szCs w:val="24"/>
        </w:rPr>
        <w:t>Образовательная программа, реализуемая на базе основного общего образования, разрабатывается образовательной организацией на основе требований федерального г</w:t>
      </w:r>
      <w:r w:rsidRPr="00181F23">
        <w:rPr>
          <w:rFonts w:ascii="Times New Roman" w:eastAsiaTheme="minorEastAsia" w:hAnsi="Times New Roman"/>
          <w:bCs/>
          <w:sz w:val="24"/>
          <w:szCs w:val="24"/>
        </w:rPr>
        <w:t>о</w:t>
      </w:r>
      <w:r w:rsidRPr="00181F23">
        <w:rPr>
          <w:rFonts w:ascii="Times New Roman" w:eastAsiaTheme="minorEastAsia" w:hAnsi="Times New Roman"/>
          <w:bCs/>
          <w:sz w:val="24"/>
          <w:szCs w:val="24"/>
        </w:rPr>
        <w:t xml:space="preserve">сударственного образовательного стандарта среднего общего образования и ФГОС СПО с учетом получаемой профессии </w:t>
      </w:r>
      <w:r w:rsidRPr="00181F23">
        <w:rPr>
          <w:rFonts w:ascii="Times New Roman" w:eastAsiaTheme="minorEastAsia" w:hAnsi="Times New Roman"/>
          <w:sz w:val="24"/>
          <w:szCs w:val="24"/>
        </w:rPr>
        <w:t>15.01.33 Токарь на станках с числовым программным управлением</w:t>
      </w:r>
      <w:r w:rsidRPr="00181F23">
        <w:rPr>
          <w:rFonts w:ascii="Times New Roman" w:eastAsiaTheme="minorEastAsia" w:hAnsi="Times New Roman"/>
          <w:bCs/>
          <w:sz w:val="24"/>
          <w:szCs w:val="24"/>
        </w:rPr>
        <w:t xml:space="preserve"> и настоящей ПООП.</w:t>
      </w:r>
    </w:p>
    <w:p w:rsidR="00181F23" w:rsidRPr="00181F23" w:rsidRDefault="00181F23" w:rsidP="00181F23">
      <w:pPr>
        <w:spacing w:after="120"/>
        <w:ind w:firstLine="709"/>
        <w:jc w:val="both"/>
        <w:rPr>
          <w:rFonts w:ascii="Times New Roman" w:eastAsiaTheme="minorEastAsia" w:hAnsi="Times New Roman"/>
          <w:bCs/>
          <w:sz w:val="24"/>
          <w:szCs w:val="24"/>
        </w:rPr>
      </w:pPr>
      <w:r w:rsidRPr="00181F23">
        <w:rPr>
          <w:rFonts w:ascii="Times New Roman" w:eastAsiaTheme="minorEastAsia" w:hAnsi="Times New Roman"/>
          <w:bCs/>
          <w:sz w:val="24"/>
          <w:szCs w:val="24"/>
        </w:rPr>
        <w:t>1.2. Нормативные основания для разработки ПООП:</w:t>
      </w:r>
    </w:p>
    <w:p w:rsidR="00181F23" w:rsidRPr="00181F23" w:rsidRDefault="00181F23" w:rsidP="008033D0">
      <w:pPr>
        <w:numPr>
          <w:ilvl w:val="0"/>
          <w:numId w:val="3"/>
        </w:numPr>
        <w:spacing w:after="0"/>
        <w:ind w:left="0" w:firstLine="709"/>
        <w:jc w:val="both"/>
        <w:rPr>
          <w:rFonts w:ascii="Times New Roman" w:eastAsiaTheme="minorEastAsia" w:hAnsi="Times New Roman"/>
          <w:bCs/>
          <w:sz w:val="24"/>
          <w:szCs w:val="24"/>
        </w:rPr>
      </w:pPr>
      <w:r w:rsidRPr="00181F23">
        <w:rPr>
          <w:rFonts w:ascii="Times New Roman" w:eastAsiaTheme="minorEastAsia" w:hAnsi="Times New Roman"/>
          <w:bCs/>
          <w:sz w:val="24"/>
          <w:szCs w:val="24"/>
        </w:rPr>
        <w:t>Федеральный закон от 29 декабря 2012 г. №273-ФЗ «Об образовании в Ро</w:t>
      </w:r>
      <w:r w:rsidRPr="00181F23">
        <w:rPr>
          <w:rFonts w:ascii="Times New Roman" w:eastAsiaTheme="minorEastAsia" w:hAnsi="Times New Roman"/>
          <w:bCs/>
          <w:sz w:val="24"/>
          <w:szCs w:val="24"/>
        </w:rPr>
        <w:t>с</w:t>
      </w:r>
      <w:r w:rsidRPr="00181F23">
        <w:rPr>
          <w:rFonts w:ascii="Times New Roman" w:eastAsiaTheme="minorEastAsia" w:hAnsi="Times New Roman"/>
          <w:bCs/>
          <w:sz w:val="24"/>
          <w:szCs w:val="24"/>
        </w:rPr>
        <w:t>сийской Федерации»;</w:t>
      </w:r>
    </w:p>
    <w:p w:rsidR="00181F23" w:rsidRPr="00181F23" w:rsidRDefault="00181F23" w:rsidP="008033D0">
      <w:pPr>
        <w:numPr>
          <w:ilvl w:val="0"/>
          <w:numId w:val="3"/>
        </w:numPr>
        <w:spacing w:after="0" w:line="240" w:lineRule="auto"/>
        <w:ind w:left="0" w:firstLine="709"/>
        <w:jc w:val="both"/>
        <w:rPr>
          <w:rFonts w:ascii="Times New Roman" w:eastAsiaTheme="minorEastAsia" w:hAnsi="Times New Roman"/>
          <w:bCs/>
          <w:sz w:val="24"/>
          <w:szCs w:val="24"/>
        </w:rPr>
      </w:pPr>
      <w:r w:rsidRPr="00181F23">
        <w:rPr>
          <w:rFonts w:ascii="Times New Roman" w:eastAsiaTheme="minorEastAsia" w:hAnsi="Times New Roman"/>
          <w:bCs/>
          <w:sz w:val="24"/>
          <w:szCs w:val="24"/>
        </w:rPr>
        <w:t xml:space="preserve">Приказ </w:t>
      </w:r>
      <w:proofErr w:type="spellStart"/>
      <w:r w:rsidRPr="00181F23">
        <w:rPr>
          <w:rFonts w:ascii="Times New Roman" w:eastAsiaTheme="minorEastAsia" w:hAnsi="Times New Roman"/>
          <w:bCs/>
          <w:sz w:val="24"/>
          <w:szCs w:val="24"/>
        </w:rPr>
        <w:t>Минобрнауки</w:t>
      </w:r>
      <w:proofErr w:type="spellEnd"/>
      <w:r w:rsidRPr="00181F23">
        <w:rPr>
          <w:rFonts w:ascii="Times New Roman" w:eastAsiaTheme="minorEastAsia" w:hAnsi="Times New Roman"/>
          <w:bCs/>
          <w:sz w:val="24"/>
          <w:szCs w:val="24"/>
        </w:rPr>
        <w:t xml:space="preserve"> России от 28 мая 2014 г.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w:t>
      </w:r>
    </w:p>
    <w:p w:rsidR="00181F23" w:rsidRPr="00181F23" w:rsidRDefault="00181F23" w:rsidP="008033D0">
      <w:pPr>
        <w:numPr>
          <w:ilvl w:val="0"/>
          <w:numId w:val="3"/>
        </w:numPr>
        <w:spacing w:after="0"/>
        <w:ind w:left="0" w:firstLine="709"/>
        <w:jc w:val="both"/>
        <w:rPr>
          <w:rFonts w:ascii="Times New Roman" w:eastAsiaTheme="minorEastAsia" w:hAnsi="Times New Roman"/>
          <w:bCs/>
          <w:sz w:val="24"/>
          <w:szCs w:val="24"/>
        </w:rPr>
      </w:pPr>
      <w:r w:rsidRPr="00181F23">
        <w:rPr>
          <w:rFonts w:ascii="Times New Roman" w:eastAsiaTheme="minorEastAsia" w:hAnsi="Times New Roman"/>
          <w:bCs/>
          <w:sz w:val="24"/>
          <w:szCs w:val="24"/>
        </w:rPr>
        <w:t xml:space="preserve">Приказ </w:t>
      </w:r>
      <w:proofErr w:type="spellStart"/>
      <w:r w:rsidRPr="00181F23">
        <w:rPr>
          <w:rFonts w:ascii="Times New Roman" w:eastAsiaTheme="minorEastAsia" w:hAnsi="Times New Roman"/>
          <w:bCs/>
          <w:sz w:val="24"/>
          <w:szCs w:val="24"/>
        </w:rPr>
        <w:t>Минобрнауки</w:t>
      </w:r>
      <w:proofErr w:type="spellEnd"/>
      <w:r w:rsidRPr="00181F23">
        <w:rPr>
          <w:rFonts w:ascii="Times New Roman" w:eastAsiaTheme="minorEastAsia" w:hAnsi="Times New Roman"/>
          <w:bCs/>
          <w:sz w:val="24"/>
          <w:szCs w:val="24"/>
        </w:rPr>
        <w:t xml:space="preserve"> России от 09.12.2016 №15</w:t>
      </w:r>
      <w:r>
        <w:rPr>
          <w:rFonts w:ascii="Times New Roman" w:eastAsiaTheme="minorEastAsia" w:hAnsi="Times New Roman"/>
          <w:bCs/>
          <w:sz w:val="24"/>
          <w:szCs w:val="24"/>
        </w:rPr>
        <w:t>44</w:t>
      </w:r>
      <w:r w:rsidRPr="00181F23">
        <w:rPr>
          <w:rFonts w:ascii="Times New Roman" w:eastAsiaTheme="minorEastAsia" w:hAnsi="Times New Roman"/>
          <w:bCs/>
          <w:i/>
          <w:sz w:val="24"/>
          <w:szCs w:val="24"/>
        </w:rPr>
        <w:t xml:space="preserve"> </w:t>
      </w:r>
      <w:r w:rsidRPr="00181F23">
        <w:rPr>
          <w:rFonts w:ascii="Times New Roman" w:eastAsiaTheme="minorEastAsia" w:hAnsi="Times New Roman"/>
          <w:bCs/>
          <w:sz w:val="24"/>
          <w:szCs w:val="24"/>
        </w:rPr>
        <w:t>«</w:t>
      </w:r>
      <w:r w:rsidRPr="00181F23">
        <w:rPr>
          <w:rFonts w:ascii="Times New Roman" w:eastAsiaTheme="minorEastAsia" w:hAnsi="Times New Roman"/>
          <w:bCs/>
          <w:sz w:val="24"/>
          <w:szCs w:val="24"/>
          <w:lang w:val="uk-UA"/>
        </w:rPr>
        <w:t>Об</w:t>
      </w:r>
      <w:r>
        <w:rPr>
          <w:rFonts w:ascii="Times New Roman" w:eastAsiaTheme="minorEastAsia" w:hAnsi="Times New Roman"/>
          <w:bCs/>
          <w:sz w:val="24"/>
          <w:szCs w:val="24"/>
          <w:lang w:val="uk-UA"/>
        </w:rPr>
        <w:t xml:space="preserve"> </w:t>
      </w:r>
      <w:r w:rsidRPr="00181F23">
        <w:rPr>
          <w:rFonts w:ascii="Times New Roman" w:eastAsiaTheme="minorEastAsia" w:hAnsi="Times New Roman"/>
          <w:bCs/>
          <w:sz w:val="24"/>
          <w:szCs w:val="24"/>
        </w:rPr>
        <w:t>утверждении фед</w:t>
      </w:r>
      <w:r w:rsidRPr="00181F23">
        <w:rPr>
          <w:rFonts w:ascii="Times New Roman" w:eastAsiaTheme="minorEastAsia" w:hAnsi="Times New Roman"/>
          <w:bCs/>
          <w:sz w:val="24"/>
          <w:szCs w:val="24"/>
        </w:rPr>
        <w:t>е</w:t>
      </w:r>
      <w:r w:rsidRPr="00181F23">
        <w:rPr>
          <w:rFonts w:ascii="Times New Roman" w:eastAsiaTheme="minorEastAsia" w:hAnsi="Times New Roman"/>
          <w:bCs/>
          <w:sz w:val="24"/>
          <w:szCs w:val="24"/>
        </w:rPr>
        <w:t xml:space="preserve">рального государственного образовательного стандарта среднего профессионального образования по профессии </w:t>
      </w:r>
      <w:r w:rsidRPr="00181F23">
        <w:rPr>
          <w:rFonts w:ascii="Times New Roman" w:eastAsiaTheme="minorEastAsia" w:hAnsi="Times New Roman"/>
          <w:sz w:val="24"/>
          <w:szCs w:val="24"/>
        </w:rPr>
        <w:t>15.01.33 Токарь на станках с числовым программным упра</w:t>
      </w:r>
      <w:r w:rsidRPr="00181F23">
        <w:rPr>
          <w:rFonts w:ascii="Times New Roman" w:eastAsiaTheme="minorEastAsia" w:hAnsi="Times New Roman"/>
          <w:sz w:val="24"/>
          <w:szCs w:val="24"/>
        </w:rPr>
        <w:t>в</w:t>
      </w:r>
      <w:r w:rsidRPr="00181F23">
        <w:rPr>
          <w:rFonts w:ascii="Times New Roman" w:eastAsiaTheme="minorEastAsia" w:hAnsi="Times New Roman"/>
          <w:sz w:val="24"/>
          <w:szCs w:val="24"/>
        </w:rPr>
        <w:t>лением</w:t>
      </w:r>
      <w:r w:rsidRPr="00181F23">
        <w:rPr>
          <w:rFonts w:ascii="Times New Roman" w:eastAsiaTheme="minorEastAsia" w:hAnsi="Times New Roman"/>
          <w:bCs/>
          <w:sz w:val="24"/>
          <w:szCs w:val="24"/>
        </w:rPr>
        <w:t>» (зарегистрирован Министерством юстиции Российской Федерации 20.12.16, р</w:t>
      </w:r>
      <w:r w:rsidRPr="00181F23">
        <w:rPr>
          <w:rFonts w:ascii="Times New Roman" w:eastAsiaTheme="minorEastAsia" w:hAnsi="Times New Roman"/>
          <w:bCs/>
          <w:sz w:val="24"/>
          <w:szCs w:val="24"/>
        </w:rPr>
        <w:t>е</w:t>
      </w:r>
      <w:r w:rsidRPr="00181F23">
        <w:rPr>
          <w:rFonts w:ascii="Times New Roman" w:eastAsiaTheme="minorEastAsia" w:hAnsi="Times New Roman"/>
          <w:bCs/>
          <w:sz w:val="24"/>
          <w:szCs w:val="24"/>
        </w:rPr>
        <w:t>гистрационный №44</w:t>
      </w:r>
      <w:r>
        <w:rPr>
          <w:rFonts w:ascii="Times New Roman" w:eastAsiaTheme="minorEastAsia" w:hAnsi="Times New Roman"/>
          <w:bCs/>
          <w:sz w:val="24"/>
          <w:szCs w:val="24"/>
        </w:rPr>
        <w:t>977</w:t>
      </w:r>
      <w:r w:rsidRPr="00181F23">
        <w:rPr>
          <w:rFonts w:ascii="Times New Roman" w:eastAsiaTheme="minorEastAsia" w:hAnsi="Times New Roman"/>
          <w:bCs/>
          <w:sz w:val="24"/>
          <w:szCs w:val="24"/>
        </w:rPr>
        <w:t>);</w:t>
      </w:r>
    </w:p>
    <w:p w:rsidR="00181F23" w:rsidRPr="00181F23" w:rsidRDefault="00181F23" w:rsidP="008033D0">
      <w:pPr>
        <w:numPr>
          <w:ilvl w:val="0"/>
          <w:numId w:val="3"/>
        </w:numPr>
        <w:spacing w:after="0" w:line="240" w:lineRule="auto"/>
        <w:ind w:left="0" w:firstLine="709"/>
        <w:jc w:val="both"/>
        <w:rPr>
          <w:rFonts w:ascii="Times New Roman" w:eastAsiaTheme="minorEastAsia" w:hAnsi="Times New Roman"/>
          <w:bCs/>
          <w:sz w:val="24"/>
          <w:szCs w:val="24"/>
        </w:rPr>
      </w:pPr>
      <w:r w:rsidRPr="00181F23">
        <w:rPr>
          <w:rFonts w:ascii="Times New Roman" w:eastAsiaTheme="minorEastAsia" w:hAnsi="Times New Roman"/>
          <w:bCs/>
          <w:sz w:val="24"/>
          <w:szCs w:val="24"/>
        </w:rPr>
        <w:t xml:space="preserve">Приказ </w:t>
      </w:r>
      <w:proofErr w:type="spellStart"/>
      <w:r w:rsidRPr="00181F23">
        <w:rPr>
          <w:rFonts w:ascii="Times New Roman" w:eastAsiaTheme="minorEastAsia" w:hAnsi="Times New Roman"/>
          <w:bCs/>
          <w:sz w:val="24"/>
          <w:szCs w:val="24"/>
        </w:rPr>
        <w:t>Минобрнауки</w:t>
      </w:r>
      <w:proofErr w:type="spellEnd"/>
      <w:r w:rsidRPr="00181F23">
        <w:rPr>
          <w:rFonts w:ascii="Times New Roman" w:eastAsiaTheme="minorEastAsia" w:hAnsi="Times New Roman"/>
          <w:bCs/>
          <w:sz w:val="24"/>
          <w:szCs w:val="24"/>
        </w:rPr>
        <w:t xml:space="preserve"> России от 14 июня 2013 г. № 464 «Об утверждении Порядка организации и осуществления образовательной деятельности по образовател</w:t>
      </w:r>
      <w:r w:rsidRPr="00181F23">
        <w:rPr>
          <w:rFonts w:ascii="Times New Roman" w:eastAsiaTheme="minorEastAsia" w:hAnsi="Times New Roman"/>
          <w:bCs/>
          <w:sz w:val="24"/>
          <w:szCs w:val="24"/>
        </w:rPr>
        <w:t>ь</w:t>
      </w:r>
      <w:r w:rsidRPr="00181F23">
        <w:rPr>
          <w:rFonts w:ascii="Times New Roman" w:eastAsiaTheme="minorEastAsia" w:hAnsi="Times New Roman"/>
          <w:bCs/>
          <w:sz w:val="24"/>
          <w:szCs w:val="24"/>
        </w:rPr>
        <w:t>ным программам среднего профессионального образования» (зарегистрирован Мин</w:t>
      </w:r>
      <w:r w:rsidRPr="00181F23">
        <w:rPr>
          <w:rFonts w:ascii="Times New Roman" w:eastAsiaTheme="minorEastAsia" w:hAnsi="Times New Roman"/>
          <w:bCs/>
          <w:sz w:val="24"/>
          <w:szCs w:val="24"/>
        </w:rPr>
        <w:t>и</w:t>
      </w:r>
      <w:r w:rsidRPr="00181F23">
        <w:rPr>
          <w:rFonts w:ascii="Times New Roman" w:eastAsiaTheme="minorEastAsia" w:hAnsi="Times New Roman"/>
          <w:bCs/>
          <w:sz w:val="24"/>
          <w:szCs w:val="24"/>
        </w:rPr>
        <w:t xml:space="preserve">стерством юстиции Российской Федерации 30 июля 2013 г., регистрационный № 29200) (далее – Порядок организации образовательной деятельности); </w:t>
      </w:r>
    </w:p>
    <w:p w:rsidR="00181F23" w:rsidRPr="00181F23" w:rsidRDefault="00181F23" w:rsidP="008033D0">
      <w:pPr>
        <w:numPr>
          <w:ilvl w:val="0"/>
          <w:numId w:val="3"/>
        </w:numPr>
        <w:spacing w:after="0" w:line="240" w:lineRule="auto"/>
        <w:ind w:left="0" w:firstLine="709"/>
        <w:jc w:val="both"/>
        <w:rPr>
          <w:rFonts w:ascii="Times New Roman" w:eastAsiaTheme="minorEastAsia" w:hAnsi="Times New Roman"/>
          <w:color w:val="FF0000"/>
        </w:rPr>
      </w:pPr>
      <w:r w:rsidRPr="00181F23">
        <w:rPr>
          <w:rFonts w:ascii="Times New Roman" w:eastAsiaTheme="minorEastAsia" w:hAnsi="Times New Roman"/>
          <w:bCs/>
          <w:sz w:val="24"/>
          <w:szCs w:val="24"/>
        </w:rPr>
        <w:t xml:space="preserve">Приказ </w:t>
      </w:r>
      <w:proofErr w:type="spellStart"/>
      <w:r w:rsidRPr="00181F23">
        <w:rPr>
          <w:rFonts w:ascii="Times New Roman" w:eastAsiaTheme="minorEastAsia" w:hAnsi="Times New Roman"/>
          <w:bCs/>
          <w:sz w:val="24"/>
          <w:szCs w:val="24"/>
        </w:rPr>
        <w:t>Минобрнауки</w:t>
      </w:r>
      <w:proofErr w:type="spellEnd"/>
      <w:r w:rsidRPr="00181F23">
        <w:rPr>
          <w:rFonts w:ascii="Times New Roman" w:eastAsiaTheme="minorEastAsia" w:hAnsi="Times New Roman"/>
          <w:bCs/>
          <w:sz w:val="24"/>
          <w:szCs w:val="24"/>
        </w:rPr>
        <w:t xml:space="preserve"> России от 16 августа 2013 г. № 968 «Об утверждении Порядка проведения государственной итоговой аттестации по образовательным пр</w:t>
      </w:r>
      <w:r w:rsidRPr="00181F23">
        <w:rPr>
          <w:rFonts w:ascii="Times New Roman" w:eastAsiaTheme="minorEastAsia" w:hAnsi="Times New Roman"/>
          <w:bCs/>
          <w:sz w:val="24"/>
          <w:szCs w:val="24"/>
        </w:rPr>
        <w:t>о</w:t>
      </w:r>
      <w:r w:rsidRPr="00181F23">
        <w:rPr>
          <w:rFonts w:ascii="Times New Roman" w:eastAsiaTheme="minorEastAsia" w:hAnsi="Times New Roman"/>
          <w:bCs/>
          <w:sz w:val="24"/>
          <w:szCs w:val="24"/>
        </w:rPr>
        <w:t>граммам среднего профессионального образования» (зарегистрирован Министерством юстиции Российской Федерации 1 ноября 2013 г., регистрационный № 30306);</w:t>
      </w:r>
    </w:p>
    <w:p w:rsidR="00181F23" w:rsidRPr="00181F23" w:rsidRDefault="00181F23" w:rsidP="008033D0">
      <w:pPr>
        <w:numPr>
          <w:ilvl w:val="0"/>
          <w:numId w:val="3"/>
        </w:numPr>
        <w:spacing w:after="0" w:line="240" w:lineRule="auto"/>
        <w:ind w:left="0" w:firstLine="709"/>
        <w:jc w:val="both"/>
        <w:rPr>
          <w:rFonts w:ascii="Times New Roman" w:eastAsiaTheme="minorEastAsia" w:hAnsi="Times New Roman"/>
          <w:bCs/>
          <w:sz w:val="24"/>
          <w:szCs w:val="24"/>
        </w:rPr>
      </w:pPr>
      <w:r w:rsidRPr="00181F23">
        <w:rPr>
          <w:rFonts w:ascii="Times New Roman" w:eastAsiaTheme="minorEastAsia" w:hAnsi="Times New Roman"/>
          <w:bCs/>
          <w:sz w:val="24"/>
          <w:szCs w:val="24"/>
        </w:rPr>
        <w:t xml:space="preserve">Приказ </w:t>
      </w:r>
      <w:proofErr w:type="spellStart"/>
      <w:r w:rsidRPr="00181F23">
        <w:rPr>
          <w:rFonts w:ascii="Times New Roman" w:eastAsiaTheme="minorEastAsia" w:hAnsi="Times New Roman"/>
          <w:bCs/>
          <w:sz w:val="24"/>
          <w:szCs w:val="24"/>
        </w:rPr>
        <w:t>Минобрнауки</w:t>
      </w:r>
      <w:proofErr w:type="spellEnd"/>
      <w:r w:rsidRPr="00181F23">
        <w:rPr>
          <w:rFonts w:ascii="Times New Roman" w:eastAsiaTheme="minorEastAsia" w:hAnsi="Times New Roman"/>
          <w:bCs/>
          <w:sz w:val="24"/>
          <w:szCs w:val="24"/>
        </w:rPr>
        <w:t xml:space="preserve"> России № 885, </w:t>
      </w:r>
      <w:proofErr w:type="spellStart"/>
      <w:r w:rsidRPr="00181F23">
        <w:rPr>
          <w:rFonts w:ascii="Times New Roman" w:eastAsiaTheme="minorEastAsia" w:hAnsi="Times New Roman"/>
          <w:bCs/>
          <w:sz w:val="24"/>
          <w:szCs w:val="24"/>
        </w:rPr>
        <w:t>Минпросвещения</w:t>
      </w:r>
      <w:proofErr w:type="spellEnd"/>
      <w:r w:rsidRPr="00181F23">
        <w:rPr>
          <w:rFonts w:ascii="Times New Roman" w:eastAsiaTheme="minorEastAsia" w:hAnsi="Times New Roman"/>
          <w:bCs/>
          <w:sz w:val="24"/>
          <w:szCs w:val="24"/>
        </w:rPr>
        <w:t xml:space="preserve"> России № 390 от 5 августа 2020 г. «О практической подготовке обучающихся» (вместе с «Положением о практической подготовке обучающихся»;</w:t>
      </w:r>
    </w:p>
    <w:p w:rsidR="00181F23" w:rsidRPr="00181F23" w:rsidRDefault="00181F23" w:rsidP="008033D0">
      <w:pPr>
        <w:numPr>
          <w:ilvl w:val="0"/>
          <w:numId w:val="3"/>
        </w:numPr>
        <w:suppressAutoHyphens/>
        <w:spacing w:after="0" w:line="240" w:lineRule="auto"/>
        <w:ind w:left="0" w:firstLine="709"/>
        <w:jc w:val="both"/>
        <w:rPr>
          <w:rFonts w:ascii="Times New Roman" w:hAnsi="Times New Roman"/>
          <w:bCs/>
          <w:sz w:val="24"/>
          <w:szCs w:val="24"/>
        </w:rPr>
      </w:pPr>
      <w:r w:rsidRPr="00181F23">
        <w:rPr>
          <w:rFonts w:ascii="Times New Roman" w:eastAsiaTheme="minorEastAsia" w:hAnsi="Times New Roman"/>
          <w:bCs/>
          <w:sz w:val="24"/>
          <w:szCs w:val="24"/>
        </w:rPr>
        <w:t xml:space="preserve">Приказ Министерства труда и социальной защиты РФ от 13 марта 2017 г. N 261н «Об утверждении профессионального стандарта 40.078 Оператор-наладчик </w:t>
      </w:r>
      <w:r w:rsidRPr="00181F23">
        <w:rPr>
          <w:rFonts w:ascii="Times New Roman" w:eastAsiaTheme="minorEastAsia" w:hAnsi="Times New Roman"/>
          <w:bCs/>
          <w:sz w:val="24"/>
          <w:szCs w:val="24"/>
        </w:rPr>
        <w:lastRenderedPageBreak/>
        <w:t>шлифовальных станков с числовым программным управлением», (зарегистрирован Министерством юстиции Российской Федерации от 12 мая 2017 г. N 46703).</w:t>
      </w:r>
    </w:p>
    <w:p w:rsidR="00181F23" w:rsidRDefault="00181F23" w:rsidP="008033D0">
      <w:pPr>
        <w:numPr>
          <w:ilvl w:val="0"/>
          <w:numId w:val="3"/>
        </w:numPr>
        <w:suppressAutoHyphens/>
        <w:spacing w:after="0" w:line="240" w:lineRule="auto"/>
        <w:ind w:left="0" w:firstLine="709"/>
        <w:jc w:val="both"/>
        <w:rPr>
          <w:rFonts w:ascii="Times New Roman" w:hAnsi="Times New Roman"/>
          <w:bCs/>
          <w:sz w:val="24"/>
          <w:szCs w:val="24"/>
        </w:rPr>
      </w:pPr>
      <w:r w:rsidRPr="00181F23">
        <w:rPr>
          <w:rFonts w:ascii="Times New Roman" w:hAnsi="Times New Roman"/>
          <w:bCs/>
          <w:sz w:val="24"/>
          <w:szCs w:val="24"/>
        </w:rPr>
        <w:t xml:space="preserve">Приказ Минтруда России </w:t>
      </w:r>
      <w:r w:rsidR="002326C6" w:rsidRPr="00181F23">
        <w:rPr>
          <w:rFonts w:ascii="Times New Roman" w:hAnsi="Times New Roman"/>
          <w:bCs/>
          <w:sz w:val="24"/>
          <w:szCs w:val="24"/>
        </w:rPr>
        <w:t xml:space="preserve">от </w:t>
      </w:r>
      <w:r w:rsidR="002326C6" w:rsidRPr="002326C6">
        <w:rPr>
          <w:rFonts w:ascii="Times New Roman" w:hAnsi="Times New Roman"/>
          <w:bCs/>
          <w:sz w:val="24"/>
          <w:szCs w:val="24"/>
        </w:rPr>
        <w:t xml:space="preserve">9 июля 2018 года N </w:t>
      </w:r>
      <w:r w:rsidR="002326C6">
        <w:rPr>
          <w:rFonts w:ascii="Times New Roman" w:hAnsi="Times New Roman"/>
          <w:bCs/>
          <w:sz w:val="24"/>
          <w:szCs w:val="24"/>
        </w:rPr>
        <w:t>460</w:t>
      </w:r>
      <w:r w:rsidR="002326C6" w:rsidRPr="002326C6">
        <w:rPr>
          <w:rFonts w:ascii="Times New Roman" w:hAnsi="Times New Roman"/>
          <w:bCs/>
          <w:sz w:val="24"/>
          <w:szCs w:val="24"/>
        </w:rPr>
        <w:t>н</w:t>
      </w:r>
      <w:r w:rsidR="002326C6" w:rsidRPr="00181F23">
        <w:rPr>
          <w:rFonts w:ascii="Times New Roman" w:hAnsi="Times New Roman"/>
          <w:bCs/>
          <w:sz w:val="24"/>
          <w:szCs w:val="24"/>
        </w:rPr>
        <w:t xml:space="preserve"> </w:t>
      </w:r>
      <w:r w:rsidRPr="00181F23">
        <w:rPr>
          <w:rFonts w:ascii="Times New Roman" w:hAnsi="Times New Roman"/>
          <w:bCs/>
          <w:sz w:val="24"/>
          <w:szCs w:val="24"/>
        </w:rPr>
        <w:t xml:space="preserve">«Об утверждении профессионального стандарта «Токарь-карусельщик» (зарегистрирован Министерством юстиции Российской Федерации </w:t>
      </w:r>
      <w:r w:rsidR="002326C6" w:rsidRPr="002326C6">
        <w:rPr>
          <w:rFonts w:ascii="Times New Roman" w:hAnsi="Times New Roman"/>
          <w:bCs/>
          <w:sz w:val="24"/>
          <w:szCs w:val="24"/>
        </w:rPr>
        <w:t>27 июля 2018 года</w:t>
      </w:r>
      <w:r w:rsidRPr="00181F23">
        <w:rPr>
          <w:rFonts w:ascii="Times New Roman" w:hAnsi="Times New Roman"/>
          <w:bCs/>
          <w:sz w:val="24"/>
          <w:szCs w:val="24"/>
        </w:rPr>
        <w:t xml:space="preserve">, регистрационный № </w:t>
      </w:r>
      <w:r w:rsidR="002326C6" w:rsidRPr="002326C6">
        <w:rPr>
          <w:rFonts w:ascii="Times New Roman" w:hAnsi="Times New Roman"/>
          <w:bCs/>
          <w:sz w:val="24"/>
          <w:szCs w:val="24"/>
        </w:rPr>
        <w:t>51708</w:t>
      </w:r>
      <w:r w:rsidRPr="00181F23">
        <w:rPr>
          <w:rFonts w:ascii="Times New Roman" w:hAnsi="Times New Roman"/>
          <w:bCs/>
          <w:sz w:val="24"/>
          <w:szCs w:val="24"/>
        </w:rPr>
        <w:t xml:space="preserve">);  </w:t>
      </w:r>
    </w:p>
    <w:p w:rsidR="00181F23" w:rsidRDefault="00181F23" w:rsidP="008033D0">
      <w:pPr>
        <w:numPr>
          <w:ilvl w:val="0"/>
          <w:numId w:val="3"/>
        </w:numPr>
        <w:suppressAutoHyphens/>
        <w:spacing w:after="0" w:line="240" w:lineRule="auto"/>
        <w:ind w:left="0" w:firstLine="709"/>
        <w:jc w:val="both"/>
        <w:rPr>
          <w:rFonts w:ascii="Times New Roman" w:hAnsi="Times New Roman"/>
          <w:bCs/>
          <w:sz w:val="24"/>
          <w:szCs w:val="24"/>
        </w:rPr>
      </w:pPr>
      <w:r w:rsidRPr="00181F23">
        <w:rPr>
          <w:rFonts w:ascii="Times New Roman" w:hAnsi="Times New Roman"/>
          <w:bCs/>
          <w:sz w:val="24"/>
          <w:szCs w:val="24"/>
        </w:rPr>
        <w:t xml:space="preserve">Приказ Минтруда России от </w:t>
      </w:r>
      <w:r w:rsidR="002326C6" w:rsidRPr="002326C6">
        <w:rPr>
          <w:rFonts w:ascii="Times New Roman" w:hAnsi="Times New Roman"/>
          <w:bCs/>
          <w:sz w:val="24"/>
          <w:szCs w:val="24"/>
        </w:rPr>
        <w:t>9 июля 2018 года N 459н</w:t>
      </w:r>
      <w:r w:rsidRPr="00181F23">
        <w:rPr>
          <w:rFonts w:ascii="Times New Roman" w:hAnsi="Times New Roman"/>
          <w:bCs/>
          <w:sz w:val="24"/>
          <w:szCs w:val="24"/>
        </w:rPr>
        <w:t xml:space="preserve"> «Об утверждении профессионального стандарта </w:t>
      </w:r>
      <w:r w:rsidR="002326C6">
        <w:rPr>
          <w:rFonts w:ascii="Times New Roman" w:hAnsi="Times New Roman"/>
          <w:bCs/>
          <w:sz w:val="24"/>
          <w:szCs w:val="24"/>
        </w:rPr>
        <w:t>«Р</w:t>
      </w:r>
      <w:r w:rsidRPr="00181F23">
        <w:rPr>
          <w:rFonts w:ascii="Times New Roman" w:hAnsi="Times New Roman"/>
          <w:bCs/>
          <w:sz w:val="24"/>
          <w:szCs w:val="24"/>
        </w:rPr>
        <w:t xml:space="preserve">асточник», (зарегистрирован Министерством юстиции Российской Федерации </w:t>
      </w:r>
      <w:r w:rsidR="002326C6" w:rsidRPr="002326C6">
        <w:rPr>
          <w:rFonts w:ascii="Times New Roman" w:hAnsi="Times New Roman"/>
          <w:bCs/>
          <w:sz w:val="24"/>
          <w:szCs w:val="24"/>
        </w:rPr>
        <w:t>5 сентября 2018 года</w:t>
      </w:r>
      <w:proofErr w:type="gramStart"/>
      <w:r w:rsidRPr="00181F23">
        <w:rPr>
          <w:rFonts w:ascii="Times New Roman" w:hAnsi="Times New Roman"/>
          <w:bCs/>
          <w:sz w:val="24"/>
          <w:szCs w:val="24"/>
        </w:rPr>
        <w:t xml:space="preserve">., </w:t>
      </w:r>
      <w:proofErr w:type="gramEnd"/>
      <w:r w:rsidRPr="00181F23">
        <w:rPr>
          <w:rFonts w:ascii="Times New Roman" w:hAnsi="Times New Roman"/>
          <w:bCs/>
          <w:sz w:val="24"/>
          <w:szCs w:val="24"/>
        </w:rPr>
        <w:t xml:space="preserve">регистрационный № </w:t>
      </w:r>
      <w:r w:rsidR="002326C6" w:rsidRPr="002326C6">
        <w:rPr>
          <w:rFonts w:ascii="Times New Roman" w:hAnsi="Times New Roman"/>
          <w:bCs/>
          <w:sz w:val="24"/>
          <w:szCs w:val="24"/>
        </w:rPr>
        <w:t>52075</w:t>
      </w:r>
      <w:r w:rsidRPr="00181F23">
        <w:rPr>
          <w:rFonts w:ascii="Times New Roman" w:hAnsi="Times New Roman"/>
          <w:bCs/>
          <w:sz w:val="24"/>
          <w:szCs w:val="24"/>
        </w:rPr>
        <w:t xml:space="preserve">); </w:t>
      </w:r>
    </w:p>
    <w:p w:rsidR="00181F23" w:rsidRPr="00181F23" w:rsidRDefault="00181F23" w:rsidP="008033D0">
      <w:pPr>
        <w:numPr>
          <w:ilvl w:val="0"/>
          <w:numId w:val="3"/>
        </w:numPr>
        <w:suppressAutoHyphens/>
        <w:spacing w:after="0" w:line="240" w:lineRule="auto"/>
        <w:ind w:left="0" w:firstLine="709"/>
        <w:jc w:val="both"/>
        <w:rPr>
          <w:rFonts w:ascii="Times New Roman" w:hAnsi="Times New Roman"/>
          <w:bCs/>
          <w:sz w:val="24"/>
          <w:szCs w:val="24"/>
        </w:rPr>
      </w:pPr>
      <w:r w:rsidRPr="00181F23">
        <w:rPr>
          <w:rFonts w:ascii="Times New Roman" w:hAnsi="Times New Roman"/>
          <w:bCs/>
          <w:sz w:val="24"/>
          <w:szCs w:val="24"/>
        </w:rPr>
        <w:t xml:space="preserve">Приказ Минтруда России </w:t>
      </w:r>
      <w:r w:rsidR="002326C6" w:rsidRPr="00181F23">
        <w:rPr>
          <w:rFonts w:ascii="Times New Roman" w:hAnsi="Times New Roman"/>
          <w:bCs/>
          <w:sz w:val="24"/>
          <w:szCs w:val="24"/>
        </w:rPr>
        <w:t xml:space="preserve">от </w:t>
      </w:r>
      <w:r w:rsidR="002326C6" w:rsidRPr="002326C6">
        <w:rPr>
          <w:rFonts w:ascii="Times New Roman" w:hAnsi="Times New Roman"/>
          <w:bCs/>
          <w:sz w:val="24"/>
          <w:szCs w:val="24"/>
        </w:rPr>
        <w:t>9 июля 2018 года N 45</w:t>
      </w:r>
      <w:r w:rsidR="002326C6">
        <w:rPr>
          <w:rFonts w:ascii="Times New Roman" w:hAnsi="Times New Roman"/>
          <w:bCs/>
          <w:sz w:val="24"/>
          <w:szCs w:val="24"/>
        </w:rPr>
        <w:t>8</w:t>
      </w:r>
      <w:r w:rsidR="002326C6" w:rsidRPr="002326C6">
        <w:rPr>
          <w:rFonts w:ascii="Times New Roman" w:hAnsi="Times New Roman"/>
          <w:bCs/>
          <w:sz w:val="24"/>
          <w:szCs w:val="24"/>
        </w:rPr>
        <w:t>н</w:t>
      </w:r>
      <w:r w:rsidR="002326C6" w:rsidRPr="00181F23">
        <w:rPr>
          <w:rFonts w:ascii="Times New Roman" w:hAnsi="Times New Roman"/>
          <w:bCs/>
          <w:sz w:val="24"/>
          <w:szCs w:val="24"/>
        </w:rPr>
        <w:t xml:space="preserve"> </w:t>
      </w:r>
      <w:r w:rsidRPr="00181F23">
        <w:rPr>
          <w:rFonts w:ascii="Times New Roman" w:hAnsi="Times New Roman"/>
          <w:bCs/>
          <w:sz w:val="24"/>
          <w:szCs w:val="24"/>
        </w:rPr>
        <w:t xml:space="preserve">«Об утверждении профессионального стандарта «Токарь-револьверщик», (зарегистрирован Министерством юстиции Российской Федерации </w:t>
      </w:r>
      <w:r w:rsidR="002326C6" w:rsidRPr="002326C6">
        <w:rPr>
          <w:rFonts w:ascii="Times New Roman" w:hAnsi="Times New Roman"/>
          <w:bCs/>
          <w:sz w:val="24"/>
          <w:szCs w:val="24"/>
        </w:rPr>
        <w:t>5 сентября 2018 года</w:t>
      </w:r>
      <w:r w:rsidRPr="00181F23">
        <w:rPr>
          <w:rFonts w:ascii="Times New Roman" w:hAnsi="Times New Roman"/>
          <w:bCs/>
          <w:sz w:val="24"/>
          <w:szCs w:val="24"/>
        </w:rPr>
        <w:t xml:space="preserve">, регистрационный № </w:t>
      </w:r>
      <w:r w:rsidR="002326C6" w:rsidRPr="002326C6">
        <w:rPr>
          <w:rFonts w:ascii="Times New Roman" w:hAnsi="Times New Roman"/>
          <w:bCs/>
          <w:sz w:val="24"/>
          <w:szCs w:val="24"/>
        </w:rPr>
        <w:t>5207</w:t>
      </w:r>
      <w:r w:rsidR="002326C6">
        <w:rPr>
          <w:rFonts w:ascii="Times New Roman" w:hAnsi="Times New Roman"/>
          <w:bCs/>
          <w:sz w:val="24"/>
          <w:szCs w:val="24"/>
        </w:rPr>
        <w:t>6</w:t>
      </w:r>
      <w:r w:rsidRPr="00181F23">
        <w:rPr>
          <w:rFonts w:ascii="Times New Roman" w:hAnsi="Times New Roman"/>
          <w:bCs/>
          <w:sz w:val="24"/>
          <w:szCs w:val="24"/>
        </w:rPr>
        <w:t>).</w:t>
      </w:r>
    </w:p>
    <w:p w:rsidR="00181F23" w:rsidRDefault="00181F23" w:rsidP="00414C20">
      <w:pPr>
        <w:suppressAutoHyphens/>
        <w:ind w:firstLine="709"/>
        <w:jc w:val="both"/>
        <w:rPr>
          <w:rFonts w:ascii="Times New Roman" w:hAnsi="Times New Roman"/>
          <w:bCs/>
          <w:sz w:val="24"/>
          <w:szCs w:val="24"/>
        </w:rPr>
      </w:pPr>
    </w:p>
    <w:p w:rsidR="003B5E78" w:rsidRDefault="003B5E78" w:rsidP="00414C20">
      <w:pPr>
        <w:suppressAutoHyphens/>
        <w:spacing w:after="0"/>
        <w:ind w:firstLine="709"/>
        <w:jc w:val="both"/>
        <w:rPr>
          <w:rFonts w:ascii="Times New Roman" w:hAnsi="Times New Roman"/>
          <w:bCs/>
          <w:sz w:val="24"/>
          <w:szCs w:val="24"/>
        </w:rPr>
      </w:pPr>
    </w:p>
    <w:p w:rsidR="008D58DC" w:rsidRPr="003B5E78" w:rsidRDefault="008D58DC" w:rsidP="00414C20">
      <w:pPr>
        <w:suppressAutoHyphens/>
        <w:spacing w:after="0"/>
        <w:ind w:firstLine="709"/>
        <w:jc w:val="both"/>
        <w:rPr>
          <w:rFonts w:ascii="Times New Roman" w:hAnsi="Times New Roman"/>
          <w:b/>
          <w:sz w:val="24"/>
          <w:szCs w:val="24"/>
        </w:rPr>
      </w:pPr>
      <w:r w:rsidRPr="003B5E78">
        <w:rPr>
          <w:rFonts w:ascii="Times New Roman" w:hAnsi="Times New Roman"/>
          <w:b/>
          <w:sz w:val="24"/>
          <w:szCs w:val="24"/>
        </w:rPr>
        <w:t>1.</w:t>
      </w:r>
      <w:r w:rsidR="00B6565C" w:rsidRPr="003B5E78">
        <w:rPr>
          <w:rFonts w:ascii="Times New Roman" w:hAnsi="Times New Roman"/>
          <w:b/>
          <w:sz w:val="24"/>
          <w:szCs w:val="24"/>
        </w:rPr>
        <w:t>3</w:t>
      </w:r>
      <w:r w:rsidRPr="003B5E78">
        <w:rPr>
          <w:rFonts w:ascii="Times New Roman" w:hAnsi="Times New Roman"/>
          <w:b/>
          <w:sz w:val="24"/>
          <w:szCs w:val="24"/>
        </w:rPr>
        <w:t>. Перечень сокращений, используемых в тексте ПООП:</w:t>
      </w:r>
    </w:p>
    <w:p w:rsidR="008D58DC" w:rsidRPr="009C43A0" w:rsidRDefault="0044139C" w:rsidP="00414C20">
      <w:pPr>
        <w:tabs>
          <w:tab w:val="left" w:pos="993"/>
        </w:tabs>
        <w:suppressAutoHyphens/>
        <w:spacing w:after="0"/>
        <w:ind w:firstLine="709"/>
        <w:jc w:val="both"/>
        <w:rPr>
          <w:rFonts w:ascii="Times New Roman" w:hAnsi="Times New Roman"/>
          <w:bCs/>
          <w:sz w:val="24"/>
          <w:szCs w:val="24"/>
        </w:rPr>
      </w:pPr>
      <w:r w:rsidRPr="009C43A0">
        <w:rPr>
          <w:rFonts w:ascii="Times New Roman" w:hAnsi="Times New Roman"/>
          <w:bCs/>
          <w:sz w:val="24"/>
          <w:szCs w:val="24"/>
        </w:rPr>
        <w:t>ФГОС СП</w:t>
      </w:r>
      <w:r w:rsidR="008D58DC" w:rsidRPr="009C43A0">
        <w:rPr>
          <w:rFonts w:ascii="Times New Roman" w:hAnsi="Times New Roman"/>
          <w:bCs/>
          <w:sz w:val="24"/>
          <w:szCs w:val="24"/>
        </w:rPr>
        <w:t xml:space="preserve">О – Федеральный государственный образовательный стандарт </w:t>
      </w:r>
      <w:r w:rsidRPr="009C43A0">
        <w:rPr>
          <w:rFonts w:ascii="Times New Roman" w:hAnsi="Times New Roman"/>
          <w:bCs/>
          <w:sz w:val="24"/>
          <w:szCs w:val="24"/>
        </w:rPr>
        <w:t xml:space="preserve">среднего профессионального </w:t>
      </w:r>
      <w:r w:rsidR="008D58DC" w:rsidRPr="009C43A0">
        <w:rPr>
          <w:rFonts w:ascii="Times New Roman" w:hAnsi="Times New Roman"/>
          <w:bCs/>
          <w:sz w:val="24"/>
          <w:szCs w:val="24"/>
        </w:rPr>
        <w:t>образования;</w:t>
      </w:r>
    </w:p>
    <w:p w:rsidR="008D58DC" w:rsidRPr="009C43A0" w:rsidRDefault="008D58DC" w:rsidP="00414C20">
      <w:pPr>
        <w:tabs>
          <w:tab w:val="left" w:pos="993"/>
        </w:tabs>
        <w:suppressAutoHyphens/>
        <w:spacing w:after="0"/>
        <w:ind w:firstLine="709"/>
        <w:jc w:val="both"/>
        <w:rPr>
          <w:rFonts w:ascii="Times New Roman" w:hAnsi="Times New Roman"/>
          <w:bCs/>
          <w:sz w:val="24"/>
          <w:szCs w:val="24"/>
        </w:rPr>
      </w:pPr>
      <w:r w:rsidRPr="009C43A0">
        <w:rPr>
          <w:rFonts w:ascii="Times New Roman" w:hAnsi="Times New Roman"/>
          <w:bCs/>
          <w:sz w:val="24"/>
          <w:szCs w:val="24"/>
        </w:rPr>
        <w:t xml:space="preserve">ПООП – примерная основная образовательная программа; </w:t>
      </w:r>
    </w:p>
    <w:p w:rsidR="00180EE3" w:rsidRPr="009C43A0" w:rsidRDefault="00180EE3" w:rsidP="00414C20">
      <w:pPr>
        <w:tabs>
          <w:tab w:val="left" w:pos="993"/>
        </w:tabs>
        <w:suppressAutoHyphens/>
        <w:spacing w:after="0"/>
        <w:ind w:firstLine="709"/>
        <w:jc w:val="both"/>
        <w:rPr>
          <w:rFonts w:ascii="Times New Roman" w:hAnsi="Times New Roman"/>
          <w:bCs/>
          <w:sz w:val="24"/>
          <w:szCs w:val="24"/>
        </w:rPr>
      </w:pPr>
      <w:r w:rsidRPr="009C43A0">
        <w:rPr>
          <w:rFonts w:ascii="Times New Roman" w:hAnsi="Times New Roman"/>
          <w:bCs/>
          <w:sz w:val="24"/>
          <w:szCs w:val="24"/>
        </w:rPr>
        <w:t>МДК</w:t>
      </w:r>
      <w:r w:rsidR="003A6FFA" w:rsidRPr="009C43A0">
        <w:rPr>
          <w:rFonts w:ascii="Times New Roman" w:hAnsi="Times New Roman"/>
          <w:bCs/>
          <w:sz w:val="24"/>
          <w:szCs w:val="24"/>
        </w:rPr>
        <w:t xml:space="preserve"> – междисциплинарный курс</w:t>
      </w:r>
    </w:p>
    <w:p w:rsidR="00180EE3" w:rsidRPr="009C43A0" w:rsidRDefault="003A6FFA" w:rsidP="00414C20">
      <w:pPr>
        <w:tabs>
          <w:tab w:val="left" w:pos="993"/>
        </w:tabs>
        <w:suppressAutoHyphens/>
        <w:spacing w:after="0"/>
        <w:ind w:firstLine="709"/>
        <w:jc w:val="both"/>
        <w:rPr>
          <w:rFonts w:ascii="Times New Roman" w:hAnsi="Times New Roman"/>
          <w:bCs/>
          <w:sz w:val="24"/>
          <w:szCs w:val="24"/>
        </w:rPr>
      </w:pPr>
      <w:r w:rsidRPr="009C43A0">
        <w:rPr>
          <w:rFonts w:ascii="Times New Roman" w:hAnsi="Times New Roman"/>
          <w:bCs/>
          <w:sz w:val="24"/>
          <w:szCs w:val="24"/>
        </w:rPr>
        <w:t>ПМ – профессиональный модуль</w:t>
      </w:r>
    </w:p>
    <w:p w:rsidR="008D58DC" w:rsidRPr="009C43A0" w:rsidRDefault="008D58DC" w:rsidP="00414C20">
      <w:pPr>
        <w:tabs>
          <w:tab w:val="left" w:pos="993"/>
        </w:tabs>
        <w:suppressAutoHyphens/>
        <w:spacing w:after="0"/>
        <w:ind w:firstLine="709"/>
        <w:jc w:val="both"/>
        <w:rPr>
          <w:rFonts w:ascii="Times New Roman" w:hAnsi="Times New Roman"/>
          <w:iCs/>
          <w:sz w:val="24"/>
          <w:szCs w:val="24"/>
        </w:rPr>
      </w:pPr>
      <w:r w:rsidRPr="009C43A0">
        <w:rPr>
          <w:rFonts w:ascii="Times New Roman" w:hAnsi="Times New Roman"/>
          <w:iCs/>
          <w:sz w:val="24"/>
          <w:szCs w:val="24"/>
        </w:rPr>
        <w:t>ОК</w:t>
      </w:r>
      <w:r w:rsidRPr="009C43A0">
        <w:rPr>
          <w:rFonts w:ascii="Times New Roman" w:hAnsi="Times New Roman"/>
          <w:bCs/>
          <w:sz w:val="24"/>
          <w:szCs w:val="24"/>
        </w:rPr>
        <w:t xml:space="preserve">– </w:t>
      </w:r>
      <w:proofErr w:type="gramStart"/>
      <w:r w:rsidR="0044139C" w:rsidRPr="009C43A0">
        <w:rPr>
          <w:rFonts w:ascii="Times New Roman" w:hAnsi="Times New Roman"/>
          <w:iCs/>
          <w:sz w:val="24"/>
          <w:szCs w:val="24"/>
        </w:rPr>
        <w:t>об</w:t>
      </w:r>
      <w:proofErr w:type="gramEnd"/>
      <w:r w:rsidR="0044139C" w:rsidRPr="009C43A0">
        <w:rPr>
          <w:rFonts w:ascii="Times New Roman" w:hAnsi="Times New Roman"/>
          <w:iCs/>
          <w:sz w:val="24"/>
          <w:szCs w:val="24"/>
        </w:rPr>
        <w:t>щие</w:t>
      </w:r>
      <w:r w:rsidRPr="009C43A0">
        <w:rPr>
          <w:rFonts w:ascii="Times New Roman" w:hAnsi="Times New Roman"/>
          <w:iCs/>
          <w:sz w:val="24"/>
          <w:szCs w:val="24"/>
        </w:rPr>
        <w:t xml:space="preserve"> компетенции;</w:t>
      </w:r>
    </w:p>
    <w:p w:rsidR="008D58DC" w:rsidRDefault="008D58DC" w:rsidP="00414C20">
      <w:pPr>
        <w:tabs>
          <w:tab w:val="left" w:pos="993"/>
        </w:tabs>
        <w:suppressAutoHyphens/>
        <w:spacing w:after="0"/>
        <w:ind w:firstLine="709"/>
        <w:jc w:val="both"/>
        <w:rPr>
          <w:rFonts w:ascii="Times New Roman" w:hAnsi="Times New Roman"/>
          <w:bCs/>
          <w:sz w:val="24"/>
          <w:szCs w:val="24"/>
        </w:rPr>
      </w:pPr>
      <w:r w:rsidRPr="009C43A0">
        <w:rPr>
          <w:rFonts w:ascii="Times New Roman" w:hAnsi="Times New Roman"/>
          <w:bCs/>
          <w:sz w:val="24"/>
          <w:szCs w:val="24"/>
        </w:rPr>
        <w:t>ПК – профессиональные комп</w:t>
      </w:r>
      <w:r w:rsidR="0044139C" w:rsidRPr="009C43A0">
        <w:rPr>
          <w:rFonts w:ascii="Times New Roman" w:hAnsi="Times New Roman"/>
          <w:bCs/>
          <w:sz w:val="24"/>
          <w:szCs w:val="24"/>
        </w:rPr>
        <w:t>етенции</w:t>
      </w:r>
      <w:r w:rsidR="00053B32">
        <w:rPr>
          <w:rFonts w:ascii="Times New Roman" w:hAnsi="Times New Roman"/>
          <w:bCs/>
          <w:sz w:val="24"/>
          <w:szCs w:val="24"/>
        </w:rPr>
        <w:t>;</w:t>
      </w:r>
    </w:p>
    <w:p w:rsidR="00053B32" w:rsidRDefault="00053B32" w:rsidP="00414C20">
      <w:pPr>
        <w:tabs>
          <w:tab w:val="left" w:pos="993"/>
        </w:tabs>
        <w:suppressAutoHyphens/>
        <w:spacing w:after="0"/>
        <w:ind w:firstLine="709"/>
        <w:jc w:val="both"/>
        <w:rPr>
          <w:rFonts w:ascii="Times New Roman" w:hAnsi="Times New Roman"/>
          <w:bCs/>
          <w:sz w:val="24"/>
          <w:szCs w:val="24"/>
        </w:rPr>
      </w:pPr>
      <w:r>
        <w:rPr>
          <w:rFonts w:ascii="Times New Roman" w:hAnsi="Times New Roman"/>
          <w:bCs/>
          <w:sz w:val="24"/>
          <w:szCs w:val="24"/>
        </w:rPr>
        <w:t>ЛР – личностные результаты;</w:t>
      </w:r>
    </w:p>
    <w:p w:rsidR="009C43A0" w:rsidRPr="003B5E78" w:rsidRDefault="009C43A0" w:rsidP="009C43A0">
      <w:pPr>
        <w:tabs>
          <w:tab w:val="left" w:pos="993"/>
        </w:tabs>
        <w:suppressAutoHyphens/>
        <w:spacing w:after="0"/>
        <w:ind w:firstLine="709"/>
        <w:jc w:val="both"/>
        <w:rPr>
          <w:rFonts w:ascii="Times New Roman" w:hAnsi="Times New Roman"/>
          <w:bCs/>
          <w:color w:val="000000"/>
          <w:sz w:val="24"/>
          <w:szCs w:val="24"/>
        </w:rPr>
      </w:pPr>
      <w:bookmarkStart w:id="4" w:name="_Hlk71723068"/>
      <w:r w:rsidRPr="003B5E78">
        <w:rPr>
          <w:rFonts w:ascii="Times New Roman" w:hAnsi="Times New Roman"/>
          <w:bCs/>
          <w:color w:val="000000"/>
          <w:sz w:val="24"/>
          <w:szCs w:val="24"/>
        </w:rPr>
        <w:t>ГИА – государственная итоговая аттестация;</w:t>
      </w:r>
    </w:p>
    <w:bookmarkEnd w:id="4"/>
    <w:p w:rsidR="009C43A0" w:rsidRPr="009C43A0" w:rsidRDefault="009C43A0" w:rsidP="00414C20">
      <w:pPr>
        <w:tabs>
          <w:tab w:val="left" w:pos="993"/>
        </w:tabs>
        <w:suppressAutoHyphens/>
        <w:spacing w:after="0"/>
        <w:ind w:firstLine="709"/>
        <w:jc w:val="both"/>
        <w:rPr>
          <w:rFonts w:ascii="Times New Roman" w:hAnsi="Times New Roman"/>
          <w:bCs/>
          <w:sz w:val="24"/>
          <w:szCs w:val="24"/>
        </w:rPr>
      </w:pPr>
    </w:p>
    <w:p w:rsidR="009A415A" w:rsidRPr="009C43A0" w:rsidRDefault="009A415A" w:rsidP="00414C20">
      <w:pPr>
        <w:tabs>
          <w:tab w:val="left" w:pos="993"/>
        </w:tabs>
        <w:suppressAutoHyphens/>
        <w:spacing w:after="0"/>
        <w:ind w:firstLine="709"/>
        <w:jc w:val="both"/>
        <w:rPr>
          <w:rFonts w:ascii="Times New Roman" w:hAnsi="Times New Roman"/>
          <w:bCs/>
          <w:sz w:val="24"/>
          <w:szCs w:val="24"/>
        </w:rPr>
      </w:pPr>
    </w:p>
    <w:p w:rsidR="00D01BF5" w:rsidRDefault="00D01BF5">
      <w:pPr>
        <w:spacing w:after="0" w:line="240" w:lineRule="auto"/>
        <w:rPr>
          <w:rFonts w:ascii="Times New Roman" w:hAnsi="Times New Roman"/>
          <w:b/>
          <w:sz w:val="24"/>
          <w:szCs w:val="24"/>
        </w:rPr>
      </w:pPr>
      <w:r>
        <w:rPr>
          <w:rFonts w:ascii="Times New Roman" w:hAnsi="Times New Roman"/>
          <w:b/>
          <w:sz w:val="24"/>
          <w:szCs w:val="24"/>
        </w:rPr>
        <w:br w:type="page"/>
      </w:r>
    </w:p>
    <w:p w:rsidR="009A415A" w:rsidRPr="00411AD1" w:rsidRDefault="009A415A" w:rsidP="00685F74">
      <w:pPr>
        <w:suppressAutoHyphens/>
        <w:spacing w:after="0"/>
        <w:jc w:val="center"/>
        <w:outlineLvl w:val="0"/>
        <w:rPr>
          <w:rFonts w:ascii="Times New Roman" w:hAnsi="Times New Roman"/>
          <w:i/>
          <w:sz w:val="24"/>
          <w:szCs w:val="24"/>
        </w:rPr>
      </w:pPr>
      <w:r w:rsidRPr="009C43A0">
        <w:rPr>
          <w:rFonts w:ascii="Times New Roman" w:hAnsi="Times New Roman"/>
          <w:b/>
          <w:sz w:val="24"/>
          <w:szCs w:val="24"/>
        </w:rPr>
        <w:lastRenderedPageBreak/>
        <w:t xml:space="preserve">Раздел 2. Общая характеристика образовательной программы </w:t>
      </w:r>
      <w:r w:rsidR="00411AD1" w:rsidRPr="00411AD1">
        <w:rPr>
          <w:rFonts w:ascii="Times New Roman" w:hAnsi="Times New Roman"/>
          <w:b/>
          <w:sz w:val="24"/>
          <w:szCs w:val="24"/>
        </w:rPr>
        <w:t>среднего профессионального образования</w:t>
      </w:r>
    </w:p>
    <w:p w:rsidR="00D01BF5" w:rsidRDefault="004220CA" w:rsidP="00913583">
      <w:pPr>
        <w:pStyle w:val="Bodytext40"/>
        <w:spacing w:line="276" w:lineRule="auto"/>
      </w:pPr>
      <w:r w:rsidRPr="009C43A0">
        <w:t>Квалификации, присваиваемые</w:t>
      </w:r>
      <w:r w:rsidR="008D58DC" w:rsidRPr="009C43A0">
        <w:t xml:space="preserve"> выпускникам образовательной программы: </w:t>
      </w:r>
    </w:p>
    <w:p w:rsidR="00D01BF5" w:rsidRDefault="004220CA" w:rsidP="008033D0">
      <w:pPr>
        <w:pStyle w:val="Bodytext40"/>
        <w:numPr>
          <w:ilvl w:val="0"/>
          <w:numId w:val="5"/>
        </w:numPr>
        <w:spacing w:line="276" w:lineRule="auto"/>
      </w:pPr>
      <w:r w:rsidRPr="009C43A0">
        <w:t>токарь</w:t>
      </w:r>
      <w:r w:rsidR="00CA6621" w:rsidRPr="009C43A0">
        <w:t xml:space="preserve"> ↔ </w:t>
      </w:r>
      <w:r w:rsidRPr="009C43A0">
        <w:t xml:space="preserve"> токарь-карусельщик</w:t>
      </w:r>
      <w:r w:rsidR="009757C1" w:rsidRPr="009C43A0">
        <w:t xml:space="preserve">; </w:t>
      </w:r>
    </w:p>
    <w:p w:rsidR="00D01BF5" w:rsidRDefault="00CA6621" w:rsidP="008033D0">
      <w:pPr>
        <w:pStyle w:val="Bodytext40"/>
        <w:numPr>
          <w:ilvl w:val="0"/>
          <w:numId w:val="5"/>
        </w:numPr>
        <w:spacing w:line="276" w:lineRule="auto"/>
      </w:pPr>
      <w:r w:rsidRPr="009C43A0">
        <w:t>токарь↔</w:t>
      </w:r>
      <w:r w:rsidR="004220CA" w:rsidRPr="009C43A0">
        <w:t>токарь-расточник</w:t>
      </w:r>
      <w:r w:rsidR="00913583" w:rsidRPr="009C43A0">
        <w:t xml:space="preserve">; </w:t>
      </w:r>
    </w:p>
    <w:p w:rsidR="004220CA" w:rsidRPr="009C43A0" w:rsidRDefault="009757C1" w:rsidP="008033D0">
      <w:pPr>
        <w:pStyle w:val="Bodytext40"/>
        <w:numPr>
          <w:ilvl w:val="0"/>
          <w:numId w:val="5"/>
        </w:numPr>
        <w:spacing w:line="276" w:lineRule="auto"/>
      </w:pPr>
      <w:r w:rsidRPr="009C43A0">
        <w:rPr>
          <w:color w:val="000000"/>
        </w:rPr>
        <w:t>токарь</w:t>
      </w:r>
      <w:r w:rsidRPr="009C43A0">
        <w:t>↔</w:t>
      </w:r>
      <w:r w:rsidR="004220CA" w:rsidRPr="009C43A0">
        <w:rPr>
          <w:color w:val="000000"/>
        </w:rPr>
        <w:t>токарь-револьверщик</w:t>
      </w:r>
      <w:r w:rsidRPr="009C43A0">
        <w:rPr>
          <w:color w:val="000000"/>
        </w:rPr>
        <w:t>.</w:t>
      </w:r>
    </w:p>
    <w:p w:rsidR="009A415A" w:rsidRPr="009C43A0" w:rsidRDefault="009757C1" w:rsidP="00414C20">
      <w:pPr>
        <w:suppressAutoHyphens/>
        <w:spacing w:after="0"/>
        <w:ind w:firstLine="709"/>
        <w:jc w:val="both"/>
        <w:rPr>
          <w:rFonts w:ascii="Times New Roman" w:hAnsi="Times New Roman"/>
          <w:sz w:val="24"/>
          <w:szCs w:val="24"/>
        </w:rPr>
      </w:pPr>
      <w:r w:rsidRPr="009C43A0">
        <w:rPr>
          <w:rFonts w:ascii="Times New Roman" w:hAnsi="Times New Roman"/>
          <w:sz w:val="24"/>
          <w:szCs w:val="24"/>
        </w:rPr>
        <w:t>Получение среднего профессионального образования</w:t>
      </w:r>
      <w:r w:rsidR="008D58DC" w:rsidRPr="009C43A0">
        <w:rPr>
          <w:rFonts w:ascii="Times New Roman" w:hAnsi="Times New Roman"/>
          <w:sz w:val="24"/>
          <w:szCs w:val="24"/>
        </w:rPr>
        <w:t xml:space="preserve"> </w:t>
      </w:r>
      <w:r w:rsidR="002326C6" w:rsidRPr="002326C6">
        <w:rPr>
          <w:rFonts w:ascii="Times New Roman" w:hAnsi="Times New Roman"/>
          <w:sz w:val="24"/>
          <w:szCs w:val="24"/>
        </w:rPr>
        <w:t xml:space="preserve">по профессии 15.01.33 Токарь на станках с числовым программным управлением </w:t>
      </w:r>
      <w:r w:rsidR="009A415A" w:rsidRPr="009C43A0">
        <w:rPr>
          <w:rFonts w:ascii="Times New Roman" w:hAnsi="Times New Roman"/>
          <w:sz w:val="24"/>
          <w:szCs w:val="24"/>
        </w:rPr>
        <w:t>допускается только в профессиональной образовательной организации или образовательной организации высшего образования</w:t>
      </w:r>
      <w:r w:rsidRPr="009C43A0">
        <w:rPr>
          <w:rFonts w:ascii="Times New Roman" w:hAnsi="Times New Roman"/>
          <w:sz w:val="24"/>
          <w:szCs w:val="24"/>
        </w:rPr>
        <w:t>.</w:t>
      </w:r>
      <w:r w:rsidR="009A415A" w:rsidRPr="009C43A0">
        <w:rPr>
          <w:rFonts w:ascii="Times New Roman" w:hAnsi="Times New Roman"/>
          <w:sz w:val="24"/>
          <w:szCs w:val="24"/>
        </w:rPr>
        <w:t xml:space="preserve"> </w:t>
      </w:r>
    </w:p>
    <w:p w:rsidR="008D58DC" w:rsidRPr="009C43A0" w:rsidRDefault="008D58DC" w:rsidP="00414C20">
      <w:pPr>
        <w:suppressAutoHyphens/>
        <w:spacing w:after="0"/>
        <w:ind w:firstLine="709"/>
        <w:jc w:val="both"/>
        <w:rPr>
          <w:rFonts w:ascii="Times New Roman" w:hAnsi="Times New Roman"/>
          <w:i/>
          <w:sz w:val="24"/>
          <w:szCs w:val="24"/>
        </w:rPr>
      </w:pPr>
      <w:r w:rsidRPr="009C43A0">
        <w:rPr>
          <w:rFonts w:ascii="Times New Roman" w:hAnsi="Times New Roman"/>
          <w:sz w:val="24"/>
          <w:szCs w:val="24"/>
        </w:rPr>
        <w:t xml:space="preserve">Формы обучения: </w:t>
      </w:r>
      <w:r w:rsidR="00AC0E95" w:rsidRPr="009C43A0">
        <w:rPr>
          <w:rFonts w:ascii="Times New Roman" w:hAnsi="Times New Roman"/>
          <w:sz w:val="24"/>
          <w:szCs w:val="24"/>
        </w:rPr>
        <w:softHyphen/>
      </w:r>
      <w:r w:rsidR="00AC0E95" w:rsidRPr="009C43A0">
        <w:rPr>
          <w:rFonts w:ascii="Times New Roman" w:hAnsi="Times New Roman"/>
          <w:sz w:val="24"/>
          <w:szCs w:val="24"/>
        </w:rPr>
        <w:softHyphen/>
      </w:r>
      <w:r w:rsidR="00AC0E95" w:rsidRPr="009C43A0">
        <w:rPr>
          <w:rFonts w:ascii="Times New Roman" w:hAnsi="Times New Roman"/>
          <w:sz w:val="24"/>
          <w:szCs w:val="24"/>
        </w:rPr>
        <w:softHyphen/>
      </w:r>
      <w:r w:rsidR="00AC0E95" w:rsidRPr="009C43A0">
        <w:rPr>
          <w:rFonts w:ascii="Times New Roman" w:hAnsi="Times New Roman"/>
          <w:sz w:val="24"/>
          <w:szCs w:val="24"/>
        </w:rPr>
        <w:softHyphen/>
      </w:r>
      <w:proofErr w:type="gramStart"/>
      <w:r w:rsidRPr="009C43A0">
        <w:rPr>
          <w:rFonts w:ascii="Times New Roman" w:hAnsi="Times New Roman"/>
          <w:sz w:val="24"/>
          <w:szCs w:val="24"/>
        </w:rPr>
        <w:t>очная</w:t>
      </w:r>
      <w:proofErr w:type="gramEnd"/>
      <w:r w:rsidR="00AC0E95" w:rsidRPr="009C43A0">
        <w:rPr>
          <w:rFonts w:ascii="Times New Roman" w:hAnsi="Times New Roman"/>
          <w:i/>
          <w:sz w:val="24"/>
          <w:szCs w:val="24"/>
        </w:rPr>
        <w:t>.</w:t>
      </w:r>
    </w:p>
    <w:p w:rsidR="008D58DC" w:rsidRPr="009C43A0" w:rsidRDefault="009A415A" w:rsidP="00414C20">
      <w:pPr>
        <w:suppressAutoHyphens/>
        <w:spacing w:after="0"/>
        <w:ind w:firstLine="709"/>
        <w:jc w:val="both"/>
        <w:rPr>
          <w:rFonts w:ascii="Times New Roman" w:hAnsi="Times New Roman"/>
          <w:sz w:val="24"/>
          <w:szCs w:val="24"/>
        </w:rPr>
      </w:pPr>
      <w:r w:rsidRPr="009C43A0">
        <w:rPr>
          <w:rFonts w:ascii="Times New Roman" w:hAnsi="Times New Roman"/>
          <w:sz w:val="24"/>
          <w:szCs w:val="24"/>
        </w:rPr>
        <w:t>О</w:t>
      </w:r>
      <w:r w:rsidR="008D58DC" w:rsidRPr="009C43A0">
        <w:rPr>
          <w:rFonts w:ascii="Times New Roman" w:hAnsi="Times New Roman"/>
          <w:sz w:val="24"/>
          <w:szCs w:val="24"/>
        </w:rPr>
        <w:t>бъем образовательной программы</w:t>
      </w:r>
      <w:r w:rsidRPr="009C43A0">
        <w:rPr>
          <w:rFonts w:ascii="Times New Roman" w:hAnsi="Times New Roman"/>
          <w:sz w:val="24"/>
          <w:szCs w:val="24"/>
        </w:rPr>
        <w:t>, реализуемой на базе среднего общего образования</w:t>
      </w:r>
      <w:r w:rsidR="008D58DC" w:rsidRPr="009C43A0">
        <w:rPr>
          <w:rFonts w:ascii="Times New Roman" w:hAnsi="Times New Roman"/>
          <w:sz w:val="24"/>
          <w:szCs w:val="24"/>
        </w:rPr>
        <w:t xml:space="preserve">: </w:t>
      </w:r>
      <w:r w:rsidR="004220CA" w:rsidRPr="009C43A0">
        <w:rPr>
          <w:rFonts w:ascii="Times New Roman" w:hAnsi="Times New Roman"/>
          <w:i/>
          <w:sz w:val="24"/>
          <w:szCs w:val="24"/>
        </w:rPr>
        <w:t>1476</w:t>
      </w:r>
      <w:r w:rsidR="00BB72ED" w:rsidRPr="009C43A0">
        <w:rPr>
          <w:rFonts w:ascii="Times New Roman" w:hAnsi="Times New Roman"/>
          <w:sz w:val="24"/>
          <w:szCs w:val="24"/>
        </w:rPr>
        <w:t xml:space="preserve"> </w:t>
      </w:r>
      <w:r w:rsidR="00BB72ED" w:rsidRPr="009C43A0">
        <w:rPr>
          <w:rFonts w:ascii="Times New Roman" w:hAnsi="Times New Roman"/>
          <w:i/>
          <w:sz w:val="24"/>
          <w:szCs w:val="24"/>
        </w:rPr>
        <w:t>акаде</w:t>
      </w:r>
      <w:r w:rsidR="004103B5" w:rsidRPr="009C43A0">
        <w:rPr>
          <w:rFonts w:ascii="Times New Roman" w:hAnsi="Times New Roman"/>
          <w:i/>
          <w:sz w:val="24"/>
          <w:szCs w:val="24"/>
        </w:rPr>
        <w:t xml:space="preserve">мических </w:t>
      </w:r>
      <w:r w:rsidRPr="009C43A0">
        <w:rPr>
          <w:rFonts w:ascii="Times New Roman" w:hAnsi="Times New Roman"/>
          <w:i/>
          <w:sz w:val="24"/>
          <w:szCs w:val="24"/>
        </w:rPr>
        <w:t>часов</w:t>
      </w:r>
      <w:r w:rsidRPr="009C43A0">
        <w:rPr>
          <w:rFonts w:ascii="Times New Roman" w:hAnsi="Times New Roman"/>
          <w:sz w:val="24"/>
          <w:szCs w:val="24"/>
        </w:rPr>
        <w:t>.</w:t>
      </w:r>
    </w:p>
    <w:p w:rsidR="009A415A" w:rsidRPr="009C43A0" w:rsidRDefault="009A415A" w:rsidP="00414C20">
      <w:pPr>
        <w:suppressAutoHyphens/>
        <w:spacing w:after="0"/>
        <w:ind w:firstLine="709"/>
        <w:jc w:val="both"/>
        <w:rPr>
          <w:rFonts w:ascii="Times New Roman" w:hAnsi="Times New Roman"/>
          <w:sz w:val="24"/>
          <w:szCs w:val="24"/>
        </w:rPr>
      </w:pPr>
      <w:r w:rsidRPr="009C43A0">
        <w:rPr>
          <w:rFonts w:ascii="Times New Roman" w:hAnsi="Times New Roman"/>
          <w:sz w:val="24"/>
          <w:szCs w:val="24"/>
        </w:rPr>
        <w:t>Срок получения образования по образовательной программе, реализуемой на базе среднего общего образования:</w:t>
      </w:r>
      <w:r w:rsidR="00BB72ED" w:rsidRPr="009C43A0">
        <w:rPr>
          <w:rFonts w:ascii="Times New Roman" w:hAnsi="Times New Roman"/>
          <w:sz w:val="24"/>
          <w:szCs w:val="24"/>
        </w:rPr>
        <w:t xml:space="preserve"> </w:t>
      </w:r>
      <w:r w:rsidR="004220CA" w:rsidRPr="009C43A0">
        <w:rPr>
          <w:rFonts w:ascii="Times New Roman" w:hAnsi="Times New Roman"/>
          <w:i/>
          <w:sz w:val="24"/>
          <w:szCs w:val="24"/>
        </w:rPr>
        <w:t>10 месяцев</w:t>
      </w:r>
      <w:r w:rsidR="00AC0E95" w:rsidRPr="009C43A0">
        <w:rPr>
          <w:rFonts w:ascii="Times New Roman" w:hAnsi="Times New Roman"/>
          <w:i/>
          <w:sz w:val="24"/>
          <w:szCs w:val="24"/>
        </w:rPr>
        <w:t>.</w:t>
      </w:r>
    </w:p>
    <w:p w:rsidR="004220CA" w:rsidRPr="005E7C92" w:rsidRDefault="004220CA" w:rsidP="004220CA">
      <w:pPr>
        <w:shd w:val="clear" w:color="auto" w:fill="FFFFFF"/>
        <w:spacing w:after="0"/>
        <w:ind w:firstLine="709"/>
        <w:jc w:val="both"/>
        <w:rPr>
          <w:rFonts w:ascii="Times New Roman" w:hAnsi="Times New Roman"/>
          <w:b/>
          <w:bCs/>
          <w:sz w:val="24"/>
          <w:szCs w:val="24"/>
        </w:rPr>
      </w:pPr>
      <w:r w:rsidRPr="005E7C92">
        <w:rPr>
          <w:rFonts w:ascii="Times New Roman" w:hAnsi="Times New Roman"/>
          <w:b/>
          <w:iCs/>
          <w:sz w:val="24"/>
          <w:szCs w:val="24"/>
          <w:highlight w:val="yellow"/>
        </w:rPr>
        <w:t xml:space="preserve">Объем </w:t>
      </w:r>
      <w:r w:rsidR="009757C1" w:rsidRPr="005E7C92">
        <w:rPr>
          <w:rFonts w:ascii="Times New Roman" w:hAnsi="Times New Roman"/>
          <w:b/>
          <w:iCs/>
          <w:sz w:val="24"/>
          <w:szCs w:val="24"/>
          <w:highlight w:val="yellow"/>
        </w:rPr>
        <w:t xml:space="preserve">образовательной программы, реализуемой </w:t>
      </w:r>
      <w:r w:rsidRPr="005E7C92">
        <w:rPr>
          <w:rFonts w:ascii="Times New Roman" w:hAnsi="Times New Roman"/>
          <w:b/>
          <w:iCs/>
          <w:sz w:val="24"/>
          <w:szCs w:val="24"/>
          <w:highlight w:val="yellow"/>
        </w:rPr>
        <w:t>базе основного общего о</w:t>
      </w:r>
      <w:r w:rsidRPr="005E7C92">
        <w:rPr>
          <w:rFonts w:ascii="Times New Roman" w:hAnsi="Times New Roman"/>
          <w:b/>
          <w:iCs/>
          <w:sz w:val="24"/>
          <w:szCs w:val="24"/>
          <w:highlight w:val="yellow"/>
        </w:rPr>
        <w:t>б</w:t>
      </w:r>
      <w:r w:rsidRPr="005E7C92">
        <w:rPr>
          <w:rFonts w:ascii="Times New Roman" w:hAnsi="Times New Roman"/>
          <w:b/>
          <w:iCs/>
          <w:sz w:val="24"/>
          <w:szCs w:val="24"/>
          <w:highlight w:val="yellow"/>
        </w:rPr>
        <w:t xml:space="preserve">разования с одновременным получением среднего общего образования: </w:t>
      </w:r>
      <w:r w:rsidRPr="005E7C92">
        <w:rPr>
          <w:rFonts w:ascii="Times New Roman" w:hAnsi="Times New Roman"/>
          <w:b/>
          <w:highlight w:val="yellow"/>
        </w:rPr>
        <w:t xml:space="preserve">4428 </w:t>
      </w:r>
      <w:r w:rsidR="004103B5" w:rsidRPr="005E7C92">
        <w:rPr>
          <w:rFonts w:ascii="Times New Roman" w:hAnsi="Times New Roman"/>
          <w:b/>
          <w:highlight w:val="yellow"/>
        </w:rPr>
        <w:t>акад</w:t>
      </w:r>
      <w:r w:rsidR="004103B5" w:rsidRPr="005E7C92">
        <w:rPr>
          <w:rFonts w:ascii="Times New Roman" w:hAnsi="Times New Roman"/>
          <w:b/>
          <w:highlight w:val="yellow"/>
        </w:rPr>
        <w:t>е</w:t>
      </w:r>
      <w:r w:rsidR="004103B5" w:rsidRPr="005E7C92">
        <w:rPr>
          <w:rFonts w:ascii="Times New Roman" w:hAnsi="Times New Roman"/>
          <w:b/>
          <w:highlight w:val="yellow"/>
        </w:rPr>
        <w:t xml:space="preserve">мических </w:t>
      </w:r>
      <w:r w:rsidRPr="005E7C92">
        <w:rPr>
          <w:rFonts w:ascii="Times New Roman" w:hAnsi="Times New Roman"/>
          <w:b/>
          <w:iCs/>
          <w:sz w:val="24"/>
          <w:szCs w:val="24"/>
          <w:highlight w:val="yellow"/>
        </w:rPr>
        <w:t>часов.</w:t>
      </w:r>
    </w:p>
    <w:p w:rsidR="009757C1" w:rsidRPr="009C43A0" w:rsidRDefault="009757C1" w:rsidP="009757C1">
      <w:pPr>
        <w:shd w:val="clear" w:color="auto" w:fill="FFFFFF"/>
        <w:spacing w:after="0" w:line="240" w:lineRule="auto"/>
        <w:ind w:firstLine="709"/>
        <w:jc w:val="both"/>
        <w:rPr>
          <w:rFonts w:ascii="Times New Roman" w:hAnsi="Times New Roman"/>
          <w:bCs/>
          <w:sz w:val="24"/>
          <w:szCs w:val="24"/>
        </w:rPr>
      </w:pPr>
      <w:r w:rsidRPr="009C43A0">
        <w:rPr>
          <w:rFonts w:ascii="Times New Roman" w:hAnsi="Times New Roman"/>
          <w:iCs/>
          <w:sz w:val="24"/>
          <w:szCs w:val="24"/>
        </w:rPr>
        <w:t>Сроки получения среднего профессионального образования по образовательной программе, реализуемой на базе основного общего образования с одновременным пол</w:t>
      </w:r>
      <w:r w:rsidRPr="009C43A0">
        <w:rPr>
          <w:rFonts w:ascii="Times New Roman" w:hAnsi="Times New Roman"/>
          <w:iCs/>
          <w:sz w:val="24"/>
          <w:szCs w:val="24"/>
        </w:rPr>
        <w:t>у</w:t>
      </w:r>
      <w:r w:rsidRPr="009C43A0">
        <w:rPr>
          <w:rFonts w:ascii="Times New Roman" w:hAnsi="Times New Roman"/>
          <w:iCs/>
          <w:sz w:val="24"/>
          <w:szCs w:val="24"/>
        </w:rPr>
        <w:t>чением среднего общего образования</w:t>
      </w:r>
      <w:r w:rsidRPr="009C43A0" w:rsidDel="004C5EE0">
        <w:rPr>
          <w:rFonts w:ascii="Times New Roman" w:hAnsi="Times New Roman"/>
          <w:iCs/>
          <w:sz w:val="24"/>
          <w:szCs w:val="24"/>
        </w:rPr>
        <w:t xml:space="preserve"> </w:t>
      </w:r>
      <w:r w:rsidRPr="009C43A0">
        <w:rPr>
          <w:rFonts w:ascii="Times New Roman" w:hAnsi="Times New Roman"/>
          <w:iCs/>
          <w:sz w:val="24"/>
          <w:szCs w:val="24"/>
        </w:rPr>
        <w:t xml:space="preserve"> 2 года 10 месяцев.</w:t>
      </w:r>
    </w:p>
    <w:p w:rsidR="00A22949" w:rsidRPr="009C43A0" w:rsidRDefault="00A22949" w:rsidP="00414C20">
      <w:pPr>
        <w:spacing w:after="0"/>
        <w:ind w:firstLine="708"/>
        <w:jc w:val="both"/>
        <w:rPr>
          <w:rFonts w:ascii="Times New Roman" w:hAnsi="Times New Roman"/>
          <w:b/>
          <w:sz w:val="24"/>
          <w:szCs w:val="24"/>
        </w:rPr>
      </w:pPr>
    </w:p>
    <w:p w:rsidR="00C04ACA" w:rsidRDefault="00C04ACA">
      <w:pPr>
        <w:spacing w:after="0" w:line="240" w:lineRule="auto"/>
        <w:rPr>
          <w:rFonts w:ascii="Times New Roman" w:hAnsi="Times New Roman"/>
          <w:b/>
          <w:sz w:val="24"/>
          <w:szCs w:val="24"/>
        </w:rPr>
      </w:pPr>
      <w:r>
        <w:rPr>
          <w:rFonts w:ascii="Times New Roman" w:hAnsi="Times New Roman"/>
          <w:b/>
          <w:sz w:val="24"/>
          <w:szCs w:val="24"/>
        </w:rPr>
        <w:br w:type="page"/>
      </w:r>
    </w:p>
    <w:p w:rsidR="00E56B92" w:rsidRPr="009C43A0" w:rsidRDefault="00E56B92" w:rsidP="00685F74">
      <w:pPr>
        <w:spacing w:after="0"/>
        <w:ind w:firstLine="708"/>
        <w:jc w:val="both"/>
        <w:outlineLvl w:val="0"/>
        <w:rPr>
          <w:rFonts w:ascii="Times New Roman" w:hAnsi="Times New Roman"/>
          <w:b/>
          <w:sz w:val="24"/>
          <w:szCs w:val="24"/>
        </w:rPr>
      </w:pPr>
      <w:r w:rsidRPr="009C43A0">
        <w:rPr>
          <w:rFonts w:ascii="Times New Roman" w:hAnsi="Times New Roman"/>
          <w:b/>
          <w:sz w:val="24"/>
          <w:szCs w:val="24"/>
        </w:rPr>
        <w:lastRenderedPageBreak/>
        <w:t>Раздел 3. Характеристика профессиональной деятельности выпускника</w:t>
      </w:r>
    </w:p>
    <w:p w:rsidR="001F03EB" w:rsidRPr="009C43A0" w:rsidRDefault="001F03EB" w:rsidP="00414C20">
      <w:pPr>
        <w:spacing w:after="0"/>
        <w:ind w:firstLine="708"/>
        <w:jc w:val="both"/>
        <w:rPr>
          <w:rFonts w:ascii="Times New Roman" w:hAnsi="Times New Roman"/>
          <w:b/>
          <w:sz w:val="24"/>
          <w:szCs w:val="24"/>
        </w:rPr>
      </w:pPr>
    </w:p>
    <w:p w:rsidR="001F03EB" w:rsidRPr="009C43A0" w:rsidRDefault="001F03EB" w:rsidP="00414C20">
      <w:pPr>
        <w:suppressAutoHyphens/>
        <w:spacing w:after="0"/>
        <w:ind w:firstLine="709"/>
        <w:jc w:val="both"/>
        <w:rPr>
          <w:rFonts w:ascii="Times New Roman" w:hAnsi="Times New Roman"/>
          <w:sz w:val="24"/>
          <w:szCs w:val="24"/>
        </w:rPr>
      </w:pPr>
      <w:r w:rsidRPr="009C43A0">
        <w:rPr>
          <w:rFonts w:ascii="Times New Roman" w:hAnsi="Times New Roman"/>
          <w:sz w:val="24"/>
          <w:szCs w:val="24"/>
        </w:rPr>
        <w:t>3.1. Область профессиональной деятельности выпускников:</w:t>
      </w:r>
      <w:r w:rsidR="00C04ACA">
        <w:rPr>
          <w:rFonts w:ascii="Times New Roman" w:hAnsi="Times New Roman"/>
          <w:sz w:val="24"/>
          <w:szCs w:val="24"/>
        </w:rPr>
        <w:t xml:space="preserve"> </w:t>
      </w:r>
      <w:r w:rsidR="004220CA" w:rsidRPr="009C43A0">
        <w:rPr>
          <w:rFonts w:ascii="Times New Roman" w:hAnsi="Times New Roman"/>
          <w:sz w:val="24"/>
          <w:szCs w:val="24"/>
        </w:rPr>
        <w:t>40 Сквозные виды профессиональной деятельности в промышленности.</w:t>
      </w:r>
    </w:p>
    <w:p w:rsidR="00B6565C" w:rsidRPr="009C43A0" w:rsidRDefault="00B6565C" w:rsidP="00414C20">
      <w:pPr>
        <w:suppressAutoHyphens/>
        <w:spacing w:after="0"/>
        <w:ind w:firstLine="709"/>
        <w:jc w:val="both"/>
        <w:rPr>
          <w:rFonts w:ascii="Times New Roman" w:hAnsi="Times New Roman"/>
          <w:sz w:val="24"/>
          <w:szCs w:val="24"/>
        </w:rPr>
      </w:pPr>
      <w:r w:rsidRPr="002326C6">
        <w:rPr>
          <w:rFonts w:ascii="Times New Roman" w:hAnsi="Times New Roman"/>
          <w:sz w:val="24"/>
          <w:szCs w:val="24"/>
        </w:rPr>
        <w:t>3.</w:t>
      </w:r>
      <w:r w:rsidR="009E1542" w:rsidRPr="002326C6">
        <w:rPr>
          <w:rFonts w:ascii="Times New Roman" w:hAnsi="Times New Roman"/>
          <w:sz w:val="24"/>
          <w:szCs w:val="24"/>
        </w:rPr>
        <w:t>2</w:t>
      </w:r>
      <w:r w:rsidRPr="002326C6">
        <w:rPr>
          <w:rFonts w:ascii="Times New Roman" w:hAnsi="Times New Roman"/>
          <w:sz w:val="24"/>
          <w:szCs w:val="24"/>
        </w:rPr>
        <w:t xml:space="preserve">. </w:t>
      </w:r>
      <w:bookmarkStart w:id="5" w:name="_Toc460855523"/>
      <w:bookmarkStart w:id="6" w:name="_Toc460939930"/>
      <w:r w:rsidRPr="002326C6">
        <w:rPr>
          <w:rFonts w:ascii="Times New Roman" w:hAnsi="Times New Roman"/>
          <w:sz w:val="24"/>
          <w:szCs w:val="24"/>
        </w:rPr>
        <w:t>Соответствие профессиональных модулей присваиваемым квалификациям</w:t>
      </w:r>
      <w:bookmarkEnd w:id="5"/>
      <w:bookmarkEnd w:id="6"/>
      <w:r w:rsidR="002326C6" w:rsidRPr="002326C6">
        <w:rPr>
          <w:rFonts w:ascii="Times New Roman" w:hAnsi="Times New Roman"/>
          <w:sz w:val="24"/>
          <w:szCs w:val="24"/>
        </w:rPr>
        <w:t>.</w:t>
      </w:r>
    </w:p>
    <w:p w:rsidR="00F80E2B" w:rsidRPr="009C43A0" w:rsidRDefault="00F80E2B" w:rsidP="00414C20">
      <w:pPr>
        <w:suppressAutoHyphens/>
        <w:spacing w:after="0"/>
        <w:ind w:firstLine="709"/>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2694"/>
        <w:gridCol w:w="1417"/>
        <w:gridCol w:w="1276"/>
        <w:gridCol w:w="1276"/>
      </w:tblGrid>
      <w:tr w:rsidR="00153D0B" w:rsidRPr="009C43A0" w:rsidTr="007E3818">
        <w:trPr>
          <w:trHeight w:val="373"/>
        </w:trPr>
        <w:tc>
          <w:tcPr>
            <w:tcW w:w="2943" w:type="dxa"/>
            <w:vMerge w:val="restart"/>
          </w:tcPr>
          <w:p w:rsidR="00153D0B" w:rsidRPr="009C43A0" w:rsidRDefault="00153D0B" w:rsidP="00B47532">
            <w:pPr>
              <w:spacing w:after="0"/>
              <w:rPr>
                <w:rFonts w:ascii="Times New Roman" w:hAnsi="Times New Roman"/>
                <w:b/>
              </w:rPr>
            </w:pPr>
          </w:p>
          <w:p w:rsidR="00153D0B" w:rsidRPr="009C43A0" w:rsidRDefault="00153D0B" w:rsidP="00B47532">
            <w:pPr>
              <w:spacing w:after="0"/>
              <w:rPr>
                <w:rFonts w:ascii="Times New Roman" w:hAnsi="Times New Roman"/>
                <w:b/>
              </w:rPr>
            </w:pPr>
          </w:p>
          <w:p w:rsidR="00153D0B" w:rsidRPr="009C43A0" w:rsidRDefault="00153D0B" w:rsidP="00B47532">
            <w:pPr>
              <w:spacing w:after="0"/>
              <w:rPr>
                <w:rFonts w:ascii="Times New Roman" w:hAnsi="Times New Roman"/>
                <w:b/>
              </w:rPr>
            </w:pPr>
            <w:r w:rsidRPr="009C43A0">
              <w:rPr>
                <w:rFonts w:ascii="Times New Roman" w:hAnsi="Times New Roman"/>
                <w:b/>
              </w:rPr>
              <w:t>Наименование основных видов деятельности</w:t>
            </w:r>
          </w:p>
        </w:tc>
        <w:tc>
          <w:tcPr>
            <w:tcW w:w="2694" w:type="dxa"/>
            <w:vMerge w:val="restart"/>
            <w:tcBorders>
              <w:top w:val="single" w:sz="12" w:space="0" w:color="auto"/>
            </w:tcBorders>
          </w:tcPr>
          <w:p w:rsidR="00153D0B" w:rsidRPr="009C43A0" w:rsidRDefault="00153D0B" w:rsidP="00B47532">
            <w:pPr>
              <w:spacing w:after="0"/>
              <w:jc w:val="center"/>
              <w:rPr>
                <w:rFonts w:ascii="Times New Roman" w:hAnsi="Times New Roman"/>
                <w:b/>
              </w:rPr>
            </w:pPr>
          </w:p>
          <w:p w:rsidR="00153D0B" w:rsidRPr="009C43A0" w:rsidRDefault="00153D0B" w:rsidP="00B47532">
            <w:pPr>
              <w:spacing w:after="0"/>
              <w:jc w:val="center"/>
              <w:rPr>
                <w:rFonts w:ascii="Times New Roman" w:hAnsi="Times New Roman"/>
                <w:b/>
              </w:rPr>
            </w:pPr>
          </w:p>
          <w:p w:rsidR="00153D0B" w:rsidRPr="009C43A0" w:rsidRDefault="00153D0B" w:rsidP="00B47532">
            <w:pPr>
              <w:spacing w:after="0"/>
              <w:rPr>
                <w:rFonts w:ascii="Times New Roman" w:hAnsi="Times New Roman"/>
                <w:b/>
              </w:rPr>
            </w:pPr>
            <w:r w:rsidRPr="009C43A0">
              <w:rPr>
                <w:rFonts w:ascii="Times New Roman" w:hAnsi="Times New Roman"/>
                <w:b/>
              </w:rPr>
              <w:t>Наименование профе</w:t>
            </w:r>
            <w:r w:rsidRPr="009C43A0">
              <w:rPr>
                <w:rFonts w:ascii="Times New Roman" w:hAnsi="Times New Roman"/>
                <w:b/>
              </w:rPr>
              <w:t>с</w:t>
            </w:r>
            <w:r w:rsidRPr="009C43A0">
              <w:rPr>
                <w:rFonts w:ascii="Times New Roman" w:hAnsi="Times New Roman"/>
                <w:b/>
              </w:rPr>
              <w:t>сиональных модулей</w:t>
            </w:r>
          </w:p>
        </w:tc>
        <w:tc>
          <w:tcPr>
            <w:tcW w:w="3969" w:type="dxa"/>
            <w:gridSpan w:val="3"/>
            <w:tcBorders>
              <w:top w:val="single" w:sz="12" w:space="0" w:color="auto"/>
            </w:tcBorders>
          </w:tcPr>
          <w:p w:rsidR="00153D0B" w:rsidRPr="009C43A0" w:rsidRDefault="00153D0B" w:rsidP="00B47532">
            <w:pPr>
              <w:spacing w:after="0"/>
              <w:jc w:val="center"/>
              <w:rPr>
                <w:rFonts w:ascii="Times New Roman" w:hAnsi="Times New Roman"/>
                <w:b/>
              </w:rPr>
            </w:pPr>
            <w:r w:rsidRPr="009C43A0">
              <w:rPr>
                <w:rFonts w:ascii="Times New Roman" w:hAnsi="Times New Roman"/>
                <w:b/>
              </w:rPr>
              <w:t xml:space="preserve">Квалификации </w:t>
            </w:r>
          </w:p>
        </w:tc>
      </w:tr>
      <w:tr w:rsidR="00153D0B" w:rsidRPr="009C43A0" w:rsidTr="007E3818">
        <w:tc>
          <w:tcPr>
            <w:tcW w:w="2943" w:type="dxa"/>
            <w:vMerge/>
          </w:tcPr>
          <w:p w:rsidR="00153D0B" w:rsidRPr="009C43A0" w:rsidRDefault="00153D0B" w:rsidP="00B47532">
            <w:pPr>
              <w:spacing w:after="0"/>
              <w:rPr>
                <w:rFonts w:ascii="Times New Roman" w:hAnsi="Times New Roman"/>
                <w:b/>
              </w:rPr>
            </w:pPr>
          </w:p>
        </w:tc>
        <w:tc>
          <w:tcPr>
            <w:tcW w:w="2694" w:type="dxa"/>
            <w:vMerge/>
          </w:tcPr>
          <w:p w:rsidR="00153D0B" w:rsidRPr="009C43A0" w:rsidRDefault="00153D0B" w:rsidP="00B47532">
            <w:pPr>
              <w:spacing w:after="0"/>
              <w:rPr>
                <w:rFonts w:ascii="Times New Roman" w:hAnsi="Times New Roman"/>
                <w:b/>
                <w:i/>
              </w:rPr>
            </w:pPr>
          </w:p>
        </w:tc>
        <w:tc>
          <w:tcPr>
            <w:tcW w:w="1417" w:type="dxa"/>
          </w:tcPr>
          <w:p w:rsidR="00153D0B" w:rsidRPr="009C43A0" w:rsidRDefault="00153D0B" w:rsidP="00B47532">
            <w:pPr>
              <w:pStyle w:val="Bodytext40"/>
              <w:spacing w:line="276" w:lineRule="auto"/>
              <w:rPr>
                <w:b/>
                <w:sz w:val="22"/>
                <w:szCs w:val="22"/>
              </w:rPr>
            </w:pPr>
            <w:r w:rsidRPr="009C43A0">
              <w:rPr>
                <w:b/>
                <w:sz w:val="22"/>
                <w:szCs w:val="22"/>
              </w:rPr>
              <w:t xml:space="preserve">токарь, </w:t>
            </w:r>
          </w:p>
          <w:p w:rsidR="00153D0B" w:rsidRPr="009C43A0" w:rsidRDefault="00153D0B" w:rsidP="00B47532">
            <w:pPr>
              <w:pStyle w:val="Bodytext40"/>
              <w:spacing w:line="276" w:lineRule="auto"/>
              <w:rPr>
                <w:b/>
                <w:i/>
                <w:sz w:val="22"/>
                <w:szCs w:val="22"/>
              </w:rPr>
            </w:pPr>
            <w:r w:rsidRPr="009C43A0">
              <w:rPr>
                <w:b/>
                <w:sz w:val="22"/>
                <w:szCs w:val="22"/>
              </w:rPr>
              <w:t>токарь-карусел</w:t>
            </w:r>
            <w:r w:rsidRPr="009C43A0">
              <w:rPr>
                <w:b/>
                <w:sz w:val="22"/>
                <w:szCs w:val="22"/>
              </w:rPr>
              <w:t>ь</w:t>
            </w:r>
            <w:r w:rsidRPr="009C43A0">
              <w:rPr>
                <w:b/>
                <w:sz w:val="22"/>
                <w:szCs w:val="22"/>
              </w:rPr>
              <w:t>щик</w:t>
            </w:r>
          </w:p>
        </w:tc>
        <w:tc>
          <w:tcPr>
            <w:tcW w:w="1276" w:type="dxa"/>
          </w:tcPr>
          <w:p w:rsidR="00153D0B" w:rsidRPr="009C43A0" w:rsidRDefault="00153D0B" w:rsidP="00B47532">
            <w:pPr>
              <w:pStyle w:val="affff3"/>
              <w:pBdr>
                <w:bottom w:val="none" w:sz="0" w:space="0" w:color="auto"/>
              </w:pBdr>
              <w:spacing w:line="276" w:lineRule="auto"/>
              <w:ind w:hanging="2"/>
              <w:jc w:val="left"/>
              <w:rPr>
                <w:b/>
                <w:sz w:val="22"/>
                <w:szCs w:val="22"/>
              </w:rPr>
            </w:pPr>
            <w:r w:rsidRPr="009C43A0">
              <w:rPr>
                <w:b/>
                <w:sz w:val="22"/>
                <w:szCs w:val="22"/>
              </w:rPr>
              <w:t xml:space="preserve">токарь, </w:t>
            </w:r>
          </w:p>
          <w:p w:rsidR="00153D0B" w:rsidRPr="009C43A0" w:rsidRDefault="00153D0B" w:rsidP="00B47532">
            <w:pPr>
              <w:pStyle w:val="affff3"/>
              <w:pBdr>
                <w:bottom w:val="none" w:sz="0" w:space="0" w:color="auto"/>
              </w:pBdr>
              <w:spacing w:line="276" w:lineRule="auto"/>
              <w:ind w:hanging="2"/>
              <w:jc w:val="left"/>
              <w:rPr>
                <w:b/>
                <w:i/>
                <w:sz w:val="22"/>
                <w:szCs w:val="22"/>
              </w:rPr>
            </w:pPr>
            <w:r w:rsidRPr="009C43A0">
              <w:rPr>
                <w:b/>
                <w:sz w:val="22"/>
                <w:szCs w:val="22"/>
              </w:rPr>
              <w:t>токарь-расточник</w:t>
            </w:r>
          </w:p>
        </w:tc>
        <w:tc>
          <w:tcPr>
            <w:tcW w:w="1276" w:type="dxa"/>
          </w:tcPr>
          <w:p w:rsidR="00153D0B" w:rsidRPr="009C43A0" w:rsidRDefault="00153D0B" w:rsidP="00B47532">
            <w:pPr>
              <w:spacing w:after="0"/>
              <w:rPr>
                <w:rFonts w:ascii="Times New Roman" w:hAnsi="Times New Roman"/>
                <w:b/>
                <w:color w:val="000000"/>
              </w:rPr>
            </w:pPr>
            <w:r w:rsidRPr="009C43A0">
              <w:rPr>
                <w:rFonts w:ascii="Times New Roman" w:hAnsi="Times New Roman"/>
                <w:b/>
                <w:color w:val="000000"/>
              </w:rPr>
              <w:t xml:space="preserve">токарь, </w:t>
            </w:r>
          </w:p>
          <w:p w:rsidR="00153D0B" w:rsidRPr="009C43A0" w:rsidRDefault="00153D0B" w:rsidP="00BC74DB">
            <w:pPr>
              <w:spacing w:after="0"/>
              <w:rPr>
                <w:rFonts w:ascii="Times New Roman" w:hAnsi="Times New Roman"/>
                <w:b/>
              </w:rPr>
            </w:pPr>
            <w:r w:rsidRPr="009C43A0">
              <w:rPr>
                <w:rFonts w:ascii="Times New Roman" w:hAnsi="Times New Roman"/>
                <w:b/>
                <w:color w:val="000000"/>
              </w:rPr>
              <w:t>токарь-револ</w:t>
            </w:r>
            <w:r w:rsidRPr="009C43A0">
              <w:rPr>
                <w:rFonts w:ascii="Times New Roman" w:hAnsi="Times New Roman"/>
                <w:b/>
                <w:color w:val="000000"/>
              </w:rPr>
              <w:t>ь</w:t>
            </w:r>
            <w:r w:rsidRPr="009C43A0">
              <w:rPr>
                <w:rFonts w:ascii="Times New Roman" w:hAnsi="Times New Roman"/>
                <w:b/>
                <w:color w:val="000000"/>
              </w:rPr>
              <w:t>верщик</w:t>
            </w:r>
          </w:p>
        </w:tc>
      </w:tr>
      <w:tr w:rsidR="007E3818" w:rsidRPr="009C43A0" w:rsidTr="007E3818">
        <w:tc>
          <w:tcPr>
            <w:tcW w:w="2943" w:type="dxa"/>
          </w:tcPr>
          <w:p w:rsidR="007E3818" w:rsidRPr="009C43A0" w:rsidRDefault="00C04ACA" w:rsidP="00B47532">
            <w:pPr>
              <w:shd w:val="clear" w:color="auto" w:fill="FFFFFF"/>
              <w:spacing w:after="0"/>
              <w:ind w:firstLine="142"/>
              <w:jc w:val="both"/>
              <w:rPr>
                <w:rFonts w:ascii="Times New Roman" w:hAnsi="Times New Roman"/>
                <w:i/>
              </w:rPr>
            </w:pPr>
            <w:r>
              <w:rPr>
                <w:rFonts w:ascii="Times New Roman" w:hAnsi="Times New Roman"/>
              </w:rPr>
              <w:t xml:space="preserve">ВД.1. </w:t>
            </w:r>
            <w:r w:rsidR="007E3818" w:rsidRPr="009C43A0">
              <w:rPr>
                <w:rFonts w:ascii="Times New Roman" w:hAnsi="Times New Roman"/>
              </w:rPr>
              <w:t>Изготовление изд</w:t>
            </w:r>
            <w:r w:rsidR="007E3818" w:rsidRPr="009C43A0">
              <w:rPr>
                <w:rFonts w:ascii="Times New Roman" w:hAnsi="Times New Roman"/>
              </w:rPr>
              <w:t>е</w:t>
            </w:r>
            <w:r w:rsidR="007E3818" w:rsidRPr="009C43A0">
              <w:rPr>
                <w:rFonts w:ascii="Times New Roman" w:hAnsi="Times New Roman"/>
              </w:rPr>
              <w:t>лий на токарных станках по стадиям технологического процесса в соответствии с требованиями охраны труда и экологической безопасн</w:t>
            </w:r>
            <w:r w:rsidR="007E3818" w:rsidRPr="009C43A0">
              <w:rPr>
                <w:rFonts w:ascii="Times New Roman" w:hAnsi="Times New Roman"/>
              </w:rPr>
              <w:t>о</w:t>
            </w:r>
            <w:r w:rsidR="007E3818" w:rsidRPr="009C43A0">
              <w:rPr>
                <w:rFonts w:ascii="Times New Roman" w:hAnsi="Times New Roman"/>
              </w:rPr>
              <w:t>сти</w:t>
            </w:r>
          </w:p>
        </w:tc>
        <w:tc>
          <w:tcPr>
            <w:tcW w:w="2694" w:type="dxa"/>
          </w:tcPr>
          <w:p w:rsidR="007E3818" w:rsidRPr="009C43A0" w:rsidRDefault="007E3818" w:rsidP="00B47532">
            <w:pPr>
              <w:shd w:val="clear" w:color="auto" w:fill="FFFFFF"/>
              <w:spacing w:after="0"/>
              <w:ind w:firstLine="142"/>
              <w:jc w:val="both"/>
              <w:rPr>
                <w:rFonts w:ascii="Times New Roman" w:hAnsi="Times New Roman"/>
              </w:rPr>
            </w:pPr>
            <w:r w:rsidRPr="009C43A0">
              <w:rPr>
                <w:rFonts w:ascii="Times New Roman" w:hAnsi="Times New Roman"/>
              </w:rPr>
              <w:t>ПМ.01 Изготовление изделий на токарных станках по стадиям те</w:t>
            </w:r>
            <w:r w:rsidRPr="009C43A0">
              <w:rPr>
                <w:rFonts w:ascii="Times New Roman" w:hAnsi="Times New Roman"/>
              </w:rPr>
              <w:t>х</w:t>
            </w:r>
            <w:r w:rsidRPr="009C43A0">
              <w:rPr>
                <w:rFonts w:ascii="Times New Roman" w:hAnsi="Times New Roman"/>
              </w:rPr>
              <w:t>нологического процесса в соответствии с требов</w:t>
            </w:r>
            <w:r w:rsidRPr="009C43A0">
              <w:rPr>
                <w:rFonts w:ascii="Times New Roman" w:hAnsi="Times New Roman"/>
              </w:rPr>
              <w:t>а</w:t>
            </w:r>
            <w:r w:rsidRPr="009C43A0">
              <w:rPr>
                <w:rFonts w:ascii="Times New Roman" w:hAnsi="Times New Roman"/>
              </w:rPr>
              <w:t>ниями охраны труда и экологической безопа</w:t>
            </w:r>
            <w:r w:rsidRPr="009C43A0">
              <w:rPr>
                <w:rFonts w:ascii="Times New Roman" w:hAnsi="Times New Roman"/>
              </w:rPr>
              <w:t>с</w:t>
            </w:r>
            <w:r w:rsidRPr="009C43A0">
              <w:rPr>
                <w:rFonts w:ascii="Times New Roman" w:hAnsi="Times New Roman"/>
              </w:rPr>
              <w:t>ности</w:t>
            </w:r>
          </w:p>
        </w:tc>
        <w:tc>
          <w:tcPr>
            <w:tcW w:w="1417" w:type="dxa"/>
          </w:tcPr>
          <w:p w:rsidR="007E3818" w:rsidRPr="009C43A0" w:rsidRDefault="007E3818" w:rsidP="007E3818">
            <w:pPr>
              <w:spacing w:after="0"/>
              <w:ind w:left="-108" w:right="-108"/>
              <w:jc w:val="center"/>
              <w:rPr>
                <w:rFonts w:ascii="Times New Roman" w:hAnsi="Times New Roman"/>
              </w:rPr>
            </w:pPr>
            <w:r w:rsidRPr="009C43A0">
              <w:rPr>
                <w:rFonts w:ascii="Times New Roman" w:hAnsi="Times New Roman"/>
              </w:rPr>
              <w:t>осваивается</w:t>
            </w:r>
          </w:p>
        </w:tc>
        <w:tc>
          <w:tcPr>
            <w:tcW w:w="1276" w:type="dxa"/>
          </w:tcPr>
          <w:p w:rsidR="007E3818" w:rsidRPr="009C43A0" w:rsidRDefault="007E3818" w:rsidP="007E3818">
            <w:pPr>
              <w:spacing w:after="0"/>
              <w:ind w:left="-108" w:right="-108"/>
              <w:jc w:val="center"/>
              <w:rPr>
                <w:rFonts w:ascii="Times New Roman" w:hAnsi="Times New Roman"/>
              </w:rPr>
            </w:pPr>
            <w:r w:rsidRPr="009C43A0">
              <w:rPr>
                <w:rFonts w:ascii="Times New Roman" w:hAnsi="Times New Roman"/>
              </w:rPr>
              <w:t>осваивается</w:t>
            </w:r>
          </w:p>
        </w:tc>
        <w:tc>
          <w:tcPr>
            <w:tcW w:w="1276" w:type="dxa"/>
          </w:tcPr>
          <w:p w:rsidR="007E3818" w:rsidRPr="009C43A0" w:rsidRDefault="007E3818" w:rsidP="007E3818">
            <w:pPr>
              <w:spacing w:after="0"/>
              <w:ind w:left="-108" w:right="-108"/>
              <w:jc w:val="center"/>
              <w:rPr>
                <w:rFonts w:ascii="Times New Roman" w:hAnsi="Times New Roman"/>
              </w:rPr>
            </w:pPr>
            <w:r w:rsidRPr="009C43A0">
              <w:rPr>
                <w:rFonts w:ascii="Times New Roman" w:hAnsi="Times New Roman"/>
              </w:rPr>
              <w:t>осваивается</w:t>
            </w:r>
          </w:p>
        </w:tc>
      </w:tr>
      <w:tr w:rsidR="007E3818" w:rsidRPr="009C43A0" w:rsidTr="007E3818">
        <w:tc>
          <w:tcPr>
            <w:tcW w:w="2943" w:type="dxa"/>
          </w:tcPr>
          <w:p w:rsidR="007E3818" w:rsidRPr="009C43A0" w:rsidRDefault="00C04ACA" w:rsidP="00B47532">
            <w:pPr>
              <w:shd w:val="clear" w:color="auto" w:fill="FFFFFF"/>
              <w:spacing w:after="0"/>
              <w:ind w:firstLine="142"/>
              <w:jc w:val="both"/>
              <w:rPr>
                <w:rFonts w:ascii="Times New Roman" w:hAnsi="Times New Roman"/>
                <w:i/>
              </w:rPr>
            </w:pPr>
            <w:r>
              <w:rPr>
                <w:rFonts w:ascii="Times New Roman" w:hAnsi="Times New Roman"/>
              </w:rPr>
              <w:t xml:space="preserve">ВД.2. </w:t>
            </w:r>
            <w:r w:rsidR="007E3818" w:rsidRPr="009C43A0">
              <w:rPr>
                <w:rFonts w:ascii="Times New Roman" w:hAnsi="Times New Roman"/>
              </w:rPr>
              <w:t>Изготовление изд</w:t>
            </w:r>
            <w:r w:rsidR="007E3818" w:rsidRPr="009C43A0">
              <w:rPr>
                <w:rFonts w:ascii="Times New Roman" w:hAnsi="Times New Roman"/>
              </w:rPr>
              <w:t>е</w:t>
            </w:r>
            <w:r w:rsidR="007E3818" w:rsidRPr="009C43A0">
              <w:rPr>
                <w:rFonts w:ascii="Times New Roman" w:hAnsi="Times New Roman"/>
              </w:rPr>
              <w:t>лий на токарно-карусельных станках по стадиям технол</w:t>
            </w:r>
            <w:r w:rsidR="007E3818" w:rsidRPr="009C43A0">
              <w:rPr>
                <w:rFonts w:ascii="Times New Roman" w:hAnsi="Times New Roman"/>
              </w:rPr>
              <w:t>о</w:t>
            </w:r>
            <w:r w:rsidR="007E3818" w:rsidRPr="009C43A0">
              <w:rPr>
                <w:rFonts w:ascii="Times New Roman" w:hAnsi="Times New Roman"/>
              </w:rPr>
              <w:t>гического процесса в соо</w:t>
            </w:r>
            <w:r w:rsidR="007E3818" w:rsidRPr="009C43A0">
              <w:rPr>
                <w:rFonts w:ascii="Times New Roman" w:hAnsi="Times New Roman"/>
              </w:rPr>
              <w:t>т</w:t>
            </w:r>
            <w:r w:rsidR="007E3818" w:rsidRPr="009C43A0">
              <w:rPr>
                <w:rFonts w:ascii="Times New Roman" w:hAnsi="Times New Roman"/>
              </w:rPr>
              <w:t>ветствии с требованиями охраны труда и экологич</w:t>
            </w:r>
            <w:r w:rsidR="007E3818" w:rsidRPr="009C43A0">
              <w:rPr>
                <w:rFonts w:ascii="Times New Roman" w:hAnsi="Times New Roman"/>
              </w:rPr>
              <w:t>е</w:t>
            </w:r>
            <w:r w:rsidR="007E3818" w:rsidRPr="009C43A0">
              <w:rPr>
                <w:rFonts w:ascii="Times New Roman" w:hAnsi="Times New Roman"/>
              </w:rPr>
              <w:t>ской безопасности</w:t>
            </w:r>
          </w:p>
        </w:tc>
        <w:tc>
          <w:tcPr>
            <w:tcW w:w="2694" w:type="dxa"/>
          </w:tcPr>
          <w:p w:rsidR="007E3818" w:rsidRPr="009C43A0" w:rsidRDefault="007E3818" w:rsidP="00B47532">
            <w:pPr>
              <w:shd w:val="clear" w:color="auto" w:fill="FFFFFF"/>
              <w:spacing w:after="0"/>
              <w:ind w:firstLine="142"/>
              <w:jc w:val="both"/>
              <w:rPr>
                <w:rFonts w:ascii="Times New Roman" w:hAnsi="Times New Roman"/>
              </w:rPr>
            </w:pPr>
            <w:r w:rsidRPr="009C43A0">
              <w:rPr>
                <w:rFonts w:ascii="Times New Roman" w:hAnsi="Times New Roman"/>
              </w:rPr>
              <w:t>ПМ.02 Изготовление изделий на токарно-карусельных станках по стадиям технологическ</w:t>
            </w:r>
            <w:r w:rsidRPr="009C43A0">
              <w:rPr>
                <w:rFonts w:ascii="Times New Roman" w:hAnsi="Times New Roman"/>
              </w:rPr>
              <w:t>о</w:t>
            </w:r>
            <w:r w:rsidRPr="009C43A0">
              <w:rPr>
                <w:rFonts w:ascii="Times New Roman" w:hAnsi="Times New Roman"/>
              </w:rPr>
              <w:t>го процесса в соответс</w:t>
            </w:r>
            <w:r w:rsidRPr="009C43A0">
              <w:rPr>
                <w:rFonts w:ascii="Times New Roman" w:hAnsi="Times New Roman"/>
              </w:rPr>
              <w:t>т</w:t>
            </w:r>
            <w:r w:rsidRPr="009C43A0">
              <w:rPr>
                <w:rFonts w:ascii="Times New Roman" w:hAnsi="Times New Roman"/>
              </w:rPr>
              <w:t>вии с требованиями охр</w:t>
            </w:r>
            <w:r w:rsidRPr="009C43A0">
              <w:rPr>
                <w:rFonts w:ascii="Times New Roman" w:hAnsi="Times New Roman"/>
              </w:rPr>
              <w:t>а</w:t>
            </w:r>
            <w:r w:rsidRPr="009C43A0">
              <w:rPr>
                <w:rFonts w:ascii="Times New Roman" w:hAnsi="Times New Roman"/>
              </w:rPr>
              <w:t>ны труда и экологической безопасности</w:t>
            </w:r>
          </w:p>
        </w:tc>
        <w:tc>
          <w:tcPr>
            <w:tcW w:w="1417" w:type="dxa"/>
          </w:tcPr>
          <w:p w:rsidR="007E3818" w:rsidRPr="009C43A0" w:rsidRDefault="007E3818" w:rsidP="007E3818">
            <w:pPr>
              <w:spacing w:after="0"/>
              <w:ind w:left="-108" w:right="-108"/>
              <w:jc w:val="center"/>
              <w:rPr>
                <w:rFonts w:ascii="Times New Roman" w:hAnsi="Times New Roman"/>
              </w:rPr>
            </w:pPr>
            <w:r w:rsidRPr="009C43A0">
              <w:rPr>
                <w:rFonts w:ascii="Times New Roman" w:hAnsi="Times New Roman"/>
              </w:rPr>
              <w:t>осваивается</w:t>
            </w:r>
          </w:p>
        </w:tc>
        <w:tc>
          <w:tcPr>
            <w:tcW w:w="1276" w:type="dxa"/>
          </w:tcPr>
          <w:p w:rsidR="007E3818" w:rsidRPr="009C43A0" w:rsidRDefault="007E3818" w:rsidP="00B47532">
            <w:pPr>
              <w:spacing w:after="0"/>
              <w:jc w:val="center"/>
              <w:rPr>
                <w:rFonts w:ascii="Times New Roman" w:hAnsi="Times New Roman"/>
              </w:rPr>
            </w:pPr>
          </w:p>
        </w:tc>
        <w:tc>
          <w:tcPr>
            <w:tcW w:w="1276" w:type="dxa"/>
          </w:tcPr>
          <w:p w:rsidR="007E3818" w:rsidRPr="009C43A0" w:rsidRDefault="007E3818" w:rsidP="00B47532">
            <w:pPr>
              <w:spacing w:after="0"/>
              <w:jc w:val="center"/>
              <w:rPr>
                <w:rFonts w:ascii="Times New Roman" w:hAnsi="Times New Roman"/>
              </w:rPr>
            </w:pPr>
          </w:p>
        </w:tc>
      </w:tr>
      <w:tr w:rsidR="007E3818" w:rsidRPr="009C43A0" w:rsidTr="007E3818">
        <w:tc>
          <w:tcPr>
            <w:tcW w:w="2943" w:type="dxa"/>
          </w:tcPr>
          <w:p w:rsidR="007E3818" w:rsidRPr="009C43A0" w:rsidRDefault="00C04ACA" w:rsidP="00B47532">
            <w:pPr>
              <w:shd w:val="clear" w:color="auto" w:fill="FFFFFF"/>
              <w:spacing w:after="0"/>
              <w:ind w:firstLine="142"/>
              <w:jc w:val="both"/>
              <w:rPr>
                <w:rFonts w:ascii="Times New Roman" w:hAnsi="Times New Roman"/>
                <w:i/>
              </w:rPr>
            </w:pPr>
            <w:r>
              <w:rPr>
                <w:rFonts w:ascii="Times New Roman" w:hAnsi="Times New Roman"/>
              </w:rPr>
              <w:t xml:space="preserve">ВД.3. </w:t>
            </w:r>
            <w:r w:rsidR="007E3818" w:rsidRPr="009C43A0">
              <w:rPr>
                <w:rFonts w:ascii="Times New Roman" w:hAnsi="Times New Roman"/>
              </w:rPr>
              <w:t>Изготовление изд</w:t>
            </w:r>
            <w:r w:rsidR="007E3818" w:rsidRPr="009C43A0">
              <w:rPr>
                <w:rFonts w:ascii="Times New Roman" w:hAnsi="Times New Roman"/>
              </w:rPr>
              <w:t>е</w:t>
            </w:r>
            <w:r w:rsidR="007E3818" w:rsidRPr="009C43A0">
              <w:rPr>
                <w:rFonts w:ascii="Times New Roman" w:hAnsi="Times New Roman"/>
              </w:rPr>
              <w:t>лий на токарно-расточных станках по стадиям технол</w:t>
            </w:r>
            <w:r w:rsidR="007E3818" w:rsidRPr="009C43A0">
              <w:rPr>
                <w:rFonts w:ascii="Times New Roman" w:hAnsi="Times New Roman"/>
              </w:rPr>
              <w:t>о</w:t>
            </w:r>
            <w:r w:rsidR="007E3818" w:rsidRPr="009C43A0">
              <w:rPr>
                <w:rFonts w:ascii="Times New Roman" w:hAnsi="Times New Roman"/>
              </w:rPr>
              <w:t>гического процесса в соо</w:t>
            </w:r>
            <w:r w:rsidR="007E3818" w:rsidRPr="009C43A0">
              <w:rPr>
                <w:rFonts w:ascii="Times New Roman" w:hAnsi="Times New Roman"/>
              </w:rPr>
              <w:t>т</w:t>
            </w:r>
            <w:r w:rsidR="007E3818" w:rsidRPr="009C43A0">
              <w:rPr>
                <w:rFonts w:ascii="Times New Roman" w:hAnsi="Times New Roman"/>
              </w:rPr>
              <w:t>ветствии с требованиями охраны труда и экологич</w:t>
            </w:r>
            <w:r w:rsidR="007E3818" w:rsidRPr="009C43A0">
              <w:rPr>
                <w:rFonts w:ascii="Times New Roman" w:hAnsi="Times New Roman"/>
              </w:rPr>
              <w:t>е</w:t>
            </w:r>
            <w:r w:rsidR="007E3818" w:rsidRPr="009C43A0">
              <w:rPr>
                <w:rFonts w:ascii="Times New Roman" w:hAnsi="Times New Roman"/>
              </w:rPr>
              <w:t>ской безопасности</w:t>
            </w:r>
          </w:p>
        </w:tc>
        <w:tc>
          <w:tcPr>
            <w:tcW w:w="2694" w:type="dxa"/>
          </w:tcPr>
          <w:p w:rsidR="007E3818" w:rsidRPr="009C43A0" w:rsidRDefault="007E3818" w:rsidP="00B47532">
            <w:pPr>
              <w:shd w:val="clear" w:color="auto" w:fill="FFFFFF"/>
              <w:spacing w:after="0"/>
              <w:ind w:firstLine="142"/>
              <w:jc w:val="both"/>
              <w:rPr>
                <w:rFonts w:ascii="Times New Roman" w:hAnsi="Times New Roman"/>
              </w:rPr>
            </w:pPr>
            <w:r w:rsidRPr="009C43A0">
              <w:rPr>
                <w:rFonts w:ascii="Times New Roman" w:hAnsi="Times New Roman"/>
              </w:rPr>
              <w:t>ПМ.03 Изготовление изделий на токарно-расточных станках по стадиям технологическ</w:t>
            </w:r>
            <w:r w:rsidRPr="009C43A0">
              <w:rPr>
                <w:rFonts w:ascii="Times New Roman" w:hAnsi="Times New Roman"/>
              </w:rPr>
              <w:t>о</w:t>
            </w:r>
            <w:r w:rsidRPr="009C43A0">
              <w:rPr>
                <w:rFonts w:ascii="Times New Roman" w:hAnsi="Times New Roman"/>
              </w:rPr>
              <w:t>го процесса в соответс</w:t>
            </w:r>
            <w:r w:rsidRPr="009C43A0">
              <w:rPr>
                <w:rFonts w:ascii="Times New Roman" w:hAnsi="Times New Roman"/>
              </w:rPr>
              <w:t>т</w:t>
            </w:r>
            <w:r w:rsidRPr="009C43A0">
              <w:rPr>
                <w:rFonts w:ascii="Times New Roman" w:hAnsi="Times New Roman"/>
              </w:rPr>
              <w:t>вии с требованиями охр</w:t>
            </w:r>
            <w:r w:rsidRPr="009C43A0">
              <w:rPr>
                <w:rFonts w:ascii="Times New Roman" w:hAnsi="Times New Roman"/>
              </w:rPr>
              <w:t>а</w:t>
            </w:r>
            <w:r w:rsidRPr="009C43A0">
              <w:rPr>
                <w:rFonts w:ascii="Times New Roman" w:hAnsi="Times New Roman"/>
              </w:rPr>
              <w:t>ны труда и экологической безопасности</w:t>
            </w:r>
          </w:p>
        </w:tc>
        <w:tc>
          <w:tcPr>
            <w:tcW w:w="1417" w:type="dxa"/>
          </w:tcPr>
          <w:p w:rsidR="007E3818" w:rsidRPr="009C43A0" w:rsidRDefault="007E3818" w:rsidP="00B47532">
            <w:pPr>
              <w:spacing w:after="0"/>
              <w:jc w:val="center"/>
              <w:rPr>
                <w:rFonts w:ascii="Times New Roman" w:hAnsi="Times New Roman"/>
              </w:rPr>
            </w:pPr>
          </w:p>
        </w:tc>
        <w:tc>
          <w:tcPr>
            <w:tcW w:w="1276" w:type="dxa"/>
          </w:tcPr>
          <w:p w:rsidR="007E3818" w:rsidRPr="009C43A0" w:rsidRDefault="007E3818" w:rsidP="007E3818">
            <w:pPr>
              <w:spacing w:after="0"/>
              <w:ind w:left="-108" w:right="-108"/>
              <w:jc w:val="center"/>
              <w:rPr>
                <w:rFonts w:ascii="Times New Roman" w:hAnsi="Times New Roman"/>
              </w:rPr>
            </w:pPr>
            <w:r w:rsidRPr="009C43A0">
              <w:rPr>
                <w:rFonts w:ascii="Times New Roman" w:hAnsi="Times New Roman"/>
              </w:rPr>
              <w:t>осваивается</w:t>
            </w:r>
          </w:p>
        </w:tc>
        <w:tc>
          <w:tcPr>
            <w:tcW w:w="1276" w:type="dxa"/>
          </w:tcPr>
          <w:p w:rsidR="007E3818" w:rsidRPr="009C43A0" w:rsidRDefault="007E3818" w:rsidP="00B47532">
            <w:pPr>
              <w:spacing w:after="0"/>
              <w:jc w:val="center"/>
              <w:rPr>
                <w:rFonts w:ascii="Times New Roman" w:hAnsi="Times New Roman"/>
              </w:rPr>
            </w:pPr>
          </w:p>
        </w:tc>
      </w:tr>
      <w:tr w:rsidR="007E3818" w:rsidRPr="009C43A0" w:rsidTr="007E3818">
        <w:tc>
          <w:tcPr>
            <w:tcW w:w="2943" w:type="dxa"/>
          </w:tcPr>
          <w:p w:rsidR="007E3818" w:rsidRPr="009C43A0" w:rsidRDefault="00C04ACA" w:rsidP="00B47532">
            <w:pPr>
              <w:shd w:val="clear" w:color="auto" w:fill="FFFFFF"/>
              <w:spacing w:after="0"/>
              <w:ind w:firstLine="142"/>
              <w:jc w:val="both"/>
              <w:rPr>
                <w:rFonts w:ascii="Times New Roman" w:hAnsi="Times New Roman"/>
                <w:i/>
              </w:rPr>
            </w:pPr>
            <w:r>
              <w:rPr>
                <w:rFonts w:ascii="Times New Roman" w:hAnsi="Times New Roman"/>
              </w:rPr>
              <w:t xml:space="preserve">ВД.4. </w:t>
            </w:r>
            <w:r w:rsidR="007E3818" w:rsidRPr="009C43A0">
              <w:rPr>
                <w:rFonts w:ascii="Times New Roman" w:hAnsi="Times New Roman"/>
              </w:rPr>
              <w:t>Изготовление изд</w:t>
            </w:r>
            <w:r w:rsidR="007E3818" w:rsidRPr="009C43A0">
              <w:rPr>
                <w:rFonts w:ascii="Times New Roman" w:hAnsi="Times New Roman"/>
              </w:rPr>
              <w:t>е</w:t>
            </w:r>
            <w:r w:rsidR="007E3818" w:rsidRPr="009C43A0">
              <w:rPr>
                <w:rFonts w:ascii="Times New Roman" w:hAnsi="Times New Roman"/>
              </w:rPr>
              <w:t>лий на токарно-револьверных станках по стадиям технологического процесса в соответствии с требованиями охраны труда и экологической безопасн</w:t>
            </w:r>
            <w:r w:rsidR="007E3818" w:rsidRPr="009C43A0">
              <w:rPr>
                <w:rFonts w:ascii="Times New Roman" w:hAnsi="Times New Roman"/>
              </w:rPr>
              <w:t>о</w:t>
            </w:r>
            <w:r w:rsidR="007E3818" w:rsidRPr="009C43A0">
              <w:rPr>
                <w:rFonts w:ascii="Times New Roman" w:hAnsi="Times New Roman"/>
              </w:rPr>
              <w:t>сти</w:t>
            </w:r>
          </w:p>
        </w:tc>
        <w:tc>
          <w:tcPr>
            <w:tcW w:w="2694" w:type="dxa"/>
          </w:tcPr>
          <w:p w:rsidR="007E3818" w:rsidRPr="009C43A0" w:rsidRDefault="007E3818" w:rsidP="00B47532">
            <w:pPr>
              <w:shd w:val="clear" w:color="auto" w:fill="FFFFFF"/>
              <w:spacing w:after="0"/>
              <w:ind w:firstLine="142"/>
              <w:jc w:val="both"/>
              <w:rPr>
                <w:rFonts w:ascii="Times New Roman" w:hAnsi="Times New Roman"/>
              </w:rPr>
            </w:pPr>
            <w:r w:rsidRPr="009C43A0">
              <w:rPr>
                <w:rFonts w:ascii="Times New Roman" w:hAnsi="Times New Roman"/>
              </w:rPr>
              <w:t>ПМ.04 Изготовление изделий на токарно-револьверных станках по стадиям технологическ</w:t>
            </w:r>
            <w:r w:rsidRPr="009C43A0">
              <w:rPr>
                <w:rFonts w:ascii="Times New Roman" w:hAnsi="Times New Roman"/>
              </w:rPr>
              <w:t>о</w:t>
            </w:r>
            <w:r w:rsidRPr="009C43A0">
              <w:rPr>
                <w:rFonts w:ascii="Times New Roman" w:hAnsi="Times New Roman"/>
              </w:rPr>
              <w:t>го процесса в соответс</w:t>
            </w:r>
            <w:r w:rsidRPr="009C43A0">
              <w:rPr>
                <w:rFonts w:ascii="Times New Roman" w:hAnsi="Times New Roman"/>
              </w:rPr>
              <w:t>т</w:t>
            </w:r>
            <w:r w:rsidRPr="009C43A0">
              <w:rPr>
                <w:rFonts w:ascii="Times New Roman" w:hAnsi="Times New Roman"/>
              </w:rPr>
              <w:t>вии с требованиями охр</w:t>
            </w:r>
            <w:r w:rsidRPr="009C43A0">
              <w:rPr>
                <w:rFonts w:ascii="Times New Roman" w:hAnsi="Times New Roman"/>
              </w:rPr>
              <w:t>а</w:t>
            </w:r>
            <w:r w:rsidRPr="009C43A0">
              <w:rPr>
                <w:rFonts w:ascii="Times New Roman" w:hAnsi="Times New Roman"/>
              </w:rPr>
              <w:t>ны труда и экологической безопасности</w:t>
            </w:r>
          </w:p>
        </w:tc>
        <w:tc>
          <w:tcPr>
            <w:tcW w:w="1417" w:type="dxa"/>
          </w:tcPr>
          <w:p w:rsidR="007E3818" w:rsidRPr="009C43A0" w:rsidRDefault="007E3818" w:rsidP="00B47532">
            <w:pPr>
              <w:spacing w:after="0"/>
              <w:jc w:val="center"/>
              <w:rPr>
                <w:rFonts w:ascii="Times New Roman" w:hAnsi="Times New Roman"/>
              </w:rPr>
            </w:pPr>
          </w:p>
        </w:tc>
        <w:tc>
          <w:tcPr>
            <w:tcW w:w="1276" w:type="dxa"/>
          </w:tcPr>
          <w:p w:rsidR="007E3818" w:rsidRPr="009C43A0" w:rsidRDefault="007E3818" w:rsidP="00B47532">
            <w:pPr>
              <w:spacing w:after="0"/>
              <w:jc w:val="center"/>
              <w:rPr>
                <w:rFonts w:ascii="Times New Roman" w:hAnsi="Times New Roman"/>
              </w:rPr>
            </w:pPr>
          </w:p>
        </w:tc>
        <w:tc>
          <w:tcPr>
            <w:tcW w:w="1276" w:type="dxa"/>
          </w:tcPr>
          <w:p w:rsidR="007E3818" w:rsidRPr="009C43A0" w:rsidRDefault="007E3818" w:rsidP="007E3818">
            <w:pPr>
              <w:spacing w:after="0"/>
              <w:ind w:left="-108" w:right="-108"/>
              <w:jc w:val="center"/>
              <w:rPr>
                <w:rFonts w:ascii="Times New Roman" w:hAnsi="Times New Roman"/>
              </w:rPr>
            </w:pPr>
            <w:r w:rsidRPr="009C43A0">
              <w:rPr>
                <w:rFonts w:ascii="Times New Roman" w:hAnsi="Times New Roman"/>
              </w:rPr>
              <w:t>осваивается</w:t>
            </w:r>
          </w:p>
        </w:tc>
      </w:tr>
      <w:tr w:rsidR="007E3818" w:rsidRPr="009C43A0" w:rsidTr="007E3818">
        <w:tc>
          <w:tcPr>
            <w:tcW w:w="2943" w:type="dxa"/>
          </w:tcPr>
          <w:p w:rsidR="007E3818" w:rsidRPr="009C43A0" w:rsidRDefault="00C04ACA" w:rsidP="00B47532">
            <w:pPr>
              <w:shd w:val="clear" w:color="auto" w:fill="FFFFFF"/>
              <w:spacing w:after="0"/>
              <w:ind w:firstLine="142"/>
              <w:jc w:val="both"/>
              <w:rPr>
                <w:rFonts w:ascii="Times New Roman" w:hAnsi="Times New Roman"/>
                <w:i/>
              </w:rPr>
            </w:pPr>
            <w:r>
              <w:rPr>
                <w:rFonts w:ascii="Times New Roman" w:hAnsi="Times New Roman"/>
              </w:rPr>
              <w:t xml:space="preserve">ВД.5. </w:t>
            </w:r>
            <w:r w:rsidR="007E3818" w:rsidRPr="009C43A0">
              <w:rPr>
                <w:rFonts w:ascii="Times New Roman" w:hAnsi="Times New Roman"/>
              </w:rPr>
              <w:t>Изготовление ра</w:t>
            </w:r>
            <w:r w:rsidR="007E3818" w:rsidRPr="009C43A0">
              <w:rPr>
                <w:rFonts w:ascii="Times New Roman" w:hAnsi="Times New Roman"/>
              </w:rPr>
              <w:t>з</w:t>
            </w:r>
            <w:r w:rsidR="007E3818" w:rsidRPr="009C43A0">
              <w:rPr>
                <w:rFonts w:ascii="Times New Roman" w:hAnsi="Times New Roman"/>
              </w:rPr>
              <w:t xml:space="preserve">личных изделий </w:t>
            </w:r>
            <w:proofErr w:type="gramStart"/>
            <w:r w:rsidR="007E3818" w:rsidRPr="009C43A0">
              <w:rPr>
                <w:rFonts w:ascii="Times New Roman" w:hAnsi="Times New Roman"/>
              </w:rPr>
              <w:t>на тока</w:t>
            </w:r>
            <w:r w:rsidR="007E3818" w:rsidRPr="009C43A0">
              <w:rPr>
                <w:rFonts w:ascii="Times New Roman" w:hAnsi="Times New Roman"/>
              </w:rPr>
              <w:t>р</w:t>
            </w:r>
            <w:r w:rsidR="007E3818" w:rsidRPr="009C43A0">
              <w:rPr>
                <w:rFonts w:ascii="Times New Roman" w:hAnsi="Times New Roman"/>
              </w:rPr>
              <w:t>ных станках с числовым программным управлением по стадиям технологическ</w:t>
            </w:r>
            <w:r w:rsidR="007E3818" w:rsidRPr="009C43A0">
              <w:rPr>
                <w:rFonts w:ascii="Times New Roman" w:hAnsi="Times New Roman"/>
              </w:rPr>
              <w:t>о</w:t>
            </w:r>
            <w:r w:rsidR="007E3818" w:rsidRPr="009C43A0">
              <w:rPr>
                <w:rFonts w:ascii="Times New Roman" w:hAnsi="Times New Roman"/>
              </w:rPr>
              <w:lastRenderedPageBreak/>
              <w:t>го процесса в соответствии с требованиями</w:t>
            </w:r>
            <w:proofErr w:type="gramEnd"/>
            <w:r w:rsidR="007E3818" w:rsidRPr="009C43A0">
              <w:rPr>
                <w:rFonts w:ascii="Times New Roman" w:hAnsi="Times New Roman"/>
              </w:rPr>
              <w:t xml:space="preserve"> охраны труда и экологической безопасн</w:t>
            </w:r>
            <w:r w:rsidR="007E3818" w:rsidRPr="009C43A0">
              <w:rPr>
                <w:rFonts w:ascii="Times New Roman" w:hAnsi="Times New Roman"/>
              </w:rPr>
              <w:t>о</w:t>
            </w:r>
            <w:r w:rsidR="007E3818" w:rsidRPr="009C43A0">
              <w:rPr>
                <w:rFonts w:ascii="Times New Roman" w:hAnsi="Times New Roman"/>
              </w:rPr>
              <w:t>сти</w:t>
            </w:r>
          </w:p>
        </w:tc>
        <w:tc>
          <w:tcPr>
            <w:tcW w:w="2694" w:type="dxa"/>
          </w:tcPr>
          <w:p w:rsidR="007E3818" w:rsidRPr="009C43A0" w:rsidRDefault="007E3818" w:rsidP="00B47532">
            <w:pPr>
              <w:shd w:val="clear" w:color="auto" w:fill="FFFFFF"/>
              <w:spacing w:after="0"/>
              <w:ind w:firstLine="142"/>
              <w:jc w:val="both"/>
              <w:rPr>
                <w:rFonts w:ascii="Times New Roman" w:hAnsi="Times New Roman"/>
              </w:rPr>
            </w:pPr>
            <w:r w:rsidRPr="009C43A0">
              <w:rPr>
                <w:rFonts w:ascii="Times New Roman" w:hAnsi="Times New Roman"/>
              </w:rPr>
              <w:lastRenderedPageBreak/>
              <w:t>ПМ.05 Изготовление различных изделий на токарных станках с ч</w:t>
            </w:r>
            <w:r w:rsidRPr="009C43A0">
              <w:rPr>
                <w:rFonts w:ascii="Times New Roman" w:hAnsi="Times New Roman"/>
              </w:rPr>
              <w:t>и</w:t>
            </w:r>
            <w:r w:rsidRPr="009C43A0">
              <w:rPr>
                <w:rFonts w:ascii="Times New Roman" w:hAnsi="Times New Roman"/>
              </w:rPr>
              <w:t xml:space="preserve">словым программным управлением по стадиям </w:t>
            </w:r>
            <w:r w:rsidRPr="009C43A0">
              <w:rPr>
                <w:rFonts w:ascii="Times New Roman" w:hAnsi="Times New Roman"/>
              </w:rPr>
              <w:lastRenderedPageBreak/>
              <w:t>технологического пр</w:t>
            </w:r>
            <w:r w:rsidRPr="009C43A0">
              <w:rPr>
                <w:rFonts w:ascii="Times New Roman" w:hAnsi="Times New Roman"/>
              </w:rPr>
              <w:t>о</w:t>
            </w:r>
            <w:r w:rsidRPr="009C43A0">
              <w:rPr>
                <w:rFonts w:ascii="Times New Roman" w:hAnsi="Times New Roman"/>
              </w:rPr>
              <w:t>цесса в соответствии с требованиями охраны труда и экологической безопасности</w:t>
            </w:r>
          </w:p>
        </w:tc>
        <w:tc>
          <w:tcPr>
            <w:tcW w:w="1417" w:type="dxa"/>
          </w:tcPr>
          <w:p w:rsidR="007E3818" w:rsidRPr="009C43A0" w:rsidRDefault="007E3818" w:rsidP="007E3818">
            <w:pPr>
              <w:spacing w:after="0"/>
              <w:ind w:left="-108" w:right="-108"/>
              <w:jc w:val="center"/>
              <w:rPr>
                <w:rFonts w:ascii="Times New Roman" w:hAnsi="Times New Roman"/>
              </w:rPr>
            </w:pPr>
            <w:r w:rsidRPr="009C43A0">
              <w:rPr>
                <w:rFonts w:ascii="Times New Roman" w:hAnsi="Times New Roman"/>
              </w:rPr>
              <w:lastRenderedPageBreak/>
              <w:t>осваивается</w:t>
            </w:r>
          </w:p>
        </w:tc>
        <w:tc>
          <w:tcPr>
            <w:tcW w:w="1276" w:type="dxa"/>
          </w:tcPr>
          <w:p w:rsidR="007E3818" w:rsidRPr="009C43A0" w:rsidRDefault="007E3818" w:rsidP="007E3818">
            <w:pPr>
              <w:spacing w:after="0"/>
              <w:ind w:left="-108" w:right="-108"/>
              <w:jc w:val="center"/>
              <w:rPr>
                <w:rFonts w:ascii="Times New Roman" w:hAnsi="Times New Roman"/>
              </w:rPr>
            </w:pPr>
            <w:r w:rsidRPr="009C43A0">
              <w:rPr>
                <w:rFonts w:ascii="Times New Roman" w:hAnsi="Times New Roman"/>
              </w:rPr>
              <w:t>осваивается</w:t>
            </w:r>
          </w:p>
        </w:tc>
        <w:tc>
          <w:tcPr>
            <w:tcW w:w="1276" w:type="dxa"/>
          </w:tcPr>
          <w:p w:rsidR="007E3818" w:rsidRPr="009C43A0" w:rsidRDefault="007E3818" w:rsidP="007E3818">
            <w:pPr>
              <w:spacing w:after="0"/>
              <w:ind w:left="-108" w:right="-108"/>
              <w:jc w:val="center"/>
              <w:rPr>
                <w:rFonts w:ascii="Times New Roman" w:hAnsi="Times New Roman"/>
              </w:rPr>
            </w:pPr>
            <w:r w:rsidRPr="009C43A0">
              <w:rPr>
                <w:rFonts w:ascii="Times New Roman" w:hAnsi="Times New Roman"/>
              </w:rPr>
              <w:t>осваивается</w:t>
            </w:r>
          </w:p>
        </w:tc>
      </w:tr>
    </w:tbl>
    <w:p w:rsidR="00F80E2B" w:rsidRPr="009C43A0" w:rsidRDefault="00F80E2B" w:rsidP="00414C20">
      <w:pPr>
        <w:suppressAutoHyphens/>
        <w:spacing w:after="0"/>
        <w:ind w:firstLine="709"/>
        <w:jc w:val="both"/>
        <w:rPr>
          <w:rFonts w:ascii="Times New Roman" w:hAnsi="Times New Roman"/>
          <w:bCs/>
          <w:i/>
          <w:sz w:val="24"/>
          <w:szCs w:val="24"/>
        </w:rPr>
      </w:pPr>
    </w:p>
    <w:p w:rsidR="00BC74DB" w:rsidRPr="009C43A0" w:rsidRDefault="00BC74DB" w:rsidP="00414C20">
      <w:pPr>
        <w:suppressAutoHyphens/>
        <w:spacing w:after="0"/>
        <w:ind w:firstLine="709"/>
        <w:jc w:val="both"/>
        <w:rPr>
          <w:rFonts w:ascii="Times New Roman" w:hAnsi="Times New Roman"/>
          <w:bCs/>
          <w:i/>
          <w:sz w:val="24"/>
          <w:szCs w:val="24"/>
        </w:rPr>
      </w:pPr>
    </w:p>
    <w:p w:rsidR="00D01BF5" w:rsidRDefault="00D01BF5">
      <w:pPr>
        <w:spacing w:after="0" w:line="240" w:lineRule="auto"/>
        <w:rPr>
          <w:rFonts w:ascii="Times New Roman" w:hAnsi="Times New Roman"/>
          <w:b/>
          <w:sz w:val="24"/>
          <w:szCs w:val="24"/>
        </w:rPr>
      </w:pPr>
      <w:r>
        <w:rPr>
          <w:rFonts w:ascii="Times New Roman" w:hAnsi="Times New Roman"/>
          <w:b/>
          <w:sz w:val="24"/>
          <w:szCs w:val="24"/>
        </w:rPr>
        <w:br w:type="page"/>
      </w:r>
    </w:p>
    <w:p w:rsidR="0004753E" w:rsidRPr="009C43A0" w:rsidRDefault="0004753E" w:rsidP="00685F74">
      <w:pPr>
        <w:spacing w:after="0"/>
        <w:ind w:firstLine="708"/>
        <w:jc w:val="both"/>
        <w:outlineLvl w:val="0"/>
        <w:rPr>
          <w:rFonts w:ascii="Times New Roman" w:hAnsi="Times New Roman"/>
          <w:b/>
          <w:sz w:val="24"/>
          <w:szCs w:val="24"/>
        </w:rPr>
      </w:pPr>
      <w:r w:rsidRPr="009C43A0">
        <w:rPr>
          <w:rFonts w:ascii="Times New Roman" w:hAnsi="Times New Roman"/>
          <w:b/>
          <w:sz w:val="24"/>
          <w:szCs w:val="24"/>
        </w:rPr>
        <w:lastRenderedPageBreak/>
        <w:t xml:space="preserve">Раздел 4. </w:t>
      </w:r>
      <w:r w:rsidR="009E1542" w:rsidRPr="009C43A0">
        <w:rPr>
          <w:rFonts w:ascii="Times New Roman" w:hAnsi="Times New Roman"/>
          <w:b/>
          <w:sz w:val="24"/>
          <w:szCs w:val="24"/>
        </w:rPr>
        <w:t>П</w:t>
      </w:r>
      <w:r w:rsidRPr="009C43A0">
        <w:rPr>
          <w:rFonts w:ascii="Times New Roman" w:hAnsi="Times New Roman"/>
          <w:b/>
          <w:sz w:val="24"/>
          <w:szCs w:val="24"/>
        </w:rPr>
        <w:t>ланируемые результаты освоения образовательной программы</w:t>
      </w:r>
    </w:p>
    <w:p w:rsidR="004E1E63" w:rsidRPr="009C43A0" w:rsidRDefault="004E1E63" w:rsidP="00414C20">
      <w:pPr>
        <w:spacing w:after="0"/>
        <w:ind w:firstLine="708"/>
        <w:jc w:val="both"/>
        <w:rPr>
          <w:rFonts w:ascii="Times New Roman" w:hAnsi="Times New Roman"/>
          <w:b/>
          <w:sz w:val="24"/>
          <w:szCs w:val="24"/>
        </w:rPr>
      </w:pPr>
    </w:p>
    <w:p w:rsidR="0004753E" w:rsidRPr="009C43A0" w:rsidRDefault="0004753E" w:rsidP="00685F74">
      <w:pPr>
        <w:spacing w:after="0"/>
        <w:ind w:left="708"/>
        <w:jc w:val="both"/>
        <w:outlineLvl w:val="0"/>
        <w:rPr>
          <w:rFonts w:ascii="Times New Roman" w:hAnsi="Times New Roman"/>
          <w:b/>
          <w:sz w:val="24"/>
          <w:szCs w:val="24"/>
        </w:rPr>
      </w:pPr>
      <w:r w:rsidRPr="009C43A0">
        <w:rPr>
          <w:rFonts w:ascii="Times New Roman" w:hAnsi="Times New Roman"/>
          <w:b/>
          <w:sz w:val="24"/>
          <w:szCs w:val="24"/>
        </w:rPr>
        <w:t>4.1. Общие компетенции</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3"/>
        <w:gridCol w:w="1914"/>
        <w:gridCol w:w="6703"/>
      </w:tblGrid>
      <w:tr w:rsidR="00004E34" w:rsidTr="00004E34">
        <w:trPr>
          <w:cantSplit/>
          <w:trHeight w:val="1293"/>
          <w:jc w:val="center"/>
        </w:trPr>
        <w:tc>
          <w:tcPr>
            <w:tcW w:w="1102" w:type="dxa"/>
            <w:textDirection w:val="btLr"/>
            <w:hideMark/>
          </w:tcPr>
          <w:p w:rsidR="00004E34" w:rsidRDefault="00004E34">
            <w:pPr>
              <w:spacing w:after="0" w:line="240" w:lineRule="auto"/>
              <w:jc w:val="center"/>
              <w:rPr>
                <w:rFonts w:ascii="Times New Roman" w:hAnsi="Times New Roman"/>
                <w:b/>
                <w:iCs/>
                <w:sz w:val="24"/>
                <w:szCs w:val="24"/>
              </w:rPr>
            </w:pPr>
            <w:r>
              <w:rPr>
                <w:rFonts w:ascii="Times New Roman" w:hAnsi="Times New Roman"/>
                <w:b/>
                <w:sz w:val="24"/>
                <w:szCs w:val="24"/>
              </w:rPr>
              <w:t>Код комп</w:t>
            </w:r>
            <w:r>
              <w:rPr>
                <w:rFonts w:ascii="Times New Roman" w:hAnsi="Times New Roman"/>
                <w:b/>
                <w:sz w:val="24"/>
                <w:szCs w:val="24"/>
              </w:rPr>
              <w:t>е</w:t>
            </w:r>
            <w:r>
              <w:rPr>
                <w:rFonts w:ascii="Times New Roman" w:hAnsi="Times New Roman"/>
                <w:b/>
                <w:sz w:val="24"/>
                <w:szCs w:val="24"/>
              </w:rPr>
              <w:t>тенции</w:t>
            </w:r>
          </w:p>
        </w:tc>
        <w:tc>
          <w:tcPr>
            <w:tcW w:w="1913" w:type="dxa"/>
          </w:tcPr>
          <w:p w:rsidR="00004E34" w:rsidRDefault="00004E34">
            <w:pPr>
              <w:spacing w:after="0" w:line="240" w:lineRule="auto"/>
              <w:jc w:val="center"/>
              <w:rPr>
                <w:rFonts w:ascii="Times New Roman" w:hAnsi="Times New Roman"/>
                <w:b/>
                <w:iCs/>
                <w:sz w:val="24"/>
                <w:szCs w:val="24"/>
              </w:rPr>
            </w:pPr>
          </w:p>
          <w:p w:rsidR="00004E34" w:rsidRDefault="00004E34">
            <w:pPr>
              <w:spacing w:after="0" w:line="240" w:lineRule="auto"/>
              <w:jc w:val="center"/>
              <w:rPr>
                <w:rFonts w:ascii="Times New Roman" w:hAnsi="Times New Roman"/>
                <w:b/>
                <w:iCs/>
                <w:sz w:val="24"/>
                <w:szCs w:val="24"/>
              </w:rPr>
            </w:pPr>
            <w:r>
              <w:rPr>
                <w:rFonts w:ascii="Times New Roman" w:hAnsi="Times New Roman"/>
                <w:b/>
                <w:iCs/>
                <w:sz w:val="24"/>
                <w:szCs w:val="24"/>
              </w:rPr>
              <w:t>Формулировка компетенции</w:t>
            </w:r>
          </w:p>
        </w:tc>
        <w:tc>
          <w:tcPr>
            <w:tcW w:w="6699" w:type="dxa"/>
          </w:tcPr>
          <w:p w:rsidR="00004E34" w:rsidRDefault="00004E34">
            <w:pPr>
              <w:spacing w:after="0" w:line="240" w:lineRule="auto"/>
              <w:jc w:val="center"/>
              <w:rPr>
                <w:rFonts w:ascii="Times New Roman" w:hAnsi="Times New Roman"/>
                <w:b/>
                <w:iCs/>
                <w:sz w:val="24"/>
                <w:szCs w:val="24"/>
              </w:rPr>
            </w:pPr>
          </w:p>
          <w:p w:rsidR="00004E34" w:rsidRDefault="00004E34">
            <w:pPr>
              <w:spacing w:after="0" w:line="240" w:lineRule="auto"/>
              <w:jc w:val="center"/>
              <w:rPr>
                <w:rFonts w:ascii="Times New Roman" w:hAnsi="Times New Roman"/>
                <w:b/>
                <w:iCs/>
                <w:sz w:val="24"/>
                <w:szCs w:val="24"/>
              </w:rPr>
            </w:pPr>
            <w:r>
              <w:rPr>
                <w:rFonts w:ascii="Times New Roman" w:hAnsi="Times New Roman"/>
                <w:b/>
                <w:iCs/>
                <w:sz w:val="24"/>
                <w:szCs w:val="24"/>
              </w:rPr>
              <w:t>Умения, знания</w:t>
            </w:r>
          </w:p>
        </w:tc>
      </w:tr>
      <w:tr w:rsidR="00004E34" w:rsidTr="00004E34">
        <w:trPr>
          <w:cantSplit/>
          <w:trHeight w:val="1895"/>
          <w:jc w:val="center"/>
        </w:trPr>
        <w:tc>
          <w:tcPr>
            <w:tcW w:w="1102" w:type="dxa"/>
            <w:vMerge w:val="restart"/>
            <w:hideMark/>
          </w:tcPr>
          <w:p w:rsidR="00004E34" w:rsidRDefault="00004E34">
            <w:pPr>
              <w:spacing w:after="0" w:line="240" w:lineRule="auto"/>
              <w:jc w:val="center"/>
              <w:rPr>
                <w:rFonts w:ascii="Times New Roman" w:hAnsi="Times New Roman"/>
                <w:b/>
                <w:sz w:val="24"/>
                <w:szCs w:val="24"/>
              </w:rPr>
            </w:pPr>
            <w:r>
              <w:rPr>
                <w:rFonts w:ascii="Times New Roman" w:hAnsi="Times New Roman"/>
                <w:iCs/>
                <w:sz w:val="24"/>
                <w:szCs w:val="24"/>
              </w:rPr>
              <w:t>ОК 01</w:t>
            </w:r>
          </w:p>
        </w:tc>
        <w:tc>
          <w:tcPr>
            <w:tcW w:w="1913" w:type="dxa"/>
            <w:vMerge w:val="restart"/>
            <w:hideMark/>
          </w:tcPr>
          <w:p w:rsidR="00004E34" w:rsidRPr="00004E34" w:rsidRDefault="00004E34">
            <w:pPr>
              <w:spacing w:after="0" w:line="240" w:lineRule="auto"/>
              <w:rPr>
                <w:rFonts w:ascii="Times New Roman" w:hAnsi="Times New Roman"/>
                <w:b/>
                <w:iCs/>
                <w:sz w:val="24"/>
                <w:szCs w:val="24"/>
              </w:rPr>
            </w:pPr>
            <w:r w:rsidRPr="00004E34">
              <w:rPr>
                <w:rFonts w:ascii="Times New Roman" w:hAnsi="Times New Roman"/>
                <w:iCs/>
                <w:sz w:val="24"/>
                <w:szCs w:val="24"/>
              </w:rPr>
              <w:t>Выбирать сп</w:t>
            </w:r>
            <w:r w:rsidRPr="00004E34">
              <w:rPr>
                <w:rFonts w:ascii="Times New Roman" w:hAnsi="Times New Roman"/>
                <w:iCs/>
                <w:sz w:val="24"/>
                <w:szCs w:val="24"/>
              </w:rPr>
              <w:t>о</w:t>
            </w:r>
            <w:r w:rsidRPr="00004E34">
              <w:rPr>
                <w:rFonts w:ascii="Times New Roman" w:hAnsi="Times New Roman"/>
                <w:iCs/>
                <w:sz w:val="24"/>
                <w:szCs w:val="24"/>
              </w:rPr>
              <w:t>собы решения задач профе</w:t>
            </w:r>
            <w:r w:rsidRPr="00004E34">
              <w:rPr>
                <w:rFonts w:ascii="Times New Roman" w:hAnsi="Times New Roman"/>
                <w:iCs/>
                <w:sz w:val="24"/>
                <w:szCs w:val="24"/>
              </w:rPr>
              <w:t>с</w:t>
            </w:r>
            <w:r w:rsidRPr="00004E34">
              <w:rPr>
                <w:rFonts w:ascii="Times New Roman" w:hAnsi="Times New Roman"/>
                <w:iCs/>
                <w:sz w:val="24"/>
                <w:szCs w:val="24"/>
              </w:rPr>
              <w:t>сиональной деятельности, применительно к различным контекстам</w:t>
            </w: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iCs/>
                <w:sz w:val="24"/>
                <w:szCs w:val="24"/>
              </w:rPr>
              <w:t xml:space="preserve">Умения: </w:t>
            </w:r>
            <w:r>
              <w:rPr>
                <w:rFonts w:ascii="Times New Roman" w:hAnsi="Times New Roman"/>
                <w:iCs/>
                <w:sz w:val="24"/>
                <w:szCs w:val="24"/>
              </w:rPr>
              <w:t>распознавать задачу и/или проблему в професси</w:t>
            </w:r>
            <w:r>
              <w:rPr>
                <w:rFonts w:ascii="Times New Roman" w:hAnsi="Times New Roman"/>
                <w:iCs/>
                <w:sz w:val="24"/>
                <w:szCs w:val="24"/>
              </w:rPr>
              <w:t>о</w:t>
            </w:r>
            <w:r>
              <w:rPr>
                <w:rFonts w:ascii="Times New Roman" w:hAnsi="Times New Roman"/>
                <w:iCs/>
                <w:sz w:val="24"/>
                <w:szCs w:val="24"/>
              </w:rPr>
              <w:t>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w:t>
            </w:r>
            <w:r>
              <w:rPr>
                <w:rFonts w:ascii="Times New Roman" w:hAnsi="Times New Roman"/>
                <w:iCs/>
                <w:sz w:val="24"/>
                <w:szCs w:val="24"/>
              </w:rPr>
              <w:t>р</w:t>
            </w:r>
            <w:r>
              <w:rPr>
                <w:rFonts w:ascii="Times New Roman" w:hAnsi="Times New Roman"/>
                <w:iCs/>
                <w:sz w:val="24"/>
                <w:szCs w:val="24"/>
              </w:rPr>
              <w:t>мацию, необходимую для решения задачи и/или проблемы;</w:t>
            </w:r>
          </w:p>
          <w:p w:rsidR="00004E34" w:rsidRDefault="00004E34">
            <w:pPr>
              <w:spacing w:after="0" w:line="240" w:lineRule="auto"/>
              <w:rPr>
                <w:rFonts w:ascii="Times New Roman" w:hAnsi="Times New Roman"/>
                <w:iCs/>
                <w:sz w:val="24"/>
                <w:szCs w:val="24"/>
              </w:rPr>
            </w:pPr>
            <w:r>
              <w:rPr>
                <w:rFonts w:ascii="Times New Roman" w:hAnsi="Times New Roman"/>
                <w:iCs/>
                <w:sz w:val="24"/>
                <w:szCs w:val="24"/>
              </w:rPr>
              <w:t>составить план действия; определить необходимые ресурсы;</w:t>
            </w:r>
          </w:p>
          <w:p w:rsidR="00004E34" w:rsidRDefault="00004E34">
            <w:pPr>
              <w:spacing w:after="0" w:line="240" w:lineRule="auto"/>
              <w:rPr>
                <w:rFonts w:ascii="Times New Roman" w:hAnsi="Times New Roman"/>
                <w:b/>
                <w:iCs/>
                <w:sz w:val="24"/>
                <w:szCs w:val="24"/>
              </w:rPr>
            </w:pPr>
            <w:r>
              <w:rPr>
                <w:rFonts w:ascii="Times New Roman" w:hAnsi="Times New Roman"/>
                <w:iCs/>
                <w:sz w:val="24"/>
                <w:szCs w:val="24"/>
              </w:rPr>
              <w:t xml:space="preserve">владеть актуальными методами работы в профессиональной и смежных </w:t>
            </w:r>
            <w:proofErr w:type="gramStart"/>
            <w:r>
              <w:rPr>
                <w:rFonts w:ascii="Times New Roman" w:hAnsi="Times New Roman"/>
                <w:iCs/>
                <w:sz w:val="24"/>
                <w:szCs w:val="24"/>
              </w:rPr>
              <w:t>сферах</w:t>
            </w:r>
            <w:proofErr w:type="gramEnd"/>
            <w:r>
              <w:rPr>
                <w:rFonts w:ascii="Times New Roman" w:hAnsi="Times New Roman"/>
                <w:iCs/>
                <w:sz w:val="24"/>
                <w:szCs w:val="24"/>
              </w:rPr>
              <w:t>; реализовать составленный план; оценивать результат и последствия своих действий (самостоятельно или с помощью наставника)</w:t>
            </w:r>
          </w:p>
        </w:tc>
      </w:tr>
      <w:tr w:rsidR="00004E34" w:rsidTr="00004E34">
        <w:trPr>
          <w:cantSplit/>
          <w:trHeight w:val="2144"/>
          <w:jc w:val="center"/>
        </w:trPr>
        <w:tc>
          <w:tcPr>
            <w:tcW w:w="1102" w:type="dxa"/>
            <w:vMerge/>
            <w:vAlign w:val="center"/>
            <w:hideMark/>
          </w:tcPr>
          <w:p w:rsidR="00004E34" w:rsidRDefault="00004E34">
            <w:pPr>
              <w:spacing w:after="0" w:line="240" w:lineRule="auto"/>
              <w:rPr>
                <w:rFonts w:ascii="Times New Roman" w:hAnsi="Times New Roman"/>
                <w:b/>
                <w:sz w:val="24"/>
                <w:szCs w:val="24"/>
              </w:rPr>
            </w:pPr>
          </w:p>
        </w:tc>
        <w:tc>
          <w:tcPr>
            <w:tcW w:w="1913" w:type="dxa"/>
            <w:vMerge/>
            <w:vAlign w:val="center"/>
            <w:hideMark/>
          </w:tcPr>
          <w:p w:rsidR="00004E34" w:rsidRPr="00004E34" w:rsidRDefault="00004E34">
            <w:pPr>
              <w:spacing w:after="0" w:line="240" w:lineRule="auto"/>
              <w:rPr>
                <w:rFonts w:ascii="Times New Roman" w:hAnsi="Times New Roman"/>
                <w:b/>
                <w:iCs/>
                <w:sz w:val="24"/>
                <w:szCs w:val="24"/>
              </w:rPr>
            </w:pPr>
          </w:p>
        </w:tc>
        <w:tc>
          <w:tcPr>
            <w:tcW w:w="6699" w:type="dxa"/>
            <w:hideMark/>
          </w:tcPr>
          <w:p w:rsidR="00004E34" w:rsidRDefault="00004E34">
            <w:pPr>
              <w:spacing w:after="0" w:line="240" w:lineRule="auto"/>
              <w:rPr>
                <w:rFonts w:ascii="Times New Roman" w:hAnsi="Times New Roman"/>
                <w:bCs/>
                <w:sz w:val="24"/>
                <w:szCs w:val="24"/>
              </w:rPr>
            </w:pPr>
            <w:r>
              <w:rPr>
                <w:rFonts w:ascii="Times New Roman" w:hAnsi="Times New Roman"/>
                <w:b/>
                <w:iCs/>
                <w:sz w:val="24"/>
                <w:szCs w:val="24"/>
              </w:rPr>
              <w:t xml:space="preserve">Знания: </w:t>
            </w:r>
            <w:r>
              <w:rPr>
                <w:rFonts w:ascii="Times New Roman" w:hAnsi="Times New Roman"/>
                <w:iCs/>
                <w:sz w:val="24"/>
                <w:szCs w:val="24"/>
              </w:rPr>
              <w:t>а</w:t>
            </w:r>
            <w:r>
              <w:rPr>
                <w:rFonts w:ascii="Times New Roman" w:hAnsi="Times New Roman"/>
                <w:bCs/>
                <w:sz w:val="24"/>
                <w:szCs w:val="24"/>
              </w:rPr>
              <w:t>ктуальный профессиональный и социальный ко</w:t>
            </w:r>
            <w:r>
              <w:rPr>
                <w:rFonts w:ascii="Times New Roman" w:hAnsi="Times New Roman"/>
                <w:bCs/>
                <w:sz w:val="24"/>
                <w:szCs w:val="24"/>
              </w:rPr>
              <w:t>н</w:t>
            </w:r>
            <w:r>
              <w:rPr>
                <w:rFonts w:ascii="Times New Roman" w:hAnsi="Times New Roman"/>
                <w:bCs/>
                <w:sz w:val="24"/>
                <w:szCs w:val="24"/>
              </w:rPr>
              <w:t>текст, в котором приходится работать и жить; основные и</w:t>
            </w:r>
            <w:r>
              <w:rPr>
                <w:rFonts w:ascii="Times New Roman" w:hAnsi="Times New Roman"/>
                <w:bCs/>
                <w:sz w:val="24"/>
                <w:szCs w:val="24"/>
              </w:rPr>
              <w:t>с</w:t>
            </w:r>
            <w:r>
              <w:rPr>
                <w:rFonts w:ascii="Times New Roman" w:hAnsi="Times New Roman"/>
                <w:bCs/>
                <w:sz w:val="24"/>
                <w:szCs w:val="24"/>
              </w:rPr>
              <w:t>точники информации и ресурсы для решения задач и проблем в профессиональном и/или социальном контексте.</w:t>
            </w:r>
          </w:p>
          <w:p w:rsidR="00004E34" w:rsidRDefault="00004E34">
            <w:pPr>
              <w:spacing w:after="0" w:line="240" w:lineRule="auto"/>
              <w:rPr>
                <w:rFonts w:ascii="Times New Roman" w:hAnsi="Times New Roman"/>
                <w:b/>
                <w:iCs/>
                <w:sz w:val="24"/>
                <w:szCs w:val="24"/>
              </w:rPr>
            </w:pPr>
            <w:proofErr w:type="gramStart"/>
            <w:r>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004E34" w:rsidTr="00004E34">
        <w:trPr>
          <w:cantSplit/>
          <w:trHeight w:val="1519"/>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t>ОК 02</w:t>
            </w:r>
          </w:p>
        </w:tc>
        <w:tc>
          <w:tcPr>
            <w:tcW w:w="1913" w:type="dxa"/>
            <w:vMerge w:val="restart"/>
            <w:hideMark/>
          </w:tcPr>
          <w:p w:rsidR="00004E34" w:rsidRPr="00004E34" w:rsidRDefault="00004E34">
            <w:pPr>
              <w:spacing w:after="0" w:line="240" w:lineRule="auto"/>
              <w:jc w:val="both"/>
              <w:rPr>
                <w:rFonts w:ascii="Times New Roman" w:hAnsi="Times New Roman"/>
                <w:iCs/>
                <w:sz w:val="24"/>
                <w:szCs w:val="24"/>
              </w:rPr>
            </w:pPr>
            <w:r w:rsidRPr="00004E34">
              <w:rPr>
                <w:rFonts w:ascii="Times New Roman" w:hAnsi="Times New Roman"/>
                <w:sz w:val="24"/>
                <w:szCs w:val="24"/>
              </w:rPr>
              <w:t>Осуществлять поиск, анализ и интерпретацию информации, необходимой для выполнения задач профе</w:t>
            </w:r>
            <w:r w:rsidRPr="00004E34">
              <w:rPr>
                <w:rFonts w:ascii="Times New Roman" w:hAnsi="Times New Roman"/>
                <w:sz w:val="24"/>
                <w:szCs w:val="24"/>
              </w:rPr>
              <w:t>с</w:t>
            </w:r>
            <w:r w:rsidRPr="00004E34">
              <w:rPr>
                <w:rFonts w:ascii="Times New Roman" w:hAnsi="Times New Roman"/>
                <w:sz w:val="24"/>
                <w:szCs w:val="24"/>
              </w:rPr>
              <w:t>сиональной деятельности</w:t>
            </w: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iCs/>
                <w:sz w:val="24"/>
                <w:szCs w:val="24"/>
              </w:rPr>
              <w:t xml:space="preserve">Умения: </w:t>
            </w:r>
            <w:r>
              <w:rPr>
                <w:rFonts w:ascii="Times New Roman" w:hAnsi="Times New Roman"/>
                <w:iCs/>
                <w:sz w:val="24"/>
                <w:szCs w:val="24"/>
              </w:rPr>
              <w:t>определять задачи для поиска информации; опред</w:t>
            </w:r>
            <w:r>
              <w:rPr>
                <w:rFonts w:ascii="Times New Roman" w:hAnsi="Times New Roman"/>
                <w:iCs/>
                <w:sz w:val="24"/>
                <w:szCs w:val="24"/>
              </w:rPr>
              <w:t>е</w:t>
            </w:r>
            <w:r>
              <w:rPr>
                <w:rFonts w:ascii="Times New Roman" w:hAnsi="Times New Roman"/>
                <w:iCs/>
                <w:sz w:val="24"/>
                <w:szCs w:val="24"/>
              </w:rPr>
              <w:t>лять необходимые источники информации; планировать пр</w:t>
            </w:r>
            <w:r>
              <w:rPr>
                <w:rFonts w:ascii="Times New Roman" w:hAnsi="Times New Roman"/>
                <w:iCs/>
                <w:sz w:val="24"/>
                <w:szCs w:val="24"/>
              </w:rPr>
              <w:t>о</w:t>
            </w:r>
            <w:r>
              <w:rPr>
                <w:rFonts w:ascii="Times New Roman" w:hAnsi="Times New Roman"/>
                <w:iCs/>
                <w:sz w:val="24"/>
                <w:szCs w:val="24"/>
              </w:rPr>
              <w:t>цесс поиска; структурировать получаемую информацию; в</w:t>
            </w:r>
            <w:r>
              <w:rPr>
                <w:rFonts w:ascii="Times New Roman" w:hAnsi="Times New Roman"/>
                <w:iCs/>
                <w:sz w:val="24"/>
                <w:szCs w:val="24"/>
              </w:rPr>
              <w:t>ы</w:t>
            </w:r>
            <w:r>
              <w:rPr>
                <w:rFonts w:ascii="Times New Roman" w:hAnsi="Times New Roman"/>
                <w:iCs/>
                <w:sz w:val="24"/>
                <w:szCs w:val="24"/>
              </w:rPr>
              <w:t xml:space="preserve">делять наиболее </w:t>
            </w:r>
            <w:proofErr w:type="gramStart"/>
            <w:r>
              <w:rPr>
                <w:rFonts w:ascii="Times New Roman" w:hAnsi="Times New Roman"/>
                <w:iCs/>
                <w:sz w:val="24"/>
                <w:szCs w:val="24"/>
              </w:rPr>
              <w:t>значимое</w:t>
            </w:r>
            <w:proofErr w:type="gramEnd"/>
            <w:r>
              <w:rPr>
                <w:rFonts w:ascii="Times New Roman" w:hAnsi="Times New Roman"/>
                <w:iCs/>
                <w:sz w:val="24"/>
                <w:szCs w:val="24"/>
              </w:rPr>
              <w:t xml:space="preserve"> в перечне информации; оценивать практическую значимость результатов поиска; оформлять р</w:t>
            </w:r>
            <w:r>
              <w:rPr>
                <w:rFonts w:ascii="Times New Roman" w:hAnsi="Times New Roman"/>
                <w:iCs/>
                <w:sz w:val="24"/>
                <w:szCs w:val="24"/>
              </w:rPr>
              <w:t>е</w:t>
            </w:r>
            <w:r>
              <w:rPr>
                <w:rFonts w:ascii="Times New Roman" w:hAnsi="Times New Roman"/>
                <w:iCs/>
                <w:sz w:val="24"/>
                <w:szCs w:val="24"/>
              </w:rPr>
              <w:t>зультаты поиска</w:t>
            </w:r>
          </w:p>
        </w:tc>
      </w:tr>
      <w:tr w:rsidR="00004E34" w:rsidTr="00004E34">
        <w:trPr>
          <w:cantSplit/>
          <w:trHeight w:val="1132"/>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Pr="00004E34" w:rsidRDefault="00004E34">
            <w:pPr>
              <w:spacing w:after="0" w:line="240" w:lineRule="auto"/>
              <w:rPr>
                <w:rFonts w:ascii="Times New Roman" w:hAnsi="Times New Roman"/>
                <w:iCs/>
                <w:sz w:val="24"/>
                <w:szCs w:val="24"/>
              </w:rPr>
            </w:pPr>
          </w:p>
        </w:tc>
        <w:tc>
          <w:tcPr>
            <w:tcW w:w="6699" w:type="dxa"/>
            <w:hideMark/>
          </w:tcPr>
          <w:p w:rsidR="00004E34" w:rsidRDefault="00004E34">
            <w:pPr>
              <w:spacing w:after="0" w:line="240" w:lineRule="auto"/>
              <w:rPr>
                <w:rFonts w:ascii="Times New Roman" w:hAnsi="Times New Roman"/>
                <w:b/>
                <w:iCs/>
                <w:sz w:val="24"/>
                <w:szCs w:val="24"/>
              </w:rPr>
            </w:pPr>
            <w:r>
              <w:rPr>
                <w:rFonts w:ascii="Times New Roman" w:hAnsi="Times New Roman"/>
                <w:b/>
                <w:iCs/>
                <w:sz w:val="24"/>
                <w:szCs w:val="24"/>
              </w:rPr>
              <w:t xml:space="preserve">Знания: </w:t>
            </w:r>
            <w:r>
              <w:rPr>
                <w:rFonts w:ascii="Times New Roman" w:hAnsi="Times New Roman"/>
                <w:iCs/>
                <w:sz w:val="24"/>
                <w:szCs w:val="24"/>
              </w:rPr>
              <w:t>номенклатура информационных источников, прим</w:t>
            </w:r>
            <w:r>
              <w:rPr>
                <w:rFonts w:ascii="Times New Roman" w:hAnsi="Times New Roman"/>
                <w:iCs/>
                <w:sz w:val="24"/>
                <w:szCs w:val="24"/>
              </w:rPr>
              <w:t>е</w:t>
            </w:r>
            <w:r>
              <w:rPr>
                <w:rFonts w:ascii="Times New Roman" w:hAnsi="Times New Roman"/>
                <w:iCs/>
                <w:sz w:val="24"/>
                <w:szCs w:val="24"/>
              </w:rPr>
              <w:t>няемых в профессиональной деятельности; приемы структ</w:t>
            </w:r>
            <w:r>
              <w:rPr>
                <w:rFonts w:ascii="Times New Roman" w:hAnsi="Times New Roman"/>
                <w:iCs/>
                <w:sz w:val="24"/>
                <w:szCs w:val="24"/>
              </w:rPr>
              <w:t>у</w:t>
            </w:r>
            <w:r>
              <w:rPr>
                <w:rFonts w:ascii="Times New Roman" w:hAnsi="Times New Roman"/>
                <w:iCs/>
                <w:sz w:val="24"/>
                <w:szCs w:val="24"/>
              </w:rPr>
              <w:t>рирования информации; формат оформления результатов п</w:t>
            </w:r>
            <w:r>
              <w:rPr>
                <w:rFonts w:ascii="Times New Roman" w:hAnsi="Times New Roman"/>
                <w:iCs/>
                <w:sz w:val="24"/>
                <w:szCs w:val="24"/>
              </w:rPr>
              <w:t>о</w:t>
            </w:r>
            <w:r>
              <w:rPr>
                <w:rFonts w:ascii="Times New Roman" w:hAnsi="Times New Roman"/>
                <w:iCs/>
                <w:sz w:val="24"/>
                <w:szCs w:val="24"/>
              </w:rPr>
              <w:t>иска информации</w:t>
            </w:r>
          </w:p>
        </w:tc>
      </w:tr>
      <w:tr w:rsidR="00004E34" w:rsidTr="00004E34">
        <w:trPr>
          <w:cantSplit/>
          <w:trHeight w:val="1140"/>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t>ОК 03</w:t>
            </w:r>
          </w:p>
        </w:tc>
        <w:tc>
          <w:tcPr>
            <w:tcW w:w="1913" w:type="dxa"/>
            <w:vMerge w:val="restart"/>
            <w:hideMark/>
          </w:tcPr>
          <w:p w:rsidR="00004E34" w:rsidRPr="00004E34" w:rsidRDefault="00004E34">
            <w:pPr>
              <w:spacing w:after="0" w:line="240" w:lineRule="auto"/>
              <w:jc w:val="both"/>
              <w:rPr>
                <w:rFonts w:ascii="Times New Roman" w:hAnsi="Times New Roman"/>
                <w:sz w:val="24"/>
                <w:szCs w:val="24"/>
              </w:rPr>
            </w:pPr>
            <w:r w:rsidRPr="00004E34">
              <w:rPr>
                <w:rFonts w:ascii="Times New Roman" w:hAnsi="Times New Roman"/>
                <w:sz w:val="24"/>
                <w:szCs w:val="24"/>
              </w:rPr>
              <w:t>Планировать и реализовывать собственное профессионал</w:t>
            </w:r>
            <w:r w:rsidRPr="00004E34">
              <w:rPr>
                <w:rFonts w:ascii="Times New Roman" w:hAnsi="Times New Roman"/>
                <w:sz w:val="24"/>
                <w:szCs w:val="24"/>
              </w:rPr>
              <w:t>ь</w:t>
            </w:r>
            <w:r w:rsidRPr="00004E34">
              <w:rPr>
                <w:rFonts w:ascii="Times New Roman" w:hAnsi="Times New Roman"/>
                <w:sz w:val="24"/>
                <w:szCs w:val="24"/>
              </w:rPr>
              <w:t>ное и личнос</w:t>
            </w:r>
            <w:r w:rsidRPr="00004E34">
              <w:rPr>
                <w:rFonts w:ascii="Times New Roman" w:hAnsi="Times New Roman"/>
                <w:sz w:val="24"/>
                <w:szCs w:val="24"/>
              </w:rPr>
              <w:t>т</w:t>
            </w:r>
            <w:r w:rsidRPr="00004E34">
              <w:rPr>
                <w:rFonts w:ascii="Times New Roman" w:hAnsi="Times New Roman"/>
                <w:sz w:val="24"/>
                <w:szCs w:val="24"/>
              </w:rPr>
              <w:t>ное развитие.</w:t>
            </w: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bCs/>
                <w:iCs/>
                <w:sz w:val="24"/>
                <w:szCs w:val="24"/>
              </w:rPr>
              <w:t xml:space="preserve">Умения: </w:t>
            </w:r>
            <w:r>
              <w:rPr>
                <w:rFonts w:ascii="Times New Roman" w:hAnsi="Times New Roman"/>
                <w:bCs/>
                <w:iCs/>
                <w:sz w:val="24"/>
                <w:szCs w:val="24"/>
              </w:rPr>
              <w:t>определять актуальность нормативно-правовой д</w:t>
            </w:r>
            <w:r>
              <w:rPr>
                <w:rFonts w:ascii="Times New Roman" w:hAnsi="Times New Roman"/>
                <w:bCs/>
                <w:iCs/>
                <w:sz w:val="24"/>
                <w:szCs w:val="24"/>
              </w:rPr>
              <w:t>о</w:t>
            </w:r>
            <w:r>
              <w:rPr>
                <w:rFonts w:ascii="Times New Roman" w:hAnsi="Times New Roman"/>
                <w:bCs/>
                <w:iCs/>
                <w:sz w:val="24"/>
                <w:szCs w:val="24"/>
              </w:rPr>
              <w:t xml:space="preserve">кументации в профессиональной деятельности; </w:t>
            </w:r>
            <w:r>
              <w:rPr>
                <w:rFonts w:ascii="Times New Roman" w:hAnsi="Times New Roman"/>
                <w:sz w:val="24"/>
                <w:szCs w:val="24"/>
              </w:rPr>
              <w:t>применять с</w:t>
            </w:r>
            <w:r>
              <w:rPr>
                <w:rFonts w:ascii="Times New Roman" w:hAnsi="Times New Roman"/>
                <w:sz w:val="24"/>
                <w:szCs w:val="24"/>
              </w:rPr>
              <w:t>о</w:t>
            </w:r>
            <w:r>
              <w:rPr>
                <w:rFonts w:ascii="Times New Roman" w:hAnsi="Times New Roman"/>
                <w:sz w:val="24"/>
                <w:szCs w:val="24"/>
              </w:rPr>
              <w:t>временную научную профессиональную терминологию; опр</w:t>
            </w:r>
            <w:r>
              <w:rPr>
                <w:rFonts w:ascii="Times New Roman" w:hAnsi="Times New Roman"/>
                <w:sz w:val="24"/>
                <w:szCs w:val="24"/>
              </w:rPr>
              <w:t>е</w:t>
            </w:r>
            <w:r>
              <w:rPr>
                <w:rFonts w:ascii="Times New Roman" w:hAnsi="Times New Roman"/>
                <w:sz w:val="24"/>
                <w:szCs w:val="24"/>
              </w:rPr>
              <w:t>делять и выстраивать траектории профессионального развития и самообразования</w:t>
            </w:r>
          </w:p>
        </w:tc>
      </w:tr>
      <w:tr w:rsidR="00004E34" w:rsidTr="00004E34">
        <w:trPr>
          <w:cantSplit/>
          <w:trHeight w:val="941"/>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Pr="00004E34" w:rsidRDefault="00004E34">
            <w:pPr>
              <w:spacing w:after="0" w:line="240" w:lineRule="auto"/>
              <w:rPr>
                <w:rFonts w:ascii="Times New Roman" w:hAnsi="Times New Roman"/>
                <w:sz w:val="24"/>
                <w:szCs w:val="24"/>
              </w:rPr>
            </w:pP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bCs/>
                <w:iCs/>
                <w:sz w:val="24"/>
                <w:szCs w:val="24"/>
              </w:rPr>
              <w:t xml:space="preserve">Знания: </w:t>
            </w:r>
            <w:r>
              <w:rPr>
                <w:rFonts w:ascii="Times New Roman" w:hAnsi="Times New Roman"/>
                <w:bCs/>
                <w:iCs/>
                <w:sz w:val="24"/>
                <w:szCs w:val="24"/>
              </w:rPr>
              <w:t>содержание актуальной нормативно-правовой док</w:t>
            </w:r>
            <w:r>
              <w:rPr>
                <w:rFonts w:ascii="Times New Roman" w:hAnsi="Times New Roman"/>
                <w:bCs/>
                <w:iCs/>
                <w:sz w:val="24"/>
                <w:szCs w:val="24"/>
              </w:rPr>
              <w:t>у</w:t>
            </w:r>
            <w:r>
              <w:rPr>
                <w:rFonts w:ascii="Times New Roman" w:hAnsi="Times New Roman"/>
                <w:bCs/>
                <w:iCs/>
                <w:sz w:val="24"/>
                <w:szCs w:val="24"/>
              </w:rPr>
              <w:t>ментации; современная научная и профессиональная термин</w:t>
            </w:r>
            <w:r>
              <w:rPr>
                <w:rFonts w:ascii="Times New Roman" w:hAnsi="Times New Roman"/>
                <w:bCs/>
                <w:iCs/>
                <w:sz w:val="24"/>
                <w:szCs w:val="24"/>
              </w:rPr>
              <w:t>о</w:t>
            </w:r>
            <w:r>
              <w:rPr>
                <w:rFonts w:ascii="Times New Roman" w:hAnsi="Times New Roman"/>
                <w:bCs/>
                <w:iCs/>
                <w:sz w:val="24"/>
                <w:szCs w:val="24"/>
              </w:rPr>
              <w:t>логия; возможные траектории профессионального развития и самообразования</w:t>
            </w:r>
          </w:p>
        </w:tc>
      </w:tr>
      <w:tr w:rsidR="00004E34" w:rsidTr="00004E34">
        <w:trPr>
          <w:cantSplit/>
          <w:trHeight w:val="509"/>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t>ОК 04</w:t>
            </w:r>
          </w:p>
        </w:tc>
        <w:tc>
          <w:tcPr>
            <w:tcW w:w="1913" w:type="dxa"/>
            <w:vMerge w:val="restart"/>
            <w:hideMark/>
          </w:tcPr>
          <w:p w:rsidR="00004E34" w:rsidRPr="00004E34" w:rsidRDefault="00004E34">
            <w:pPr>
              <w:spacing w:after="0" w:line="240" w:lineRule="auto"/>
              <w:jc w:val="both"/>
              <w:rPr>
                <w:rFonts w:ascii="Times New Roman" w:hAnsi="Times New Roman"/>
                <w:sz w:val="24"/>
                <w:szCs w:val="24"/>
              </w:rPr>
            </w:pPr>
            <w:r w:rsidRPr="00004E34">
              <w:rPr>
                <w:rFonts w:ascii="Times New Roman" w:hAnsi="Times New Roman"/>
                <w:sz w:val="24"/>
                <w:szCs w:val="24"/>
              </w:rPr>
              <w:t>Работать в ко</w:t>
            </w:r>
            <w:r w:rsidRPr="00004E34">
              <w:rPr>
                <w:rFonts w:ascii="Times New Roman" w:hAnsi="Times New Roman"/>
                <w:sz w:val="24"/>
                <w:szCs w:val="24"/>
              </w:rPr>
              <w:t>л</w:t>
            </w:r>
            <w:r w:rsidRPr="00004E34">
              <w:rPr>
                <w:rFonts w:ascii="Times New Roman" w:hAnsi="Times New Roman"/>
                <w:sz w:val="24"/>
                <w:szCs w:val="24"/>
              </w:rPr>
              <w:t>лективе и к</w:t>
            </w:r>
            <w:r w:rsidRPr="00004E34">
              <w:rPr>
                <w:rFonts w:ascii="Times New Roman" w:hAnsi="Times New Roman"/>
                <w:sz w:val="24"/>
                <w:szCs w:val="24"/>
              </w:rPr>
              <w:t>о</w:t>
            </w:r>
            <w:r w:rsidRPr="00004E34">
              <w:rPr>
                <w:rFonts w:ascii="Times New Roman" w:hAnsi="Times New Roman"/>
                <w:sz w:val="24"/>
                <w:szCs w:val="24"/>
              </w:rPr>
              <w:t>манде, эффе</w:t>
            </w:r>
            <w:r w:rsidRPr="00004E34">
              <w:rPr>
                <w:rFonts w:ascii="Times New Roman" w:hAnsi="Times New Roman"/>
                <w:sz w:val="24"/>
                <w:szCs w:val="24"/>
              </w:rPr>
              <w:t>к</w:t>
            </w:r>
            <w:r w:rsidRPr="00004E34">
              <w:rPr>
                <w:rFonts w:ascii="Times New Roman" w:hAnsi="Times New Roman"/>
                <w:sz w:val="24"/>
                <w:szCs w:val="24"/>
              </w:rPr>
              <w:lastRenderedPageBreak/>
              <w:t>тивно взаим</w:t>
            </w:r>
            <w:r w:rsidRPr="00004E34">
              <w:rPr>
                <w:rFonts w:ascii="Times New Roman" w:hAnsi="Times New Roman"/>
                <w:sz w:val="24"/>
                <w:szCs w:val="24"/>
              </w:rPr>
              <w:t>о</w:t>
            </w:r>
            <w:r w:rsidRPr="00004E34">
              <w:rPr>
                <w:rFonts w:ascii="Times New Roman" w:hAnsi="Times New Roman"/>
                <w:sz w:val="24"/>
                <w:szCs w:val="24"/>
              </w:rPr>
              <w:t>действовать с коллегами, р</w:t>
            </w:r>
            <w:r w:rsidRPr="00004E34">
              <w:rPr>
                <w:rFonts w:ascii="Times New Roman" w:hAnsi="Times New Roman"/>
                <w:sz w:val="24"/>
                <w:szCs w:val="24"/>
              </w:rPr>
              <w:t>у</w:t>
            </w:r>
            <w:r w:rsidRPr="00004E34">
              <w:rPr>
                <w:rFonts w:ascii="Times New Roman" w:hAnsi="Times New Roman"/>
                <w:sz w:val="24"/>
                <w:szCs w:val="24"/>
              </w:rPr>
              <w:t>ководством, клиентами.</w:t>
            </w:r>
          </w:p>
        </w:tc>
        <w:tc>
          <w:tcPr>
            <w:tcW w:w="6699" w:type="dxa"/>
            <w:hideMark/>
          </w:tcPr>
          <w:p w:rsidR="00004E34" w:rsidRDefault="00004E34">
            <w:pPr>
              <w:spacing w:after="0" w:line="240" w:lineRule="auto"/>
              <w:rPr>
                <w:rFonts w:ascii="Times New Roman" w:hAnsi="Times New Roman"/>
                <w:b/>
                <w:iCs/>
                <w:sz w:val="24"/>
                <w:szCs w:val="24"/>
              </w:rPr>
            </w:pPr>
            <w:r>
              <w:rPr>
                <w:rFonts w:ascii="Times New Roman" w:hAnsi="Times New Roman"/>
                <w:b/>
                <w:bCs/>
                <w:iCs/>
                <w:sz w:val="24"/>
                <w:szCs w:val="24"/>
              </w:rPr>
              <w:lastRenderedPageBreak/>
              <w:t xml:space="preserve">Умения: </w:t>
            </w:r>
            <w:r>
              <w:rPr>
                <w:rFonts w:ascii="Times New Roman" w:hAnsi="Times New Roman"/>
                <w:bCs/>
                <w:sz w:val="24"/>
                <w:szCs w:val="24"/>
              </w:rPr>
              <w:t>организовывать работу коллектива и команды; вза</w:t>
            </w:r>
            <w:r>
              <w:rPr>
                <w:rFonts w:ascii="Times New Roman" w:hAnsi="Times New Roman"/>
                <w:bCs/>
                <w:sz w:val="24"/>
                <w:szCs w:val="24"/>
              </w:rPr>
              <w:t>и</w:t>
            </w:r>
            <w:r>
              <w:rPr>
                <w:rFonts w:ascii="Times New Roman" w:hAnsi="Times New Roman"/>
                <w:bCs/>
                <w:sz w:val="24"/>
                <w:szCs w:val="24"/>
              </w:rPr>
              <w:t>модействовать с коллегами, руководством, клиентами в ходе профессиональной деятельности.</w:t>
            </w:r>
          </w:p>
        </w:tc>
      </w:tr>
      <w:tr w:rsidR="00004E34" w:rsidTr="00004E34">
        <w:trPr>
          <w:cantSplit/>
          <w:trHeight w:val="991"/>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Pr="00004E34" w:rsidRDefault="00004E34">
            <w:pPr>
              <w:spacing w:after="0" w:line="240" w:lineRule="auto"/>
              <w:rPr>
                <w:rFonts w:ascii="Times New Roman" w:hAnsi="Times New Roman"/>
                <w:sz w:val="24"/>
                <w:szCs w:val="24"/>
              </w:rPr>
            </w:pPr>
          </w:p>
        </w:tc>
        <w:tc>
          <w:tcPr>
            <w:tcW w:w="6699" w:type="dxa"/>
            <w:hideMark/>
          </w:tcPr>
          <w:p w:rsidR="00004E34" w:rsidRDefault="00004E34">
            <w:pPr>
              <w:spacing w:after="0" w:line="240" w:lineRule="auto"/>
              <w:rPr>
                <w:rFonts w:ascii="Times New Roman" w:hAnsi="Times New Roman"/>
                <w:b/>
                <w:iCs/>
                <w:sz w:val="24"/>
                <w:szCs w:val="24"/>
              </w:rPr>
            </w:pPr>
            <w:r>
              <w:rPr>
                <w:rFonts w:ascii="Times New Roman" w:hAnsi="Times New Roman"/>
                <w:b/>
                <w:bCs/>
                <w:iCs/>
                <w:sz w:val="24"/>
                <w:szCs w:val="24"/>
              </w:rPr>
              <w:t xml:space="preserve">Знания:  </w:t>
            </w:r>
            <w:r>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004E34" w:rsidTr="00004E34">
        <w:trPr>
          <w:cantSplit/>
          <w:trHeight w:val="1002"/>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lastRenderedPageBreak/>
              <w:t>ОК 05</w:t>
            </w:r>
          </w:p>
        </w:tc>
        <w:tc>
          <w:tcPr>
            <w:tcW w:w="1913" w:type="dxa"/>
            <w:vMerge w:val="restart"/>
            <w:hideMark/>
          </w:tcPr>
          <w:p w:rsidR="00004E34" w:rsidRPr="00004E34" w:rsidRDefault="00004E34">
            <w:pPr>
              <w:spacing w:after="0" w:line="240" w:lineRule="auto"/>
              <w:jc w:val="both"/>
              <w:rPr>
                <w:rFonts w:ascii="Times New Roman" w:hAnsi="Times New Roman"/>
                <w:sz w:val="24"/>
                <w:szCs w:val="24"/>
              </w:rPr>
            </w:pPr>
            <w:r w:rsidRPr="00004E34">
              <w:rPr>
                <w:rFonts w:ascii="Times New Roman" w:hAnsi="Times New Roman"/>
                <w:sz w:val="24"/>
                <w:szCs w:val="24"/>
              </w:rPr>
              <w:t>Осуществлять устную и пис</w:t>
            </w:r>
            <w:r w:rsidRPr="00004E34">
              <w:rPr>
                <w:rFonts w:ascii="Times New Roman" w:hAnsi="Times New Roman"/>
                <w:sz w:val="24"/>
                <w:szCs w:val="24"/>
              </w:rPr>
              <w:t>ь</w:t>
            </w:r>
            <w:r w:rsidRPr="00004E34">
              <w:rPr>
                <w:rFonts w:ascii="Times New Roman" w:hAnsi="Times New Roman"/>
                <w:sz w:val="24"/>
                <w:szCs w:val="24"/>
              </w:rPr>
              <w:t>менную комм</w:t>
            </w:r>
            <w:r w:rsidRPr="00004E34">
              <w:rPr>
                <w:rFonts w:ascii="Times New Roman" w:hAnsi="Times New Roman"/>
                <w:sz w:val="24"/>
                <w:szCs w:val="24"/>
              </w:rPr>
              <w:t>у</w:t>
            </w:r>
            <w:r w:rsidRPr="00004E34">
              <w:rPr>
                <w:rFonts w:ascii="Times New Roman" w:hAnsi="Times New Roman"/>
                <w:sz w:val="24"/>
                <w:szCs w:val="24"/>
              </w:rPr>
              <w:t>никацию на г</w:t>
            </w:r>
            <w:r w:rsidRPr="00004E34">
              <w:rPr>
                <w:rFonts w:ascii="Times New Roman" w:hAnsi="Times New Roman"/>
                <w:sz w:val="24"/>
                <w:szCs w:val="24"/>
              </w:rPr>
              <w:t>о</w:t>
            </w:r>
            <w:r w:rsidRPr="00004E34">
              <w:rPr>
                <w:rFonts w:ascii="Times New Roman" w:hAnsi="Times New Roman"/>
                <w:sz w:val="24"/>
                <w:szCs w:val="24"/>
              </w:rPr>
              <w:t>сударственном языке Росси</w:t>
            </w:r>
            <w:r w:rsidRPr="00004E34">
              <w:rPr>
                <w:rFonts w:ascii="Times New Roman" w:hAnsi="Times New Roman"/>
                <w:sz w:val="24"/>
                <w:szCs w:val="24"/>
              </w:rPr>
              <w:t>й</w:t>
            </w:r>
            <w:r w:rsidRPr="00004E34">
              <w:rPr>
                <w:rFonts w:ascii="Times New Roman" w:hAnsi="Times New Roman"/>
                <w:sz w:val="24"/>
                <w:szCs w:val="24"/>
              </w:rPr>
              <w:t>ской Федерации с учетом ос</w:t>
            </w:r>
            <w:r w:rsidRPr="00004E34">
              <w:rPr>
                <w:rFonts w:ascii="Times New Roman" w:hAnsi="Times New Roman"/>
                <w:sz w:val="24"/>
                <w:szCs w:val="24"/>
              </w:rPr>
              <w:t>о</w:t>
            </w:r>
            <w:r w:rsidRPr="00004E34">
              <w:rPr>
                <w:rFonts w:ascii="Times New Roman" w:hAnsi="Times New Roman"/>
                <w:sz w:val="24"/>
                <w:szCs w:val="24"/>
              </w:rPr>
              <w:t>бенностей с</w:t>
            </w:r>
            <w:r w:rsidRPr="00004E34">
              <w:rPr>
                <w:rFonts w:ascii="Times New Roman" w:hAnsi="Times New Roman"/>
                <w:sz w:val="24"/>
                <w:szCs w:val="24"/>
              </w:rPr>
              <w:t>о</w:t>
            </w:r>
            <w:r w:rsidRPr="00004E34">
              <w:rPr>
                <w:rFonts w:ascii="Times New Roman" w:hAnsi="Times New Roman"/>
                <w:sz w:val="24"/>
                <w:szCs w:val="24"/>
              </w:rPr>
              <w:t>циального и культурного контекста.</w:t>
            </w:r>
          </w:p>
        </w:tc>
        <w:tc>
          <w:tcPr>
            <w:tcW w:w="6699" w:type="dxa"/>
            <w:hideMark/>
          </w:tcPr>
          <w:p w:rsidR="00004E34" w:rsidRDefault="00004E34">
            <w:pPr>
              <w:spacing w:after="0" w:line="240" w:lineRule="auto"/>
              <w:rPr>
                <w:rFonts w:ascii="Times New Roman" w:hAnsi="Times New Roman"/>
                <w:b/>
                <w:iCs/>
                <w:sz w:val="24"/>
                <w:szCs w:val="24"/>
              </w:rPr>
            </w:pPr>
            <w:r>
              <w:rPr>
                <w:rFonts w:ascii="Times New Roman" w:hAnsi="Times New Roman"/>
                <w:b/>
                <w:bCs/>
                <w:iCs/>
                <w:sz w:val="24"/>
                <w:szCs w:val="24"/>
              </w:rPr>
              <w:t>Умения:</w:t>
            </w:r>
            <w:r>
              <w:rPr>
                <w:rFonts w:ascii="Times New Roman" w:hAnsi="Times New Roman"/>
                <w:iCs/>
                <w:sz w:val="24"/>
                <w:szCs w:val="24"/>
              </w:rPr>
              <w:t xml:space="preserve"> грамотно </w:t>
            </w:r>
            <w:r>
              <w:rPr>
                <w:rFonts w:ascii="Times New Roman" w:hAnsi="Times New Roman"/>
                <w:bCs/>
                <w:sz w:val="24"/>
                <w:szCs w:val="24"/>
              </w:rPr>
              <w:t>излагать свои мысли и оформлять док</w:t>
            </w:r>
            <w:r>
              <w:rPr>
                <w:rFonts w:ascii="Times New Roman" w:hAnsi="Times New Roman"/>
                <w:bCs/>
                <w:sz w:val="24"/>
                <w:szCs w:val="24"/>
              </w:rPr>
              <w:t>у</w:t>
            </w:r>
            <w:r>
              <w:rPr>
                <w:rFonts w:ascii="Times New Roman" w:hAnsi="Times New Roman"/>
                <w:bCs/>
                <w:sz w:val="24"/>
                <w:szCs w:val="24"/>
              </w:rPr>
              <w:t xml:space="preserve">менты по профессиональной тематике на государственном языке, </w:t>
            </w:r>
            <w:r>
              <w:rPr>
                <w:rFonts w:ascii="Times New Roman" w:hAnsi="Times New Roman"/>
                <w:iCs/>
                <w:sz w:val="24"/>
                <w:szCs w:val="24"/>
              </w:rPr>
              <w:t>проявлять толерантность в рабочем коллективе</w:t>
            </w:r>
          </w:p>
        </w:tc>
      </w:tr>
      <w:tr w:rsidR="00004E34" w:rsidTr="00004E34">
        <w:trPr>
          <w:cantSplit/>
          <w:trHeight w:val="1121"/>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Pr="00004E34" w:rsidRDefault="00004E34">
            <w:pPr>
              <w:spacing w:after="0" w:line="240" w:lineRule="auto"/>
              <w:rPr>
                <w:rFonts w:ascii="Times New Roman" w:hAnsi="Times New Roman"/>
                <w:sz w:val="24"/>
                <w:szCs w:val="24"/>
              </w:rPr>
            </w:pPr>
          </w:p>
        </w:tc>
        <w:tc>
          <w:tcPr>
            <w:tcW w:w="6699" w:type="dxa"/>
            <w:hideMark/>
          </w:tcPr>
          <w:p w:rsidR="00004E34" w:rsidRDefault="00004E34">
            <w:pPr>
              <w:spacing w:after="0" w:line="240" w:lineRule="auto"/>
              <w:rPr>
                <w:rFonts w:ascii="Times New Roman" w:hAnsi="Times New Roman"/>
                <w:bCs/>
                <w:sz w:val="24"/>
                <w:szCs w:val="24"/>
              </w:rPr>
            </w:pPr>
            <w:r>
              <w:rPr>
                <w:rFonts w:ascii="Times New Roman" w:hAnsi="Times New Roman"/>
                <w:b/>
                <w:bCs/>
                <w:iCs/>
                <w:sz w:val="24"/>
                <w:szCs w:val="24"/>
              </w:rPr>
              <w:t xml:space="preserve">Знания: </w:t>
            </w:r>
            <w:r>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w:t>
            </w:r>
            <w:r>
              <w:rPr>
                <w:rFonts w:ascii="Times New Roman" w:hAnsi="Times New Roman"/>
                <w:bCs/>
                <w:sz w:val="24"/>
                <w:szCs w:val="24"/>
              </w:rPr>
              <w:t>б</w:t>
            </w:r>
            <w:r>
              <w:rPr>
                <w:rFonts w:ascii="Times New Roman" w:hAnsi="Times New Roman"/>
                <w:bCs/>
                <w:sz w:val="24"/>
                <w:szCs w:val="24"/>
              </w:rPr>
              <w:t>щений.</w:t>
            </w:r>
          </w:p>
        </w:tc>
      </w:tr>
      <w:tr w:rsidR="00004E34" w:rsidTr="00004E34">
        <w:trPr>
          <w:cantSplit/>
          <w:trHeight w:val="806"/>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t>ОК 06</w:t>
            </w:r>
          </w:p>
        </w:tc>
        <w:tc>
          <w:tcPr>
            <w:tcW w:w="1913" w:type="dxa"/>
            <w:vMerge w:val="restart"/>
            <w:hideMark/>
          </w:tcPr>
          <w:p w:rsidR="00004E34" w:rsidRPr="00004E34" w:rsidRDefault="00004E34">
            <w:pPr>
              <w:spacing w:after="0" w:line="240" w:lineRule="auto"/>
              <w:jc w:val="both"/>
              <w:rPr>
                <w:rFonts w:ascii="Times New Roman" w:hAnsi="Times New Roman"/>
                <w:sz w:val="24"/>
                <w:szCs w:val="24"/>
              </w:rPr>
            </w:pPr>
            <w:r w:rsidRPr="00004E34">
              <w:rPr>
                <w:rFonts w:ascii="Times New Roman" w:hAnsi="Times New Roman"/>
                <w:sz w:val="24"/>
                <w:szCs w:val="24"/>
              </w:rPr>
              <w:t>Проявлять гр</w:t>
            </w:r>
            <w:r w:rsidRPr="00004E34">
              <w:rPr>
                <w:rFonts w:ascii="Times New Roman" w:hAnsi="Times New Roman"/>
                <w:sz w:val="24"/>
                <w:szCs w:val="24"/>
              </w:rPr>
              <w:t>а</w:t>
            </w:r>
            <w:r w:rsidRPr="00004E34">
              <w:rPr>
                <w:rFonts w:ascii="Times New Roman" w:hAnsi="Times New Roman"/>
                <w:sz w:val="24"/>
                <w:szCs w:val="24"/>
              </w:rPr>
              <w:t>жданско-патриотическую позицию, д</w:t>
            </w:r>
            <w:r w:rsidRPr="00004E34">
              <w:rPr>
                <w:rFonts w:ascii="Times New Roman" w:hAnsi="Times New Roman"/>
                <w:sz w:val="24"/>
                <w:szCs w:val="24"/>
              </w:rPr>
              <w:t>е</w:t>
            </w:r>
            <w:r w:rsidRPr="00004E34">
              <w:rPr>
                <w:rFonts w:ascii="Times New Roman" w:hAnsi="Times New Roman"/>
                <w:sz w:val="24"/>
                <w:szCs w:val="24"/>
              </w:rPr>
              <w:t>монстрировать осознанное п</w:t>
            </w:r>
            <w:r w:rsidRPr="00004E34">
              <w:rPr>
                <w:rFonts w:ascii="Times New Roman" w:hAnsi="Times New Roman"/>
                <w:sz w:val="24"/>
                <w:szCs w:val="24"/>
              </w:rPr>
              <w:t>о</w:t>
            </w:r>
            <w:r w:rsidRPr="00004E34">
              <w:rPr>
                <w:rFonts w:ascii="Times New Roman" w:hAnsi="Times New Roman"/>
                <w:sz w:val="24"/>
                <w:szCs w:val="24"/>
              </w:rPr>
              <w:t>ведение на о</w:t>
            </w:r>
            <w:r w:rsidRPr="00004E34">
              <w:rPr>
                <w:rFonts w:ascii="Times New Roman" w:hAnsi="Times New Roman"/>
                <w:sz w:val="24"/>
                <w:szCs w:val="24"/>
              </w:rPr>
              <w:t>с</w:t>
            </w:r>
            <w:r w:rsidRPr="00004E34">
              <w:rPr>
                <w:rFonts w:ascii="Times New Roman" w:hAnsi="Times New Roman"/>
                <w:sz w:val="24"/>
                <w:szCs w:val="24"/>
              </w:rPr>
              <w:t>нове традиц</w:t>
            </w:r>
            <w:r w:rsidRPr="00004E34">
              <w:rPr>
                <w:rFonts w:ascii="Times New Roman" w:hAnsi="Times New Roman"/>
                <w:sz w:val="24"/>
                <w:szCs w:val="24"/>
              </w:rPr>
              <w:t>и</w:t>
            </w:r>
            <w:r w:rsidRPr="00004E34">
              <w:rPr>
                <w:rFonts w:ascii="Times New Roman" w:hAnsi="Times New Roman"/>
                <w:sz w:val="24"/>
                <w:szCs w:val="24"/>
              </w:rPr>
              <w:t>онных общеч</w:t>
            </w:r>
            <w:r w:rsidRPr="00004E34">
              <w:rPr>
                <w:rFonts w:ascii="Times New Roman" w:hAnsi="Times New Roman"/>
                <w:sz w:val="24"/>
                <w:szCs w:val="24"/>
              </w:rPr>
              <w:t>е</w:t>
            </w:r>
            <w:r w:rsidRPr="00004E34">
              <w:rPr>
                <w:rFonts w:ascii="Times New Roman" w:hAnsi="Times New Roman"/>
                <w:sz w:val="24"/>
                <w:szCs w:val="24"/>
              </w:rPr>
              <w:t xml:space="preserve">ловеческих ценностей, применять стандарты </w:t>
            </w:r>
            <w:proofErr w:type="spellStart"/>
            <w:r w:rsidRPr="00004E34">
              <w:rPr>
                <w:rFonts w:ascii="Times New Roman" w:hAnsi="Times New Roman"/>
                <w:sz w:val="24"/>
                <w:szCs w:val="24"/>
              </w:rPr>
              <w:t>а</w:t>
            </w:r>
            <w:r w:rsidRPr="00004E34">
              <w:rPr>
                <w:rFonts w:ascii="Times New Roman" w:hAnsi="Times New Roman"/>
                <w:sz w:val="24"/>
                <w:szCs w:val="24"/>
              </w:rPr>
              <w:t>н</w:t>
            </w:r>
            <w:r w:rsidRPr="00004E34">
              <w:rPr>
                <w:rFonts w:ascii="Times New Roman" w:hAnsi="Times New Roman"/>
                <w:sz w:val="24"/>
                <w:szCs w:val="24"/>
              </w:rPr>
              <w:t>тикоррупцио</w:t>
            </w:r>
            <w:r w:rsidRPr="00004E34">
              <w:rPr>
                <w:rFonts w:ascii="Times New Roman" w:hAnsi="Times New Roman"/>
                <w:sz w:val="24"/>
                <w:szCs w:val="24"/>
              </w:rPr>
              <w:t>н</w:t>
            </w:r>
            <w:r w:rsidRPr="00004E34">
              <w:rPr>
                <w:rFonts w:ascii="Times New Roman" w:hAnsi="Times New Roman"/>
                <w:sz w:val="24"/>
                <w:szCs w:val="24"/>
              </w:rPr>
              <w:t>ного</w:t>
            </w:r>
            <w:proofErr w:type="spellEnd"/>
            <w:r w:rsidRPr="00004E34">
              <w:rPr>
                <w:rFonts w:ascii="Times New Roman" w:hAnsi="Times New Roman"/>
                <w:sz w:val="24"/>
                <w:szCs w:val="24"/>
              </w:rPr>
              <w:t xml:space="preserve"> поведения</w:t>
            </w: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bCs/>
                <w:iCs/>
                <w:sz w:val="24"/>
                <w:szCs w:val="24"/>
              </w:rPr>
              <w:t>Умения:</w:t>
            </w:r>
            <w:r>
              <w:rPr>
                <w:rFonts w:ascii="Times New Roman" w:hAnsi="Times New Roman"/>
                <w:bCs/>
                <w:iCs/>
                <w:sz w:val="24"/>
                <w:szCs w:val="24"/>
              </w:rPr>
              <w:t xml:space="preserve"> описывать значимость своей </w:t>
            </w:r>
            <w:r>
              <w:rPr>
                <w:rFonts w:ascii="Times New Roman" w:hAnsi="Times New Roman"/>
                <w:bCs/>
                <w:sz w:val="24"/>
                <w:szCs w:val="24"/>
              </w:rPr>
              <w:t>профессии</w:t>
            </w:r>
            <w:r>
              <w:rPr>
                <w:rFonts w:ascii="Times New Roman" w:hAnsi="Times New Roman"/>
                <w:bCs/>
                <w:i/>
                <w:iCs/>
                <w:sz w:val="24"/>
                <w:szCs w:val="24"/>
              </w:rPr>
              <w:t xml:space="preserve">; </w:t>
            </w:r>
            <w:r>
              <w:rPr>
                <w:rFonts w:ascii="Times New Roman" w:hAnsi="Times New Roman"/>
                <w:bCs/>
                <w:iCs/>
                <w:sz w:val="24"/>
                <w:szCs w:val="24"/>
              </w:rPr>
              <w:t xml:space="preserve">применять стандарты </w:t>
            </w:r>
            <w:proofErr w:type="spellStart"/>
            <w:r>
              <w:rPr>
                <w:rFonts w:ascii="Times New Roman" w:hAnsi="Times New Roman"/>
                <w:bCs/>
                <w:iCs/>
                <w:sz w:val="24"/>
                <w:szCs w:val="24"/>
              </w:rPr>
              <w:t>антикоррупционного</w:t>
            </w:r>
            <w:proofErr w:type="spellEnd"/>
            <w:r>
              <w:rPr>
                <w:rFonts w:ascii="Times New Roman" w:hAnsi="Times New Roman"/>
                <w:bCs/>
                <w:iCs/>
                <w:sz w:val="24"/>
                <w:szCs w:val="24"/>
              </w:rPr>
              <w:t xml:space="preserve"> поведения</w:t>
            </w:r>
          </w:p>
        </w:tc>
      </w:tr>
      <w:tr w:rsidR="00004E34" w:rsidTr="00004E34">
        <w:trPr>
          <w:cantSplit/>
          <w:trHeight w:val="1138"/>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Pr="00004E34" w:rsidRDefault="00004E34">
            <w:pPr>
              <w:spacing w:after="0" w:line="240" w:lineRule="auto"/>
              <w:rPr>
                <w:rFonts w:ascii="Times New Roman" w:hAnsi="Times New Roman"/>
                <w:sz w:val="24"/>
                <w:szCs w:val="24"/>
              </w:rPr>
            </w:pPr>
          </w:p>
        </w:tc>
        <w:tc>
          <w:tcPr>
            <w:tcW w:w="6699" w:type="dxa"/>
            <w:hideMark/>
          </w:tcPr>
          <w:p w:rsidR="00004E34" w:rsidRDefault="00004E34">
            <w:pPr>
              <w:suppressAutoHyphens/>
              <w:spacing w:after="0"/>
              <w:jc w:val="both"/>
              <w:rPr>
                <w:rFonts w:ascii="Times New Roman" w:hAnsi="Times New Roman"/>
                <w:iCs/>
                <w:sz w:val="24"/>
                <w:szCs w:val="24"/>
              </w:rPr>
            </w:pPr>
            <w:r>
              <w:rPr>
                <w:rFonts w:ascii="Times New Roman" w:hAnsi="Times New Roman"/>
                <w:b/>
                <w:bCs/>
                <w:iCs/>
                <w:sz w:val="24"/>
                <w:szCs w:val="24"/>
              </w:rPr>
              <w:t xml:space="preserve">Знания: </w:t>
            </w:r>
            <w:r>
              <w:rPr>
                <w:rFonts w:ascii="Times New Roman" w:hAnsi="Times New Roman"/>
                <w:bCs/>
                <w:iCs/>
                <w:sz w:val="24"/>
                <w:szCs w:val="24"/>
              </w:rPr>
              <w:t xml:space="preserve">сущность гражданско-патриотической позиции, общечеловеческих ценностей; значимость профессиональной деятельности по профессии; стандарты </w:t>
            </w:r>
            <w:proofErr w:type="spellStart"/>
            <w:r>
              <w:rPr>
                <w:rFonts w:ascii="Times New Roman" w:hAnsi="Times New Roman"/>
                <w:bCs/>
                <w:iCs/>
                <w:sz w:val="24"/>
                <w:szCs w:val="24"/>
              </w:rPr>
              <w:t>антикоррупционного</w:t>
            </w:r>
            <w:proofErr w:type="spellEnd"/>
            <w:r>
              <w:rPr>
                <w:rFonts w:ascii="Times New Roman" w:hAnsi="Times New Roman"/>
                <w:bCs/>
                <w:iCs/>
                <w:sz w:val="24"/>
                <w:szCs w:val="24"/>
              </w:rPr>
              <w:t xml:space="preserve"> поведения и последствия его нарушения</w:t>
            </w:r>
          </w:p>
        </w:tc>
      </w:tr>
      <w:tr w:rsidR="00004E34" w:rsidTr="00004E34">
        <w:trPr>
          <w:cantSplit/>
          <w:trHeight w:val="982"/>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t>ОК 07</w:t>
            </w:r>
          </w:p>
        </w:tc>
        <w:tc>
          <w:tcPr>
            <w:tcW w:w="1913" w:type="dxa"/>
            <w:vMerge w:val="restart"/>
            <w:hideMark/>
          </w:tcPr>
          <w:p w:rsidR="00004E34" w:rsidRPr="00004E34" w:rsidRDefault="00004E34">
            <w:pPr>
              <w:spacing w:after="0" w:line="240" w:lineRule="auto"/>
              <w:jc w:val="both"/>
              <w:rPr>
                <w:rFonts w:ascii="Times New Roman" w:hAnsi="Times New Roman"/>
                <w:sz w:val="24"/>
                <w:szCs w:val="24"/>
              </w:rPr>
            </w:pPr>
            <w:r w:rsidRPr="00004E34">
              <w:rPr>
                <w:rFonts w:ascii="Times New Roman" w:hAnsi="Times New Roman"/>
                <w:sz w:val="24"/>
                <w:szCs w:val="24"/>
              </w:rPr>
              <w:t>Содействовать сохранению о</w:t>
            </w:r>
            <w:r w:rsidRPr="00004E34">
              <w:rPr>
                <w:rFonts w:ascii="Times New Roman" w:hAnsi="Times New Roman"/>
                <w:sz w:val="24"/>
                <w:szCs w:val="24"/>
              </w:rPr>
              <w:t>к</w:t>
            </w:r>
            <w:r w:rsidRPr="00004E34">
              <w:rPr>
                <w:rFonts w:ascii="Times New Roman" w:hAnsi="Times New Roman"/>
                <w:sz w:val="24"/>
                <w:szCs w:val="24"/>
              </w:rPr>
              <w:t>ружающей ср</w:t>
            </w:r>
            <w:r w:rsidRPr="00004E34">
              <w:rPr>
                <w:rFonts w:ascii="Times New Roman" w:hAnsi="Times New Roman"/>
                <w:sz w:val="24"/>
                <w:szCs w:val="24"/>
              </w:rPr>
              <w:t>е</w:t>
            </w:r>
            <w:r w:rsidRPr="00004E34">
              <w:rPr>
                <w:rFonts w:ascii="Times New Roman" w:hAnsi="Times New Roman"/>
                <w:sz w:val="24"/>
                <w:szCs w:val="24"/>
              </w:rPr>
              <w:t>ды, ресурсосб</w:t>
            </w:r>
            <w:r w:rsidRPr="00004E34">
              <w:rPr>
                <w:rFonts w:ascii="Times New Roman" w:hAnsi="Times New Roman"/>
                <w:sz w:val="24"/>
                <w:szCs w:val="24"/>
              </w:rPr>
              <w:t>е</w:t>
            </w:r>
            <w:r w:rsidRPr="00004E34">
              <w:rPr>
                <w:rFonts w:ascii="Times New Roman" w:hAnsi="Times New Roman"/>
                <w:sz w:val="24"/>
                <w:szCs w:val="24"/>
              </w:rPr>
              <w:t>режению, э</w:t>
            </w:r>
            <w:r w:rsidRPr="00004E34">
              <w:rPr>
                <w:rFonts w:ascii="Times New Roman" w:hAnsi="Times New Roman"/>
                <w:sz w:val="24"/>
                <w:szCs w:val="24"/>
              </w:rPr>
              <w:t>ф</w:t>
            </w:r>
            <w:r w:rsidRPr="00004E34">
              <w:rPr>
                <w:rFonts w:ascii="Times New Roman" w:hAnsi="Times New Roman"/>
                <w:sz w:val="24"/>
                <w:szCs w:val="24"/>
              </w:rPr>
              <w:t>фективно де</w:t>
            </w:r>
            <w:r w:rsidRPr="00004E34">
              <w:rPr>
                <w:rFonts w:ascii="Times New Roman" w:hAnsi="Times New Roman"/>
                <w:sz w:val="24"/>
                <w:szCs w:val="24"/>
              </w:rPr>
              <w:t>й</w:t>
            </w:r>
            <w:r w:rsidRPr="00004E34">
              <w:rPr>
                <w:rFonts w:ascii="Times New Roman" w:hAnsi="Times New Roman"/>
                <w:sz w:val="24"/>
                <w:szCs w:val="24"/>
              </w:rPr>
              <w:t>ствовать в чре</w:t>
            </w:r>
            <w:r w:rsidRPr="00004E34">
              <w:rPr>
                <w:rFonts w:ascii="Times New Roman" w:hAnsi="Times New Roman"/>
                <w:sz w:val="24"/>
                <w:szCs w:val="24"/>
              </w:rPr>
              <w:t>з</w:t>
            </w:r>
            <w:r w:rsidRPr="00004E34">
              <w:rPr>
                <w:rFonts w:ascii="Times New Roman" w:hAnsi="Times New Roman"/>
                <w:sz w:val="24"/>
                <w:szCs w:val="24"/>
              </w:rPr>
              <w:t>вычайных с</w:t>
            </w:r>
            <w:r w:rsidRPr="00004E34">
              <w:rPr>
                <w:rFonts w:ascii="Times New Roman" w:hAnsi="Times New Roman"/>
                <w:sz w:val="24"/>
                <w:szCs w:val="24"/>
              </w:rPr>
              <w:t>и</w:t>
            </w:r>
            <w:r w:rsidRPr="00004E34">
              <w:rPr>
                <w:rFonts w:ascii="Times New Roman" w:hAnsi="Times New Roman"/>
                <w:sz w:val="24"/>
                <w:szCs w:val="24"/>
              </w:rPr>
              <w:t>туациях.</w:t>
            </w: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bCs/>
                <w:iCs/>
                <w:sz w:val="24"/>
                <w:szCs w:val="24"/>
              </w:rPr>
              <w:t xml:space="preserve">Умения: </w:t>
            </w:r>
            <w:r>
              <w:rPr>
                <w:rFonts w:ascii="Times New Roman" w:hAnsi="Times New Roman"/>
                <w:bCs/>
                <w:iCs/>
                <w:sz w:val="24"/>
                <w:szCs w:val="24"/>
              </w:rPr>
              <w:t>соблюдать нормы экологической безопасности; о</w:t>
            </w:r>
            <w:r>
              <w:rPr>
                <w:rFonts w:ascii="Times New Roman" w:hAnsi="Times New Roman"/>
                <w:bCs/>
                <w:iCs/>
                <w:sz w:val="24"/>
                <w:szCs w:val="24"/>
              </w:rPr>
              <w:t>п</w:t>
            </w:r>
            <w:r>
              <w:rPr>
                <w:rFonts w:ascii="Times New Roman" w:hAnsi="Times New Roman"/>
                <w:bCs/>
                <w:iCs/>
                <w:sz w:val="24"/>
                <w:szCs w:val="24"/>
              </w:rPr>
              <w:t>ределять направления ресурсосбережения в рамках профе</w:t>
            </w:r>
            <w:r>
              <w:rPr>
                <w:rFonts w:ascii="Times New Roman" w:hAnsi="Times New Roman"/>
                <w:bCs/>
                <w:iCs/>
                <w:sz w:val="24"/>
                <w:szCs w:val="24"/>
              </w:rPr>
              <w:t>с</w:t>
            </w:r>
            <w:r>
              <w:rPr>
                <w:rFonts w:ascii="Times New Roman" w:hAnsi="Times New Roman"/>
                <w:bCs/>
                <w:iCs/>
                <w:sz w:val="24"/>
                <w:szCs w:val="24"/>
              </w:rPr>
              <w:t xml:space="preserve">сиональной деятельности по профессии. </w:t>
            </w:r>
          </w:p>
        </w:tc>
      </w:tr>
      <w:tr w:rsidR="00004E34" w:rsidTr="00004E34">
        <w:trPr>
          <w:cantSplit/>
          <w:trHeight w:val="1228"/>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Pr="00004E34" w:rsidRDefault="00004E34">
            <w:pPr>
              <w:spacing w:after="0" w:line="240" w:lineRule="auto"/>
              <w:rPr>
                <w:rFonts w:ascii="Times New Roman" w:hAnsi="Times New Roman"/>
                <w:sz w:val="24"/>
                <w:szCs w:val="24"/>
              </w:rPr>
            </w:pPr>
          </w:p>
        </w:tc>
        <w:tc>
          <w:tcPr>
            <w:tcW w:w="6699" w:type="dxa"/>
            <w:hideMark/>
          </w:tcPr>
          <w:p w:rsidR="00004E34" w:rsidRDefault="00004E34">
            <w:pPr>
              <w:spacing w:after="0" w:line="240" w:lineRule="auto"/>
              <w:rPr>
                <w:rFonts w:ascii="Times New Roman" w:hAnsi="Times New Roman"/>
                <w:b/>
                <w:iCs/>
                <w:sz w:val="24"/>
                <w:szCs w:val="24"/>
              </w:rPr>
            </w:pPr>
            <w:r>
              <w:rPr>
                <w:rFonts w:ascii="Times New Roman" w:hAnsi="Times New Roman"/>
                <w:b/>
                <w:bCs/>
                <w:iCs/>
                <w:sz w:val="24"/>
                <w:szCs w:val="24"/>
              </w:rPr>
              <w:t xml:space="preserve">Знания: </w:t>
            </w:r>
            <w:r>
              <w:rPr>
                <w:rFonts w:ascii="Times New Roman" w:hAnsi="Times New Roman"/>
                <w:bCs/>
                <w:iCs/>
                <w:sz w:val="24"/>
                <w:szCs w:val="24"/>
              </w:rPr>
              <w:t>правила экологической безопасности при ведении профессиональной деятельности; основные ресурсы, задейс</w:t>
            </w:r>
            <w:r>
              <w:rPr>
                <w:rFonts w:ascii="Times New Roman" w:hAnsi="Times New Roman"/>
                <w:bCs/>
                <w:iCs/>
                <w:sz w:val="24"/>
                <w:szCs w:val="24"/>
              </w:rPr>
              <w:t>т</w:t>
            </w:r>
            <w:r>
              <w:rPr>
                <w:rFonts w:ascii="Times New Roman" w:hAnsi="Times New Roman"/>
                <w:bCs/>
                <w:iCs/>
                <w:sz w:val="24"/>
                <w:szCs w:val="24"/>
              </w:rPr>
              <w:t>вованные в профессиональной деятельности; пути обеспеч</w:t>
            </w:r>
            <w:r>
              <w:rPr>
                <w:rFonts w:ascii="Times New Roman" w:hAnsi="Times New Roman"/>
                <w:bCs/>
                <w:iCs/>
                <w:sz w:val="24"/>
                <w:szCs w:val="24"/>
              </w:rPr>
              <w:t>е</w:t>
            </w:r>
            <w:r>
              <w:rPr>
                <w:rFonts w:ascii="Times New Roman" w:hAnsi="Times New Roman"/>
                <w:bCs/>
                <w:iCs/>
                <w:sz w:val="24"/>
                <w:szCs w:val="24"/>
              </w:rPr>
              <w:t>ния ресурсосбережения</w:t>
            </w:r>
            <w:r>
              <w:rPr>
                <w:rFonts w:ascii="Times New Roman" w:hAnsi="Times New Roman"/>
                <w:b/>
                <w:bCs/>
                <w:iCs/>
                <w:sz w:val="24"/>
                <w:szCs w:val="24"/>
              </w:rPr>
              <w:t>.</w:t>
            </w:r>
          </w:p>
        </w:tc>
      </w:tr>
      <w:tr w:rsidR="00004E34" w:rsidTr="00004E34">
        <w:trPr>
          <w:cantSplit/>
          <w:trHeight w:val="1267"/>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t>ОК 08</w:t>
            </w:r>
          </w:p>
        </w:tc>
        <w:tc>
          <w:tcPr>
            <w:tcW w:w="1913" w:type="dxa"/>
            <w:vMerge w:val="restart"/>
            <w:hideMark/>
          </w:tcPr>
          <w:p w:rsidR="00004E34" w:rsidRPr="00004E34" w:rsidRDefault="00004E34">
            <w:pPr>
              <w:spacing w:after="0" w:line="240" w:lineRule="auto"/>
              <w:jc w:val="both"/>
              <w:rPr>
                <w:rFonts w:ascii="Times New Roman" w:hAnsi="Times New Roman"/>
                <w:sz w:val="24"/>
                <w:szCs w:val="24"/>
              </w:rPr>
            </w:pPr>
            <w:r w:rsidRPr="00004E34">
              <w:rPr>
                <w:rFonts w:ascii="Times New Roman" w:hAnsi="Times New Roman"/>
                <w:sz w:val="24"/>
                <w:szCs w:val="24"/>
              </w:rPr>
              <w:t>Использовать средства физ</w:t>
            </w:r>
            <w:r w:rsidRPr="00004E34">
              <w:rPr>
                <w:rFonts w:ascii="Times New Roman" w:hAnsi="Times New Roman"/>
                <w:sz w:val="24"/>
                <w:szCs w:val="24"/>
              </w:rPr>
              <w:t>и</w:t>
            </w:r>
            <w:r w:rsidRPr="00004E34">
              <w:rPr>
                <w:rFonts w:ascii="Times New Roman" w:hAnsi="Times New Roman"/>
                <w:sz w:val="24"/>
                <w:szCs w:val="24"/>
              </w:rPr>
              <w:t>ческой культ</w:t>
            </w:r>
            <w:r w:rsidRPr="00004E34">
              <w:rPr>
                <w:rFonts w:ascii="Times New Roman" w:hAnsi="Times New Roman"/>
                <w:sz w:val="24"/>
                <w:szCs w:val="24"/>
              </w:rPr>
              <w:t>у</w:t>
            </w:r>
            <w:r w:rsidRPr="00004E34">
              <w:rPr>
                <w:rFonts w:ascii="Times New Roman" w:hAnsi="Times New Roman"/>
                <w:sz w:val="24"/>
                <w:szCs w:val="24"/>
              </w:rPr>
              <w:t>ры для сохран</w:t>
            </w:r>
            <w:r w:rsidRPr="00004E34">
              <w:rPr>
                <w:rFonts w:ascii="Times New Roman" w:hAnsi="Times New Roman"/>
                <w:sz w:val="24"/>
                <w:szCs w:val="24"/>
              </w:rPr>
              <w:t>е</w:t>
            </w:r>
            <w:r w:rsidRPr="00004E34">
              <w:rPr>
                <w:rFonts w:ascii="Times New Roman" w:hAnsi="Times New Roman"/>
                <w:sz w:val="24"/>
                <w:szCs w:val="24"/>
              </w:rPr>
              <w:t>ния и укрепл</w:t>
            </w:r>
            <w:r w:rsidRPr="00004E34">
              <w:rPr>
                <w:rFonts w:ascii="Times New Roman" w:hAnsi="Times New Roman"/>
                <w:sz w:val="24"/>
                <w:szCs w:val="24"/>
              </w:rPr>
              <w:t>е</w:t>
            </w:r>
            <w:r w:rsidRPr="00004E34">
              <w:rPr>
                <w:rFonts w:ascii="Times New Roman" w:hAnsi="Times New Roman"/>
                <w:sz w:val="24"/>
                <w:szCs w:val="24"/>
              </w:rPr>
              <w:t xml:space="preserve">ния здоровья в </w:t>
            </w:r>
            <w:r w:rsidRPr="00004E34">
              <w:rPr>
                <w:rFonts w:ascii="Times New Roman" w:hAnsi="Times New Roman"/>
                <w:sz w:val="24"/>
                <w:szCs w:val="24"/>
              </w:rPr>
              <w:lastRenderedPageBreak/>
              <w:t>процессе пр</w:t>
            </w:r>
            <w:r w:rsidRPr="00004E34">
              <w:rPr>
                <w:rFonts w:ascii="Times New Roman" w:hAnsi="Times New Roman"/>
                <w:sz w:val="24"/>
                <w:szCs w:val="24"/>
              </w:rPr>
              <w:t>о</w:t>
            </w:r>
            <w:r w:rsidRPr="00004E34">
              <w:rPr>
                <w:rFonts w:ascii="Times New Roman" w:hAnsi="Times New Roman"/>
                <w:sz w:val="24"/>
                <w:szCs w:val="24"/>
              </w:rPr>
              <w:t>фессиональной деятельности и поддержания необходимого уровня физич</w:t>
            </w:r>
            <w:r w:rsidRPr="00004E34">
              <w:rPr>
                <w:rFonts w:ascii="Times New Roman" w:hAnsi="Times New Roman"/>
                <w:sz w:val="24"/>
                <w:szCs w:val="24"/>
              </w:rPr>
              <w:t>е</w:t>
            </w:r>
            <w:r w:rsidRPr="00004E34">
              <w:rPr>
                <w:rFonts w:ascii="Times New Roman" w:hAnsi="Times New Roman"/>
                <w:sz w:val="24"/>
                <w:szCs w:val="24"/>
              </w:rPr>
              <w:t>ской подгото</w:t>
            </w:r>
            <w:r w:rsidRPr="00004E34">
              <w:rPr>
                <w:rFonts w:ascii="Times New Roman" w:hAnsi="Times New Roman"/>
                <w:sz w:val="24"/>
                <w:szCs w:val="24"/>
              </w:rPr>
              <w:t>в</w:t>
            </w:r>
            <w:r w:rsidRPr="00004E34">
              <w:rPr>
                <w:rFonts w:ascii="Times New Roman" w:hAnsi="Times New Roman"/>
                <w:sz w:val="24"/>
                <w:szCs w:val="24"/>
              </w:rPr>
              <w:t>ленности.</w:t>
            </w:r>
          </w:p>
        </w:tc>
        <w:tc>
          <w:tcPr>
            <w:tcW w:w="6699" w:type="dxa"/>
            <w:hideMark/>
          </w:tcPr>
          <w:p w:rsidR="00004E34" w:rsidRDefault="00004E34">
            <w:pPr>
              <w:spacing w:after="0" w:line="240" w:lineRule="auto"/>
              <w:rPr>
                <w:rFonts w:ascii="Times New Roman" w:hAnsi="Times New Roman"/>
                <w:b/>
                <w:iCs/>
                <w:sz w:val="24"/>
                <w:szCs w:val="24"/>
              </w:rPr>
            </w:pPr>
            <w:r>
              <w:rPr>
                <w:rFonts w:ascii="Times New Roman" w:hAnsi="Times New Roman"/>
                <w:b/>
                <w:iCs/>
                <w:sz w:val="24"/>
                <w:szCs w:val="24"/>
              </w:rPr>
              <w:lastRenderedPageBreak/>
              <w:t xml:space="preserve">Умения: </w:t>
            </w:r>
            <w:r>
              <w:rPr>
                <w:rFonts w:ascii="Times New Roman" w:hAnsi="Times New Roman"/>
                <w:iCs/>
                <w:sz w:val="24"/>
                <w:szCs w:val="24"/>
              </w:rPr>
              <w:t>использовать физкультурно-оздоровительную де</w:t>
            </w:r>
            <w:r>
              <w:rPr>
                <w:rFonts w:ascii="Times New Roman" w:hAnsi="Times New Roman"/>
                <w:iCs/>
                <w:sz w:val="24"/>
                <w:szCs w:val="24"/>
              </w:rPr>
              <w:t>я</w:t>
            </w:r>
            <w:r>
              <w:rPr>
                <w:rFonts w:ascii="Times New Roman" w:hAnsi="Times New Roman"/>
                <w:iCs/>
                <w:sz w:val="24"/>
                <w:szCs w:val="24"/>
              </w:rPr>
              <w:t>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w:t>
            </w:r>
            <w:r>
              <w:rPr>
                <w:rFonts w:ascii="Times New Roman" w:hAnsi="Times New Roman"/>
                <w:iCs/>
                <w:sz w:val="24"/>
                <w:szCs w:val="24"/>
              </w:rPr>
              <w:t>а</w:t>
            </w:r>
            <w:r>
              <w:rPr>
                <w:rFonts w:ascii="Times New Roman" w:hAnsi="Times New Roman"/>
                <w:iCs/>
                <w:sz w:val="24"/>
                <w:szCs w:val="24"/>
              </w:rPr>
              <w:t>рактерными для данной профессии.</w:t>
            </w:r>
          </w:p>
        </w:tc>
      </w:tr>
      <w:tr w:rsidR="00004E34" w:rsidTr="00004E34">
        <w:trPr>
          <w:cantSplit/>
          <w:trHeight w:val="1430"/>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Pr="00004E34" w:rsidRDefault="00004E34">
            <w:pPr>
              <w:spacing w:after="0" w:line="240" w:lineRule="auto"/>
              <w:rPr>
                <w:rFonts w:ascii="Times New Roman" w:hAnsi="Times New Roman"/>
                <w:sz w:val="24"/>
                <w:szCs w:val="24"/>
              </w:rPr>
            </w:pPr>
          </w:p>
        </w:tc>
        <w:tc>
          <w:tcPr>
            <w:tcW w:w="6699" w:type="dxa"/>
            <w:hideMark/>
          </w:tcPr>
          <w:p w:rsidR="00004E34" w:rsidRDefault="00004E34">
            <w:pPr>
              <w:spacing w:after="0" w:line="240" w:lineRule="auto"/>
              <w:rPr>
                <w:rFonts w:ascii="Times New Roman" w:hAnsi="Times New Roman"/>
                <w:b/>
                <w:iCs/>
                <w:sz w:val="24"/>
                <w:szCs w:val="24"/>
              </w:rPr>
            </w:pPr>
            <w:r>
              <w:rPr>
                <w:rFonts w:ascii="Times New Roman" w:hAnsi="Times New Roman"/>
                <w:b/>
                <w:iCs/>
                <w:sz w:val="24"/>
                <w:szCs w:val="24"/>
              </w:rPr>
              <w:t xml:space="preserve">Знания: </w:t>
            </w:r>
            <w:r>
              <w:rPr>
                <w:rFonts w:ascii="Times New Roman" w:hAnsi="Times New Roman"/>
                <w:iCs/>
                <w:sz w:val="24"/>
                <w:szCs w:val="24"/>
              </w:rPr>
              <w:t>роль физической культуры в общекультурном, пр</w:t>
            </w:r>
            <w:r>
              <w:rPr>
                <w:rFonts w:ascii="Times New Roman" w:hAnsi="Times New Roman"/>
                <w:iCs/>
                <w:sz w:val="24"/>
                <w:szCs w:val="24"/>
              </w:rPr>
              <w:t>о</w:t>
            </w:r>
            <w:r>
              <w:rPr>
                <w:rFonts w:ascii="Times New Roman" w:hAnsi="Times New Roman"/>
                <w:iCs/>
                <w:sz w:val="24"/>
                <w:szCs w:val="24"/>
              </w:rPr>
              <w:t>фессиональном и социальном развитии человека; основы зд</w:t>
            </w:r>
            <w:r>
              <w:rPr>
                <w:rFonts w:ascii="Times New Roman" w:hAnsi="Times New Roman"/>
                <w:iCs/>
                <w:sz w:val="24"/>
                <w:szCs w:val="24"/>
              </w:rPr>
              <w:t>о</w:t>
            </w:r>
            <w:r>
              <w:rPr>
                <w:rFonts w:ascii="Times New Roman" w:hAnsi="Times New Roman"/>
                <w:iCs/>
                <w:sz w:val="24"/>
                <w:szCs w:val="24"/>
              </w:rPr>
              <w:t>рового образа жизни; условия профессиональной деятельн</w:t>
            </w:r>
            <w:r>
              <w:rPr>
                <w:rFonts w:ascii="Times New Roman" w:hAnsi="Times New Roman"/>
                <w:iCs/>
                <w:sz w:val="24"/>
                <w:szCs w:val="24"/>
              </w:rPr>
              <w:t>о</w:t>
            </w:r>
            <w:r>
              <w:rPr>
                <w:rFonts w:ascii="Times New Roman" w:hAnsi="Times New Roman"/>
                <w:iCs/>
                <w:sz w:val="24"/>
                <w:szCs w:val="24"/>
              </w:rPr>
              <w:t>сти и зоны риска физического здоровья для профессии; сре</w:t>
            </w:r>
            <w:r>
              <w:rPr>
                <w:rFonts w:ascii="Times New Roman" w:hAnsi="Times New Roman"/>
                <w:iCs/>
                <w:sz w:val="24"/>
                <w:szCs w:val="24"/>
              </w:rPr>
              <w:t>д</w:t>
            </w:r>
            <w:r>
              <w:rPr>
                <w:rFonts w:ascii="Times New Roman" w:hAnsi="Times New Roman"/>
                <w:iCs/>
                <w:sz w:val="24"/>
                <w:szCs w:val="24"/>
              </w:rPr>
              <w:t>ства профилактики перенапряжения.</w:t>
            </w:r>
          </w:p>
        </w:tc>
      </w:tr>
      <w:tr w:rsidR="00004E34" w:rsidTr="00004E34">
        <w:trPr>
          <w:cantSplit/>
          <w:trHeight w:val="983"/>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lastRenderedPageBreak/>
              <w:t>ОК 09</w:t>
            </w:r>
          </w:p>
        </w:tc>
        <w:tc>
          <w:tcPr>
            <w:tcW w:w="1913" w:type="dxa"/>
            <w:vMerge w:val="restart"/>
            <w:hideMark/>
          </w:tcPr>
          <w:p w:rsidR="00004E34" w:rsidRPr="00004E34" w:rsidRDefault="00004E34">
            <w:pPr>
              <w:spacing w:after="0" w:line="240" w:lineRule="auto"/>
              <w:jc w:val="both"/>
              <w:rPr>
                <w:rFonts w:ascii="Times New Roman" w:hAnsi="Times New Roman"/>
                <w:sz w:val="24"/>
                <w:szCs w:val="24"/>
              </w:rPr>
            </w:pPr>
            <w:r w:rsidRPr="00004E34">
              <w:rPr>
                <w:rFonts w:ascii="Times New Roman" w:hAnsi="Times New Roman"/>
                <w:sz w:val="24"/>
                <w:szCs w:val="24"/>
              </w:rPr>
              <w:t>Использовать информацио</w:t>
            </w:r>
            <w:r w:rsidRPr="00004E34">
              <w:rPr>
                <w:rFonts w:ascii="Times New Roman" w:hAnsi="Times New Roman"/>
                <w:sz w:val="24"/>
                <w:szCs w:val="24"/>
              </w:rPr>
              <w:t>н</w:t>
            </w:r>
            <w:r w:rsidRPr="00004E34">
              <w:rPr>
                <w:rFonts w:ascii="Times New Roman" w:hAnsi="Times New Roman"/>
                <w:sz w:val="24"/>
                <w:szCs w:val="24"/>
              </w:rPr>
              <w:t>ные технологии в професси</w:t>
            </w:r>
            <w:r w:rsidRPr="00004E34">
              <w:rPr>
                <w:rFonts w:ascii="Times New Roman" w:hAnsi="Times New Roman"/>
                <w:sz w:val="24"/>
                <w:szCs w:val="24"/>
              </w:rPr>
              <w:t>о</w:t>
            </w:r>
            <w:r w:rsidRPr="00004E34">
              <w:rPr>
                <w:rFonts w:ascii="Times New Roman" w:hAnsi="Times New Roman"/>
                <w:sz w:val="24"/>
                <w:szCs w:val="24"/>
              </w:rPr>
              <w:t>нальной де</w:t>
            </w:r>
            <w:r w:rsidRPr="00004E34">
              <w:rPr>
                <w:rFonts w:ascii="Times New Roman" w:hAnsi="Times New Roman"/>
                <w:sz w:val="24"/>
                <w:szCs w:val="24"/>
              </w:rPr>
              <w:t>я</w:t>
            </w:r>
            <w:r w:rsidRPr="00004E34">
              <w:rPr>
                <w:rFonts w:ascii="Times New Roman" w:hAnsi="Times New Roman"/>
                <w:sz w:val="24"/>
                <w:szCs w:val="24"/>
              </w:rPr>
              <w:t>тельности</w:t>
            </w: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bCs/>
                <w:iCs/>
                <w:sz w:val="24"/>
                <w:szCs w:val="24"/>
              </w:rPr>
              <w:t>Умения: п</w:t>
            </w:r>
            <w:r>
              <w:rPr>
                <w:rFonts w:ascii="Times New Roman" w:hAnsi="Times New Roman"/>
                <w:bCs/>
                <w:iCs/>
                <w:sz w:val="24"/>
                <w:szCs w:val="24"/>
              </w:rPr>
              <w:t>рименять средства информационных технологий для решения профессиональных задач; использовать совр</w:t>
            </w:r>
            <w:r>
              <w:rPr>
                <w:rFonts w:ascii="Times New Roman" w:hAnsi="Times New Roman"/>
                <w:bCs/>
                <w:iCs/>
                <w:sz w:val="24"/>
                <w:szCs w:val="24"/>
              </w:rPr>
              <w:t>е</w:t>
            </w:r>
            <w:r>
              <w:rPr>
                <w:rFonts w:ascii="Times New Roman" w:hAnsi="Times New Roman"/>
                <w:bCs/>
                <w:iCs/>
                <w:sz w:val="24"/>
                <w:szCs w:val="24"/>
              </w:rPr>
              <w:t>менное программное обеспечение</w:t>
            </w:r>
          </w:p>
        </w:tc>
      </w:tr>
      <w:tr w:rsidR="00004E34" w:rsidTr="00004E34">
        <w:trPr>
          <w:cantSplit/>
          <w:trHeight w:val="956"/>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Pr="00004E34" w:rsidRDefault="00004E34">
            <w:pPr>
              <w:spacing w:after="0" w:line="240" w:lineRule="auto"/>
              <w:rPr>
                <w:rFonts w:ascii="Times New Roman" w:hAnsi="Times New Roman"/>
                <w:sz w:val="24"/>
                <w:szCs w:val="24"/>
              </w:rPr>
            </w:pP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bCs/>
                <w:iCs/>
                <w:sz w:val="24"/>
                <w:szCs w:val="24"/>
              </w:rPr>
              <w:t xml:space="preserve">Знания: </w:t>
            </w:r>
            <w:r>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w:t>
            </w:r>
            <w:r>
              <w:rPr>
                <w:rFonts w:ascii="Times New Roman" w:hAnsi="Times New Roman"/>
                <w:bCs/>
                <w:iCs/>
                <w:sz w:val="24"/>
                <w:szCs w:val="24"/>
              </w:rPr>
              <w:t>с</w:t>
            </w:r>
            <w:r>
              <w:rPr>
                <w:rFonts w:ascii="Times New Roman" w:hAnsi="Times New Roman"/>
                <w:bCs/>
                <w:iCs/>
                <w:sz w:val="24"/>
                <w:szCs w:val="24"/>
              </w:rPr>
              <w:t>сиональной деятельности.</w:t>
            </w:r>
          </w:p>
        </w:tc>
      </w:tr>
      <w:tr w:rsidR="00004E34" w:rsidTr="00004E34">
        <w:trPr>
          <w:cantSplit/>
          <w:trHeight w:val="1895"/>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t>ОК 10</w:t>
            </w:r>
          </w:p>
        </w:tc>
        <w:tc>
          <w:tcPr>
            <w:tcW w:w="1913" w:type="dxa"/>
            <w:vMerge w:val="restart"/>
            <w:hideMark/>
          </w:tcPr>
          <w:p w:rsidR="00004E34" w:rsidRPr="00004E34" w:rsidRDefault="00004E34">
            <w:pPr>
              <w:spacing w:after="0" w:line="240" w:lineRule="auto"/>
              <w:jc w:val="both"/>
              <w:rPr>
                <w:rFonts w:ascii="Times New Roman" w:hAnsi="Times New Roman"/>
                <w:sz w:val="24"/>
                <w:szCs w:val="24"/>
              </w:rPr>
            </w:pPr>
            <w:r w:rsidRPr="00004E34">
              <w:rPr>
                <w:rFonts w:ascii="Times New Roman" w:hAnsi="Times New Roman"/>
                <w:sz w:val="24"/>
                <w:szCs w:val="24"/>
              </w:rPr>
              <w:t>Пользоваться профессионал</w:t>
            </w:r>
            <w:r w:rsidRPr="00004E34">
              <w:rPr>
                <w:rFonts w:ascii="Times New Roman" w:hAnsi="Times New Roman"/>
                <w:sz w:val="24"/>
                <w:szCs w:val="24"/>
              </w:rPr>
              <w:t>ь</w:t>
            </w:r>
            <w:r w:rsidRPr="00004E34">
              <w:rPr>
                <w:rFonts w:ascii="Times New Roman" w:hAnsi="Times New Roman"/>
                <w:sz w:val="24"/>
                <w:szCs w:val="24"/>
              </w:rPr>
              <w:t>ной документ</w:t>
            </w:r>
            <w:r w:rsidRPr="00004E34">
              <w:rPr>
                <w:rFonts w:ascii="Times New Roman" w:hAnsi="Times New Roman"/>
                <w:sz w:val="24"/>
                <w:szCs w:val="24"/>
              </w:rPr>
              <w:t>а</w:t>
            </w:r>
            <w:r w:rsidRPr="00004E34">
              <w:rPr>
                <w:rFonts w:ascii="Times New Roman" w:hAnsi="Times New Roman"/>
                <w:sz w:val="24"/>
                <w:szCs w:val="24"/>
              </w:rPr>
              <w:t>цией на гос</w:t>
            </w:r>
            <w:r w:rsidRPr="00004E34">
              <w:rPr>
                <w:rFonts w:ascii="Times New Roman" w:hAnsi="Times New Roman"/>
                <w:sz w:val="24"/>
                <w:szCs w:val="24"/>
              </w:rPr>
              <w:t>у</w:t>
            </w:r>
            <w:r w:rsidRPr="00004E34">
              <w:rPr>
                <w:rFonts w:ascii="Times New Roman" w:hAnsi="Times New Roman"/>
                <w:sz w:val="24"/>
                <w:szCs w:val="24"/>
              </w:rPr>
              <w:t>дарственном и иностранном языках.</w:t>
            </w:r>
          </w:p>
        </w:tc>
        <w:tc>
          <w:tcPr>
            <w:tcW w:w="6699" w:type="dxa"/>
            <w:hideMark/>
          </w:tcPr>
          <w:p w:rsidR="00004E34" w:rsidRDefault="00004E34">
            <w:pPr>
              <w:spacing w:after="0" w:line="240" w:lineRule="auto"/>
              <w:rPr>
                <w:rFonts w:ascii="Times New Roman" w:hAnsi="Times New Roman"/>
                <w:iCs/>
                <w:sz w:val="24"/>
                <w:szCs w:val="24"/>
              </w:rPr>
            </w:pPr>
            <w:proofErr w:type="gramStart"/>
            <w:r>
              <w:rPr>
                <w:rFonts w:ascii="Times New Roman" w:hAnsi="Times New Roman"/>
                <w:b/>
                <w:bCs/>
                <w:iCs/>
                <w:sz w:val="24"/>
                <w:szCs w:val="24"/>
              </w:rPr>
              <w:t xml:space="preserve">Умения: </w:t>
            </w:r>
            <w:r>
              <w:rPr>
                <w:rFonts w:ascii="Times New Roman" w:hAnsi="Times New Roman"/>
                <w:iCs/>
                <w:sz w:val="24"/>
                <w:szCs w:val="24"/>
              </w:rPr>
              <w:t>понимать общий смысл четко произнесенных выск</w:t>
            </w:r>
            <w:r>
              <w:rPr>
                <w:rFonts w:ascii="Times New Roman" w:hAnsi="Times New Roman"/>
                <w:iCs/>
                <w:sz w:val="24"/>
                <w:szCs w:val="24"/>
              </w:rPr>
              <w:t>а</w:t>
            </w:r>
            <w:r>
              <w:rPr>
                <w:rFonts w:ascii="Times New Roman" w:hAnsi="Times New Roman"/>
                <w:iCs/>
                <w:sz w:val="24"/>
                <w:szCs w:val="24"/>
              </w:rPr>
              <w:t>зываний на известные темы (профессиональные и бытовые), понимать тексты на базовые профессиональные темы; учас</w:t>
            </w:r>
            <w:r>
              <w:rPr>
                <w:rFonts w:ascii="Times New Roman" w:hAnsi="Times New Roman"/>
                <w:iCs/>
                <w:sz w:val="24"/>
                <w:szCs w:val="24"/>
              </w:rPr>
              <w:t>т</w:t>
            </w:r>
            <w:r>
              <w:rPr>
                <w:rFonts w:ascii="Times New Roman" w:hAnsi="Times New Roman"/>
                <w:iCs/>
                <w:sz w:val="24"/>
                <w:szCs w:val="24"/>
              </w:rPr>
              <w:t>вовать в диалогах на знакомые общие и профессиональные темы; строить простые высказывания о себе и о своей профе</w:t>
            </w:r>
            <w:r>
              <w:rPr>
                <w:rFonts w:ascii="Times New Roman" w:hAnsi="Times New Roman"/>
                <w:iCs/>
                <w:sz w:val="24"/>
                <w:szCs w:val="24"/>
              </w:rPr>
              <w:t>с</w:t>
            </w:r>
            <w:r>
              <w:rPr>
                <w:rFonts w:ascii="Times New Roman" w:hAnsi="Times New Roman"/>
                <w:iCs/>
                <w:sz w:val="24"/>
                <w:szCs w:val="24"/>
              </w:rPr>
              <w:t>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w:t>
            </w:r>
            <w:r>
              <w:rPr>
                <w:rFonts w:ascii="Times New Roman" w:hAnsi="Times New Roman"/>
                <w:iCs/>
                <w:sz w:val="24"/>
                <w:szCs w:val="24"/>
              </w:rPr>
              <w:t>с</w:t>
            </w:r>
            <w:r>
              <w:rPr>
                <w:rFonts w:ascii="Times New Roman" w:hAnsi="Times New Roman"/>
                <w:iCs/>
                <w:sz w:val="24"/>
                <w:szCs w:val="24"/>
              </w:rPr>
              <w:t>сиональные темы</w:t>
            </w:r>
            <w:proofErr w:type="gramEnd"/>
          </w:p>
        </w:tc>
      </w:tr>
      <w:tr w:rsidR="00004E34" w:rsidTr="00004E34">
        <w:trPr>
          <w:cantSplit/>
          <w:trHeight w:val="1705"/>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Pr="00004E34" w:rsidRDefault="00004E34">
            <w:pPr>
              <w:spacing w:after="0" w:line="240" w:lineRule="auto"/>
              <w:rPr>
                <w:rFonts w:ascii="Times New Roman" w:hAnsi="Times New Roman"/>
                <w:sz w:val="24"/>
                <w:szCs w:val="24"/>
              </w:rPr>
            </w:pP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iCs/>
                <w:sz w:val="24"/>
                <w:szCs w:val="24"/>
              </w:rPr>
              <w:t>Знания:</w:t>
            </w:r>
            <w:r>
              <w:rPr>
                <w:rFonts w:ascii="Times New Roman" w:hAnsi="Times New Roman"/>
                <w:iCs/>
                <w:sz w:val="24"/>
                <w:szCs w:val="24"/>
              </w:rPr>
              <w:t xml:space="preserve"> правила построения простых и сложных предлож</w:t>
            </w:r>
            <w:r>
              <w:rPr>
                <w:rFonts w:ascii="Times New Roman" w:hAnsi="Times New Roman"/>
                <w:iCs/>
                <w:sz w:val="24"/>
                <w:szCs w:val="24"/>
              </w:rPr>
              <w:t>е</w:t>
            </w:r>
            <w:r>
              <w:rPr>
                <w:rFonts w:ascii="Times New Roman" w:hAnsi="Times New Roman"/>
                <w:iCs/>
                <w:sz w:val="24"/>
                <w:szCs w:val="24"/>
              </w:rPr>
              <w:t>ний на профессиональные темы; основные общеупотреб</w:t>
            </w:r>
            <w:r>
              <w:rPr>
                <w:rFonts w:ascii="Times New Roman" w:hAnsi="Times New Roman"/>
                <w:iCs/>
                <w:sz w:val="24"/>
                <w:szCs w:val="24"/>
              </w:rPr>
              <w:t>и</w:t>
            </w:r>
            <w:r>
              <w:rPr>
                <w:rFonts w:ascii="Times New Roman" w:hAnsi="Times New Roman"/>
                <w:iCs/>
                <w:sz w:val="24"/>
                <w:szCs w:val="24"/>
              </w:rPr>
              <w:t>тельные глаголы (бытовая и профессиональная лексика); ле</w:t>
            </w:r>
            <w:r>
              <w:rPr>
                <w:rFonts w:ascii="Times New Roman" w:hAnsi="Times New Roman"/>
                <w:iCs/>
                <w:sz w:val="24"/>
                <w:szCs w:val="24"/>
              </w:rPr>
              <w:t>к</w:t>
            </w:r>
            <w:r>
              <w:rPr>
                <w:rFonts w:ascii="Times New Roman" w:hAnsi="Times New Roman"/>
                <w:iCs/>
                <w:sz w:val="24"/>
                <w:szCs w:val="24"/>
              </w:rPr>
              <w:t>сический минимум, относящийся к описанию предметов, средств и процессов профессиональной деятельности; особе</w:t>
            </w:r>
            <w:r>
              <w:rPr>
                <w:rFonts w:ascii="Times New Roman" w:hAnsi="Times New Roman"/>
                <w:iCs/>
                <w:sz w:val="24"/>
                <w:szCs w:val="24"/>
              </w:rPr>
              <w:t>н</w:t>
            </w:r>
            <w:r>
              <w:rPr>
                <w:rFonts w:ascii="Times New Roman" w:hAnsi="Times New Roman"/>
                <w:iCs/>
                <w:sz w:val="24"/>
                <w:szCs w:val="24"/>
              </w:rPr>
              <w:t>ности произношения; правила чтения текстов профессионал</w:t>
            </w:r>
            <w:r>
              <w:rPr>
                <w:rFonts w:ascii="Times New Roman" w:hAnsi="Times New Roman"/>
                <w:iCs/>
                <w:sz w:val="24"/>
                <w:szCs w:val="24"/>
              </w:rPr>
              <w:t>ь</w:t>
            </w:r>
            <w:r>
              <w:rPr>
                <w:rFonts w:ascii="Times New Roman" w:hAnsi="Times New Roman"/>
                <w:iCs/>
                <w:sz w:val="24"/>
                <w:szCs w:val="24"/>
              </w:rPr>
              <w:t>ной направленности</w:t>
            </w:r>
          </w:p>
        </w:tc>
      </w:tr>
      <w:tr w:rsidR="00004E34" w:rsidTr="00004E34">
        <w:trPr>
          <w:cantSplit/>
          <w:trHeight w:val="1692"/>
          <w:jc w:val="center"/>
        </w:trPr>
        <w:tc>
          <w:tcPr>
            <w:tcW w:w="1102" w:type="dxa"/>
            <w:vMerge w:val="restart"/>
            <w:hideMark/>
          </w:tcPr>
          <w:p w:rsidR="00004E34" w:rsidRDefault="00004E34">
            <w:pPr>
              <w:spacing w:after="0" w:line="240" w:lineRule="auto"/>
              <w:jc w:val="center"/>
              <w:rPr>
                <w:rFonts w:ascii="Times New Roman" w:hAnsi="Times New Roman"/>
                <w:iCs/>
                <w:sz w:val="24"/>
                <w:szCs w:val="24"/>
              </w:rPr>
            </w:pPr>
            <w:r>
              <w:rPr>
                <w:rFonts w:ascii="Times New Roman" w:hAnsi="Times New Roman"/>
                <w:iCs/>
                <w:sz w:val="24"/>
                <w:szCs w:val="24"/>
              </w:rPr>
              <w:t>ОК 11</w:t>
            </w:r>
          </w:p>
        </w:tc>
        <w:tc>
          <w:tcPr>
            <w:tcW w:w="1913" w:type="dxa"/>
            <w:vMerge w:val="restart"/>
            <w:hideMark/>
          </w:tcPr>
          <w:p w:rsidR="00004E34" w:rsidRPr="00004E34" w:rsidRDefault="00004E34">
            <w:pPr>
              <w:spacing w:after="0" w:line="240" w:lineRule="auto"/>
              <w:jc w:val="both"/>
              <w:rPr>
                <w:rFonts w:ascii="Times New Roman" w:hAnsi="Times New Roman"/>
                <w:sz w:val="24"/>
                <w:szCs w:val="24"/>
              </w:rPr>
            </w:pPr>
            <w:r w:rsidRPr="00004E34">
              <w:rPr>
                <w:rFonts w:ascii="Times New Roman" w:hAnsi="Times New Roman"/>
                <w:sz w:val="24"/>
                <w:szCs w:val="24"/>
              </w:rPr>
              <w:t>Использовать знания по ф</w:t>
            </w:r>
            <w:r w:rsidRPr="00004E34">
              <w:rPr>
                <w:rFonts w:ascii="Times New Roman" w:hAnsi="Times New Roman"/>
                <w:sz w:val="24"/>
                <w:szCs w:val="24"/>
              </w:rPr>
              <w:t>и</w:t>
            </w:r>
            <w:r w:rsidRPr="00004E34">
              <w:rPr>
                <w:rFonts w:ascii="Times New Roman" w:hAnsi="Times New Roman"/>
                <w:sz w:val="24"/>
                <w:szCs w:val="24"/>
              </w:rPr>
              <w:t>нансовой гр</w:t>
            </w:r>
            <w:r w:rsidRPr="00004E34">
              <w:rPr>
                <w:rFonts w:ascii="Times New Roman" w:hAnsi="Times New Roman"/>
                <w:sz w:val="24"/>
                <w:szCs w:val="24"/>
              </w:rPr>
              <w:t>а</w:t>
            </w:r>
            <w:r w:rsidRPr="00004E34">
              <w:rPr>
                <w:rFonts w:ascii="Times New Roman" w:hAnsi="Times New Roman"/>
                <w:sz w:val="24"/>
                <w:szCs w:val="24"/>
              </w:rPr>
              <w:t>мотности, пл</w:t>
            </w:r>
            <w:r w:rsidRPr="00004E34">
              <w:rPr>
                <w:rFonts w:ascii="Times New Roman" w:hAnsi="Times New Roman"/>
                <w:sz w:val="24"/>
                <w:szCs w:val="24"/>
              </w:rPr>
              <w:t>а</w:t>
            </w:r>
            <w:r w:rsidRPr="00004E34">
              <w:rPr>
                <w:rFonts w:ascii="Times New Roman" w:hAnsi="Times New Roman"/>
                <w:sz w:val="24"/>
                <w:szCs w:val="24"/>
              </w:rPr>
              <w:t>нировать пре</w:t>
            </w:r>
            <w:r w:rsidRPr="00004E34">
              <w:rPr>
                <w:rFonts w:ascii="Times New Roman" w:hAnsi="Times New Roman"/>
                <w:sz w:val="24"/>
                <w:szCs w:val="24"/>
              </w:rPr>
              <w:t>д</w:t>
            </w:r>
            <w:r w:rsidRPr="00004E34">
              <w:rPr>
                <w:rFonts w:ascii="Times New Roman" w:hAnsi="Times New Roman"/>
                <w:sz w:val="24"/>
                <w:szCs w:val="24"/>
              </w:rPr>
              <w:t>принимател</w:t>
            </w:r>
            <w:r w:rsidRPr="00004E34">
              <w:rPr>
                <w:rFonts w:ascii="Times New Roman" w:hAnsi="Times New Roman"/>
                <w:sz w:val="24"/>
                <w:szCs w:val="24"/>
              </w:rPr>
              <w:t>ь</w:t>
            </w:r>
            <w:r w:rsidRPr="00004E34">
              <w:rPr>
                <w:rFonts w:ascii="Times New Roman" w:hAnsi="Times New Roman"/>
                <w:sz w:val="24"/>
                <w:szCs w:val="24"/>
              </w:rPr>
              <w:t>скую деятел</w:t>
            </w:r>
            <w:r w:rsidRPr="00004E34">
              <w:rPr>
                <w:rFonts w:ascii="Times New Roman" w:hAnsi="Times New Roman"/>
                <w:sz w:val="24"/>
                <w:szCs w:val="24"/>
              </w:rPr>
              <w:t>ь</w:t>
            </w:r>
            <w:r w:rsidRPr="00004E34">
              <w:rPr>
                <w:rFonts w:ascii="Times New Roman" w:hAnsi="Times New Roman"/>
                <w:sz w:val="24"/>
                <w:szCs w:val="24"/>
              </w:rPr>
              <w:t>ность в профе</w:t>
            </w:r>
            <w:r w:rsidRPr="00004E34">
              <w:rPr>
                <w:rFonts w:ascii="Times New Roman" w:hAnsi="Times New Roman"/>
                <w:sz w:val="24"/>
                <w:szCs w:val="24"/>
              </w:rPr>
              <w:t>с</w:t>
            </w:r>
            <w:r w:rsidRPr="00004E34">
              <w:rPr>
                <w:rFonts w:ascii="Times New Roman" w:hAnsi="Times New Roman"/>
                <w:sz w:val="24"/>
                <w:szCs w:val="24"/>
              </w:rPr>
              <w:t>сиональной сфере</w:t>
            </w: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bCs/>
                <w:iCs/>
                <w:sz w:val="24"/>
                <w:szCs w:val="24"/>
              </w:rPr>
              <w:t xml:space="preserve">Умения: </w:t>
            </w:r>
            <w:r>
              <w:rPr>
                <w:rFonts w:ascii="Times New Roman" w:hAnsi="Times New Roman"/>
                <w:bCs/>
                <w:sz w:val="24"/>
                <w:szCs w:val="24"/>
              </w:rPr>
              <w:t>выявлять достоинства и недостатки коммерческой идеи; презентовать идеи открытия собственного дела в пр</w:t>
            </w:r>
            <w:r>
              <w:rPr>
                <w:rFonts w:ascii="Times New Roman" w:hAnsi="Times New Roman"/>
                <w:bCs/>
                <w:sz w:val="24"/>
                <w:szCs w:val="24"/>
              </w:rPr>
              <w:t>о</w:t>
            </w:r>
            <w:r>
              <w:rPr>
                <w:rFonts w:ascii="Times New Roman" w:hAnsi="Times New Roman"/>
                <w:bCs/>
                <w:sz w:val="24"/>
                <w:szCs w:val="24"/>
              </w:rPr>
              <w:t>фессиональной деятельности; оформлять бизнес-план; рассч</w:t>
            </w:r>
            <w:r>
              <w:rPr>
                <w:rFonts w:ascii="Times New Roman" w:hAnsi="Times New Roman"/>
                <w:bCs/>
                <w:sz w:val="24"/>
                <w:szCs w:val="24"/>
              </w:rPr>
              <w:t>и</w:t>
            </w:r>
            <w:r>
              <w:rPr>
                <w:rFonts w:ascii="Times New Roman" w:hAnsi="Times New Roman"/>
                <w:bCs/>
                <w:sz w:val="24"/>
                <w:szCs w:val="24"/>
              </w:rPr>
              <w:t xml:space="preserve">тывать размеры выплат по процентным ставкам кредитования; </w:t>
            </w:r>
            <w:r>
              <w:rPr>
                <w:rFonts w:ascii="Times New Roman" w:hAnsi="Times New Roman"/>
                <w:b/>
                <w:iCs/>
                <w:sz w:val="24"/>
                <w:szCs w:val="24"/>
              </w:rPr>
              <w:t>о</w:t>
            </w:r>
            <w:r>
              <w:rPr>
                <w:rFonts w:ascii="Times New Roman" w:hAnsi="Times New Roman"/>
                <w:iCs/>
                <w:sz w:val="24"/>
                <w:szCs w:val="24"/>
              </w:rPr>
              <w:t>пределять инвестиционную привлекательность коммерч</w:t>
            </w:r>
            <w:r>
              <w:rPr>
                <w:rFonts w:ascii="Times New Roman" w:hAnsi="Times New Roman"/>
                <w:iCs/>
                <w:sz w:val="24"/>
                <w:szCs w:val="24"/>
              </w:rPr>
              <w:t>е</w:t>
            </w:r>
            <w:r>
              <w:rPr>
                <w:rFonts w:ascii="Times New Roman" w:hAnsi="Times New Roman"/>
                <w:iCs/>
                <w:sz w:val="24"/>
                <w:szCs w:val="24"/>
              </w:rPr>
              <w:t>ских идей в рамках профессиональной деятельности; презе</w:t>
            </w:r>
            <w:r>
              <w:rPr>
                <w:rFonts w:ascii="Times New Roman" w:hAnsi="Times New Roman"/>
                <w:iCs/>
                <w:sz w:val="24"/>
                <w:szCs w:val="24"/>
              </w:rPr>
              <w:t>н</w:t>
            </w:r>
            <w:r>
              <w:rPr>
                <w:rFonts w:ascii="Times New Roman" w:hAnsi="Times New Roman"/>
                <w:iCs/>
                <w:sz w:val="24"/>
                <w:szCs w:val="24"/>
              </w:rPr>
              <w:t xml:space="preserve">товать бизнес-идею; определять источники финансирования; </w:t>
            </w:r>
          </w:p>
        </w:tc>
      </w:tr>
      <w:tr w:rsidR="00004E34" w:rsidTr="00004E34">
        <w:trPr>
          <w:cantSplit/>
          <w:trHeight w:val="880"/>
          <w:jc w:val="center"/>
        </w:trPr>
        <w:tc>
          <w:tcPr>
            <w:tcW w:w="1102" w:type="dxa"/>
            <w:vMerge/>
            <w:vAlign w:val="center"/>
            <w:hideMark/>
          </w:tcPr>
          <w:p w:rsidR="00004E34" w:rsidRDefault="00004E34">
            <w:pPr>
              <w:spacing w:after="0" w:line="240" w:lineRule="auto"/>
              <w:rPr>
                <w:rFonts w:ascii="Times New Roman" w:hAnsi="Times New Roman"/>
                <w:iCs/>
                <w:sz w:val="24"/>
                <w:szCs w:val="24"/>
              </w:rPr>
            </w:pPr>
          </w:p>
        </w:tc>
        <w:tc>
          <w:tcPr>
            <w:tcW w:w="1913" w:type="dxa"/>
            <w:vMerge/>
            <w:vAlign w:val="center"/>
            <w:hideMark/>
          </w:tcPr>
          <w:p w:rsidR="00004E34" w:rsidRDefault="00004E34">
            <w:pPr>
              <w:spacing w:after="0" w:line="240" w:lineRule="auto"/>
              <w:rPr>
                <w:rFonts w:ascii="Times New Roman" w:hAnsi="Times New Roman"/>
                <w:sz w:val="24"/>
                <w:szCs w:val="24"/>
              </w:rPr>
            </w:pPr>
          </w:p>
        </w:tc>
        <w:tc>
          <w:tcPr>
            <w:tcW w:w="6699" w:type="dxa"/>
            <w:hideMark/>
          </w:tcPr>
          <w:p w:rsidR="00004E34" w:rsidRDefault="00004E34">
            <w:pPr>
              <w:spacing w:after="0" w:line="240" w:lineRule="auto"/>
              <w:rPr>
                <w:rFonts w:ascii="Times New Roman" w:hAnsi="Times New Roman"/>
                <w:iCs/>
                <w:sz w:val="24"/>
                <w:szCs w:val="24"/>
              </w:rPr>
            </w:pPr>
            <w:r>
              <w:rPr>
                <w:rFonts w:ascii="Times New Roman" w:hAnsi="Times New Roman"/>
                <w:b/>
                <w:bCs/>
                <w:sz w:val="24"/>
                <w:szCs w:val="24"/>
              </w:rPr>
              <w:t>Знание:</w:t>
            </w:r>
            <w:r>
              <w:rPr>
                <w:rFonts w:ascii="Times New Roman" w:hAnsi="Times New Roman"/>
                <w:bCs/>
                <w:sz w:val="24"/>
                <w:szCs w:val="24"/>
              </w:rPr>
              <w:t xml:space="preserve">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 </w:t>
            </w:r>
          </w:p>
        </w:tc>
      </w:tr>
    </w:tbl>
    <w:p w:rsidR="0004753E" w:rsidRPr="009C43A0" w:rsidRDefault="0004753E" w:rsidP="00414C20">
      <w:pPr>
        <w:spacing w:after="0"/>
        <w:ind w:firstLine="709"/>
        <w:jc w:val="both"/>
        <w:rPr>
          <w:rFonts w:ascii="Times New Roman" w:hAnsi="Times New Roman"/>
          <w:sz w:val="24"/>
          <w:szCs w:val="24"/>
        </w:rPr>
      </w:pPr>
    </w:p>
    <w:p w:rsidR="00D01BF5" w:rsidRDefault="00D01BF5">
      <w:pPr>
        <w:spacing w:after="0" w:line="240" w:lineRule="auto"/>
        <w:rPr>
          <w:rFonts w:ascii="Times New Roman" w:hAnsi="Times New Roman"/>
          <w:b/>
          <w:sz w:val="24"/>
          <w:szCs w:val="24"/>
        </w:rPr>
      </w:pPr>
      <w:r>
        <w:rPr>
          <w:rFonts w:ascii="Times New Roman" w:hAnsi="Times New Roman"/>
          <w:b/>
          <w:sz w:val="24"/>
          <w:szCs w:val="24"/>
        </w:rPr>
        <w:br w:type="page"/>
      </w:r>
    </w:p>
    <w:p w:rsidR="000E4E1A" w:rsidRDefault="000E4E1A" w:rsidP="00685F74">
      <w:pPr>
        <w:spacing w:after="0"/>
        <w:ind w:firstLine="709"/>
        <w:jc w:val="both"/>
        <w:outlineLvl w:val="0"/>
        <w:rPr>
          <w:rFonts w:ascii="Times New Roman" w:hAnsi="Times New Roman"/>
          <w:b/>
          <w:sz w:val="24"/>
          <w:szCs w:val="24"/>
        </w:rPr>
        <w:sectPr w:rsidR="000E4E1A" w:rsidSect="00180EE3">
          <w:pgSz w:w="11906" w:h="16838"/>
          <w:pgMar w:top="1134" w:right="851" w:bottom="1134" w:left="1843" w:header="709" w:footer="709" w:gutter="0"/>
          <w:cols w:space="708"/>
          <w:docGrid w:linePitch="360"/>
        </w:sectPr>
      </w:pPr>
    </w:p>
    <w:p w:rsidR="0004753E" w:rsidRPr="009C43A0" w:rsidRDefault="0004753E" w:rsidP="00685F74">
      <w:pPr>
        <w:spacing w:after="0"/>
        <w:ind w:firstLine="709"/>
        <w:jc w:val="both"/>
        <w:outlineLvl w:val="0"/>
        <w:rPr>
          <w:rFonts w:ascii="Times New Roman" w:hAnsi="Times New Roman"/>
          <w:b/>
          <w:sz w:val="24"/>
          <w:szCs w:val="24"/>
        </w:rPr>
      </w:pPr>
      <w:r w:rsidRPr="009C43A0">
        <w:rPr>
          <w:rFonts w:ascii="Times New Roman" w:hAnsi="Times New Roman"/>
          <w:b/>
          <w:sz w:val="24"/>
          <w:szCs w:val="24"/>
        </w:rPr>
        <w:lastRenderedPageBreak/>
        <w:t>4.2. Профессиональные компетенции</w:t>
      </w:r>
    </w:p>
    <w:p w:rsidR="00E838AC" w:rsidRPr="009C43A0" w:rsidRDefault="00E838AC" w:rsidP="00414C20">
      <w:pPr>
        <w:spacing w:after="0"/>
        <w:ind w:firstLine="709"/>
        <w:jc w:val="both"/>
        <w:rPr>
          <w:rFonts w:ascii="Times New Roman" w:hAnsi="Times New Roman"/>
          <w:sz w:val="24"/>
          <w:szCs w:val="24"/>
        </w:rPr>
      </w:pPr>
    </w:p>
    <w:tbl>
      <w:tblPr>
        <w:tblW w:w="13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0"/>
        <w:gridCol w:w="3819"/>
        <w:gridCol w:w="7513"/>
      </w:tblGrid>
      <w:tr w:rsidR="00153D0B" w:rsidRPr="009C43A0" w:rsidTr="000E4E1A">
        <w:trPr>
          <w:jc w:val="center"/>
        </w:trPr>
        <w:tc>
          <w:tcPr>
            <w:tcW w:w="2440" w:type="dxa"/>
          </w:tcPr>
          <w:p w:rsidR="00153D0B" w:rsidRPr="009C43A0" w:rsidRDefault="00153D0B" w:rsidP="005318AB">
            <w:pPr>
              <w:spacing w:after="0"/>
              <w:jc w:val="center"/>
              <w:rPr>
                <w:rFonts w:ascii="Times New Roman" w:hAnsi="Times New Roman"/>
                <w:b/>
                <w:sz w:val="24"/>
                <w:szCs w:val="24"/>
              </w:rPr>
            </w:pPr>
            <w:r w:rsidRPr="009C43A0">
              <w:rPr>
                <w:rFonts w:ascii="Times New Roman" w:hAnsi="Times New Roman"/>
                <w:b/>
                <w:sz w:val="24"/>
                <w:szCs w:val="24"/>
              </w:rPr>
              <w:t xml:space="preserve">Основные виды </w:t>
            </w:r>
          </w:p>
          <w:p w:rsidR="00153D0B" w:rsidRPr="009C43A0" w:rsidRDefault="00153D0B" w:rsidP="005318AB">
            <w:pPr>
              <w:spacing w:after="0"/>
              <w:jc w:val="center"/>
              <w:rPr>
                <w:rFonts w:ascii="Times New Roman" w:hAnsi="Times New Roman"/>
                <w:b/>
                <w:sz w:val="24"/>
                <w:szCs w:val="24"/>
              </w:rPr>
            </w:pPr>
            <w:r w:rsidRPr="009C43A0">
              <w:rPr>
                <w:rFonts w:ascii="Times New Roman" w:hAnsi="Times New Roman"/>
                <w:b/>
                <w:sz w:val="24"/>
                <w:szCs w:val="24"/>
              </w:rPr>
              <w:t>деятельности</w:t>
            </w:r>
          </w:p>
        </w:tc>
        <w:tc>
          <w:tcPr>
            <w:tcW w:w="3819" w:type="dxa"/>
          </w:tcPr>
          <w:p w:rsidR="007E3818" w:rsidRPr="009C43A0" w:rsidRDefault="00153D0B" w:rsidP="005318AB">
            <w:pPr>
              <w:spacing w:after="0"/>
              <w:jc w:val="center"/>
              <w:rPr>
                <w:rFonts w:ascii="Times New Roman" w:hAnsi="Times New Roman"/>
                <w:b/>
                <w:sz w:val="24"/>
                <w:szCs w:val="24"/>
              </w:rPr>
            </w:pPr>
            <w:r w:rsidRPr="009C43A0">
              <w:rPr>
                <w:rFonts w:ascii="Times New Roman" w:hAnsi="Times New Roman"/>
                <w:b/>
                <w:sz w:val="24"/>
                <w:szCs w:val="24"/>
              </w:rPr>
              <w:t xml:space="preserve">Код и </w:t>
            </w:r>
          </w:p>
          <w:p w:rsidR="00153D0B" w:rsidRPr="009C43A0" w:rsidRDefault="00153D0B" w:rsidP="005318AB">
            <w:pPr>
              <w:spacing w:after="0"/>
              <w:jc w:val="center"/>
              <w:rPr>
                <w:rFonts w:ascii="Times New Roman" w:hAnsi="Times New Roman"/>
                <w:b/>
                <w:sz w:val="24"/>
                <w:szCs w:val="24"/>
              </w:rPr>
            </w:pPr>
            <w:r w:rsidRPr="009C43A0">
              <w:rPr>
                <w:rFonts w:ascii="Times New Roman" w:hAnsi="Times New Roman"/>
                <w:b/>
                <w:sz w:val="24"/>
                <w:szCs w:val="24"/>
              </w:rPr>
              <w:t xml:space="preserve">наименование </w:t>
            </w:r>
          </w:p>
          <w:p w:rsidR="00153D0B" w:rsidRPr="009C43A0" w:rsidRDefault="00153D0B" w:rsidP="005318AB">
            <w:pPr>
              <w:spacing w:after="0"/>
              <w:jc w:val="center"/>
              <w:rPr>
                <w:rFonts w:ascii="Times New Roman" w:hAnsi="Times New Roman"/>
                <w:b/>
                <w:sz w:val="24"/>
                <w:szCs w:val="24"/>
              </w:rPr>
            </w:pPr>
            <w:r w:rsidRPr="009C43A0">
              <w:rPr>
                <w:rFonts w:ascii="Times New Roman" w:hAnsi="Times New Roman"/>
                <w:b/>
                <w:sz w:val="24"/>
                <w:szCs w:val="24"/>
              </w:rPr>
              <w:t>компетенции</w:t>
            </w:r>
          </w:p>
        </w:tc>
        <w:tc>
          <w:tcPr>
            <w:tcW w:w="7513" w:type="dxa"/>
          </w:tcPr>
          <w:p w:rsidR="00153D0B"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iCs/>
                <w:sz w:val="24"/>
                <w:szCs w:val="24"/>
              </w:rPr>
              <w:t>Показатели освоения компетенции</w:t>
            </w:r>
          </w:p>
        </w:tc>
      </w:tr>
      <w:tr w:rsidR="00153D0B" w:rsidRPr="009C43A0" w:rsidTr="000E4E1A">
        <w:trPr>
          <w:trHeight w:val="920"/>
          <w:jc w:val="center"/>
        </w:trPr>
        <w:tc>
          <w:tcPr>
            <w:tcW w:w="2440" w:type="dxa"/>
            <w:vMerge w:val="restart"/>
          </w:tcPr>
          <w:p w:rsidR="00153D0B" w:rsidRPr="009C43A0" w:rsidRDefault="00153D0B" w:rsidP="005318AB">
            <w:pPr>
              <w:spacing w:after="0"/>
              <w:jc w:val="both"/>
              <w:rPr>
                <w:rFonts w:ascii="Times New Roman" w:hAnsi="Times New Roman"/>
                <w:b/>
                <w:sz w:val="24"/>
                <w:szCs w:val="24"/>
                <w:highlight w:val="yellow"/>
              </w:rPr>
            </w:pPr>
            <w:r w:rsidRPr="009C43A0">
              <w:rPr>
                <w:rStyle w:val="211pt"/>
                <w:sz w:val="24"/>
                <w:szCs w:val="24"/>
              </w:rPr>
              <w:t>Изготовление изд</w:t>
            </w:r>
            <w:r w:rsidRPr="009C43A0">
              <w:rPr>
                <w:rStyle w:val="211pt"/>
                <w:sz w:val="24"/>
                <w:szCs w:val="24"/>
              </w:rPr>
              <w:t>е</w:t>
            </w:r>
            <w:r w:rsidRPr="009C43A0">
              <w:rPr>
                <w:rStyle w:val="211pt"/>
                <w:sz w:val="24"/>
                <w:szCs w:val="24"/>
              </w:rPr>
              <w:t>лий на токарных станках по стадиям технологического процесса в соотве</w:t>
            </w:r>
            <w:r w:rsidRPr="009C43A0">
              <w:rPr>
                <w:rStyle w:val="211pt"/>
                <w:sz w:val="24"/>
                <w:szCs w:val="24"/>
              </w:rPr>
              <w:t>т</w:t>
            </w:r>
            <w:r w:rsidRPr="009C43A0">
              <w:rPr>
                <w:rStyle w:val="211pt"/>
                <w:sz w:val="24"/>
                <w:szCs w:val="24"/>
              </w:rPr>
              <w:t>ствии с требовани</w:t>
            </w:r>
            <w:r w:rsidRPr="009C43A0">
              <w:rPr>
                <w:rStyle w:val="211pt"/>
                <w:sz w:val="24"/>
                <w:szCs w:val="24"/>
              </w:rPr>
              <w:t>я</w:t>
            </w:r>
            <w:r w:rsidRPr="009C43A0">
              <w:rPr>
                <w:rStyle w:val="211pt"/>
                <w:sz w:val="24"/>
                <w:szCs w:val="24"/>
              </w:rPr>
              <w:t>ми охраны труда и экологической без</w:t>
            </w:r>
            <w:r w:rsidRPr="009C43A0">
              <w:rPr>
                <w:rStyle w:val="211pt"/>
                <w:sz w:val="24"/>
                <w:szCs w:val="24"/>
              </w:rPr>
              <w:t>о</w:t>
            </w:r>
            <w:r w:rsidRPr="009C43A0">
              <w:rPr>
                <w:rStyle w:val="211pt"/>
                <w:sz w:val="24"/>
                <w:szCs w:val="24"/>
              </w:rPr>
              <w:t>пасности</w:t>
            </w:r>
          </w:p>
        </w:tc>
        <w:tc>
          <w:tcPr>
            <w:tcW w:w="3819" w:type="dxa"/>
            <w:vMerge w:val="restart"/>
          </w:tcPr>
          <w:p w:rsidR="00153D0B" w:rsidRPr="009C43A0" w:rsidRDefault="00153D0B" w:rsidP="005318AB">
            <w:pPr>
              <w:spacing w:after="0"/>
              <w:jc w:val="both"/>
              <w:rPr>
                <w:rFonts w:ascii="Times New Roman" w:hAnsi="Times New Roman"/>
                <w:sz w:val="24"/>
                <w:szCs w:val="24"/>
                <w:highlight w:val="yellow"/>
              </w:rPr>
            </w:pPr>
            <w:r w:rsidRPr="009C43A0">
              <w:rPr>
                <w:rFonts w:ascii="Times New Roman" w:hAnsi="Times New Roman"/>
                <w:sz w:val="24"/>
                <w:szCs w:val="24"/>
              </w:rPr>
              <w:t xml:space="preserve">ПК 1.1. </w:t>
            </w:r>
            <w:r w:rsidRPr="009C43A0">
              <w:rPr>
                <w:rFonts w:ascii="Times New Roman" w:hAnsi="Times New Roman"/>
                <w:color w:val="000000"/>
                <w:sz w:val="24"/>
                <w:szCs w:val="24"/>
              </w:rPr>
              <w:t>Осуществлять подготовку и обслуживание рабочего места для работы</w:t>
            </w:r>
          </w:p>
        </w:tc>
        <w:tc>
          <w:tcPr>
            <w:tcW w:w="7513" w:type="dxa"/>
          </w:tcPr>
          <w:p w:rsidR="001F33D4" w:rsidRPr="009C43A0" w:rsidRDefault="00153D0B" w:rsidP="009A02BC">
            <w:pPr>
              <w:pStyle w:val="28"/>
              <w:shd w:val="clear" w:color="auto" w:fill="auto"/>
              <w:spacing w:after="0" w:line="276" w:lineRule="auto"/>
              <w:ind w:firstLine="318"/>
              <w:jc w:val="both"/>
              <w:rPr>
                <w:b/>
                <w:sz w:val="24"/>
                <w:szCs w:val="24"/>
              </w:rPr>
            </w:pPr>
            <w:r w:rsidRPr="009C43A0">
              <w:rPr>
                <w:b/>
                <w:sz w:val="24"/>
                <w:szCs w:val="24"/>
              </w:rPr>
              <w:t>Практический опыт</w:t>
            </w:r>
            <w:r w:rsidR="000E4E1A">
              <w:rPr>
                <w:b/>
                <w:sz w:val="24"/>
                <w:szCs w:val="24"/>
              </w:rPr>
              <w:t xml:space="preserve"> </w:t>
            </w:r>
            <w:proofErr w:type="gramStart"/>
            <w:r w:rsidR="005C79C2" w:rsidRPr="009C43A0">
              <w:rPr>
                <w:b/>
                <w:sz w:val="24"/>
                <w:szCs w:val="24"/>
              </w:rPr>
              <w:t>в</w:t>
            </w:r>
            <w:proofErr w:type="gramEnd"/>
            <w:r w:rsidRPr="009C43A0">
              <w:rPr>
                <w:b/>
                <w:sz w:val="24"/>
                <w:szCs w:val="24"/>
              </w:rPr>
              <w:t>:</w:t>
            </w:r>
            <w:r w:rsidRPr="009C43A0">
              <w:rPr>
                <w:b/>
                <w:sz w:val="24"/>
                <w:szCs w:val="24"/>
              </w:rPr>
              <w:tab/>
            </w:r>
          </w:p>
          <w:p w:rsidR="00153D0B" w:rsidRPr="009C43A0" w:rsidRDefault="00153D0B" w:rsidP="005C79C2">
            <w:pPr>
              <w:pStyle w:val="28"/>
              <w:shd w:val="clear" w:color="auto" w:fill="auto"/>
              <w:spacing w:after="0" w:line="276" w:lineRule="auto"/>
              <w:ind w:firstLine="318"/>
              <w:jc w:val="both"/>
              <w:rPr>
                <w:b/>
                <w:sz w:val="24"/>
                <w:szCs w:val="24"/>
              </w:rPr>
            </w:pPr>
            <w:proofErr w:type="gramStart"/>
            <w:r w:rsidRPr="009C43A0">
              <w:rPr>
                <w:rStyle w:val="211pt"/>
                <w:sz w:val="24"/>
                <w:szCs w:val="24"/>
              </w:rPr>
              <w:t>Выполнени</w:t>
            </w:r>
            <w:r w:rsidR="005C79C2" w:rsidRPr="009C43A0">
              <w:rPr>
                <w:rStyle w:val="211pt"/>
                <w:sz w:val="24"/>
                <w:szCs w:val="24"/>
              </w:rPr>
              <w:t>и</w:t>
            </w:r>
            <w:proofErr w:type="gramEnd"/>
            <w:r w:rsidRPr="009C43A0">
              <w:rPr>
                <w:rStyle w:val="211pt"/>
                <w:sz w:val="24"/>
                <w:szCs w:val="24"/>
              </w:rPr>
              <w:t xml:space="preserve"> подготовительных работ и обслуживание рабочего места токаря</w:t>
            </w:r>
          </w:p>
        </w:tc>
      </w:tr>
      <w:tr w:rsidR="00153D0B" w:rsidRPr="009C43A0" w:rsidTr="000E4E1A">
        <w:trPr>
          <w:trHeight w:val="920"/>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Осуществлять подготовку к работе и обслуживание рабочего места токаря в соответствии с требованиями охраны труда, производстве</w:t>
            </w:r>
            <w:r w:rsidRPr="009C43A0">
              <w:rPr>
                <w:rStyle w:val="211pt"/>
                <w:sz w:val="24"/>
                <w:szCs w:val="24"/>
              </w:rPr>
              <w:t>н</w:t>
            </w:r>
            <w:r w:rsidRPr="009C43A0">
              <w:rPr>
                <w:rStyle w:val="211pt"/>
                <w:sz w:val="24"/>
                <w:szCs w:val="24"/>
              </w:rPr>
              <w:t xml:space="preserve">ной санитарии, пожарной безопасности и </w:t>
            </w:r>
            <w:proofErr w:type="spellStart"/>
            <w:r w:rsidRPr="009C43A0">
              <w:rPr>
                <w:rStyle w:val="211pt"/>
                <w:sz w:val="24"/>
                <w:szCs w:val="24"/>
              </w:rPr>
              <w:t>электробезопасности</w:t>
            </w:r>
            <w:proofErr w:type="spellEnd"/>
            <w:r w:rsidR="001F33D4" w:rsidRPr="009C43A0">
              <w:rPr>
                <w:rStyle w:val="211pt"/>
                <w:sz w:val="24"/>
                <w:szCs w:val="24"/>
              </w:rPr>
              <w:t>;</w:t>
            </w:r>
          </w:p>
          <w:p w:rsidR="00153D0B"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sz w:val="24"/>
                <w:szCs w:val="24"/>
              </w:rPr>
              <w:t>Соблюдать правила безопасности труда, производственной санит</w:t>
            </w:r>
            <w:r w:rsidRPr="009C43A0">
              <w:rPr>
                <w:rFonts w:ascii="Times New Roman" w:hAnsi="Times New Roman"/>
                <w:sz w:val="24"/>
                <w:szCs w:val="24"/>
              </w:rPr>
              <w:t>а</w:t>
            </w:r>
            <w:r w:rsidRPr="009C43A0">
              <w:rPr>
                <w:rFonts w:ascii="Times New Roman" w:hAnsi="Times New Roman"/>
                <w:sz w:val="24"/>
                <w:szCs w:val="24"/>
              </w:rPr>
              <w:t>рии и пожарной безопасности.</w:t>
            </w:r>
          </w:p>
        </w:tc>
      </w:tr>
      <w:tr w:rsidR="00153D0B" w:rsidRPr="009C43A0" w:rsidTr="000E4E1A">
        <w:trPr>
          <w:trHeight w:val="920"/>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 xml:space="preserve">Правила подготовки к работе и содержания рабочих мест токаря, требования охраны труда, производственной санитарии, пожарной безопасности и </w:t>
            </w:r>
            <w:proofErr w:type="spellStart"/>
            <w:r w:rsidRPr="009C43A0">
              <w:rPr>
                <w:rStyle w:val="211pt"/>
                <w:sz w:val="24"/>
                <w:szCs w:val="24"/>
              </w:rPr>
              <w:t>электробезопасности</w:t>
            </w:r>
            <w:proofErr w:type="spellEnd"/>
            <w:r w:rsidR="001F33D4" w:rsidRPr="009C43A0">
              <w:rPr>
                <w:rStyle w:val="211pt"/>
                <w:sz w:val="24"/>
                <w:szCs w:val="24"/>
              </w:rPr>
              <w:t>;</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 xml:space="preserve">Конструктивные особенности, правила управления, </w:t>
            </w:r>
            <w:proofErr w:type="spellStart"/>
            <w:r w:rsidRPr="009C43A0">
              <w:rPr>
                <w:rStyle w:val="211pt"/>
                <w:sz w:val="24"/>
                <w:szCs w:val="24"/>
              </w:rPr>
              <w:t>подналадки</w:t>
            </w:r>
            <w:proofErr w:type="spellEnd"/>
            <w:r w:rsidRPr="009C43A0">
              <w:rPr>
                <w:rStyle w:val="211pt"/>
                <w:sz w:val="24"/>
                <w:szCs w:val="24"/>
              </w:rPr>
              <w:t xml:space="preserve"> и проверки на точность токарных станков различных типов</w:t>
            </w:r>
            <w:r w:rsidR="001F33D4" w:rsidRPr="009C43A0">
              <w:rPr>
                <w:rStyle w:val="211pt"/>
                <w:sz w:val="24"/>
                <w:szCs w:val="24"/>
              </w:rPr>
              <w:t>;</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Правила перемещения грузов и эксплуатации специальных тран</w:t>
            </w:r>
            <w:r w:rsidRPr="009C43A0">
              <w:rPr>
                <w:rStyle w:val="211pt"/>
                <w:sz w:val="24"/>
                <w:szCs w:val="24"/>
              </w:rPr>
              <w:t>с</w:t>
            </w:r>
            <w:r w:rsidRPr="009C43A0">
              <w:rPr>
                <w:rStyle w:val="211pt"/>
                <w:sz w:val="24"/>
                <w:szCs w:val="24"/>
              </w:rPr>
              <w:t>портных и грузовых средств;</w:t>
            </w:r>
          </w:p>
          <w:p w:rsidR="00153D0B" w:rsidRPr="009C43A0" w:rsidRDefault="00153D0B" w:rsidP="007E3818">
            <w:pPr>
              <w:spacing w:after="0"/>
              <w:ind w:firstLine="318"/>
              <w:jc w:val="both"/>
              <w:rPr>
                <w:rFonts w:ascii="Times New Roman" w:hAnsi="Times New Roman"/>
                <w:b/>
                <w:sz w:val="24"/>
                <w:szCs w:val="24"/>
              </w:rPr>
            </w:pPr>
            <w:r w:rsidRPr="009C43A0">
              <w:rPr>
                <w:rFonts w:ascii="Times New Roman" w:hAnsi="Times New Roman"/>
                <w:sz w:val="24"/>
                <w:szCs w:val="24"/>
              </w:rPr>
              <w:t>Правила и нормы охраны труда, техники безопасности,  личной и производственной санитарии и противопожарной защиты;</w:t>
            </w:r>
          </w:p>
        </w:tc>
      </w:tr>
      <w:tr w:rsidR="00153D0B" w:rsidRPr="009C43A0" w:rsidTr="000E4E1A">
        <w:trPr>
          <w:trHeight w:val="460"/>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highlight w:val="yellow"/>
              </w:rPr>
            </w:pPr>
            <w:r w:rsidRPr="009C43A0">
              <w:rPr>
                <w:rFonts w:ascii="Times New Roman" w:hAnsi="Times New Roman"/>
                <w:sz w:val="24"/>
                <w:szCs w:val="24"/>
              </w:rPr>
              <w:t xml:space="preserve">ПК 1.2. </w:t>
            </w:r>
            <w:r w:rsidRPr="009C43A0">
              <w:rPr>
                <w:rFonts w:ascii="Times New Roman" w:hAnsi="Times New Roman"/>
                <w:color w:val="000000"/>
                <w:sz w:val="24"/>
                <w:szCs w:val="24"/>
              </w:rPr>
              <w:t>Осуществлять подготовку к использованию инструмента и оснастки для работы на токарных станках в соответствии с получе</w:t>
            </w:r>
            <w:r w:rsidRPr="009C43A0">
              <w:rPr>
                <w:rFonts w:ascii="Times New Roman" w:hAnsi="Times New Roman"/>
                <w:color w:val="000000"/>
                <w:sz w:val="24"/>
                <w:szCs w:val="24"/>
              </w:rPr>
              <w:t>н</w:t>
            </w:r>
            <w:r w:rsidRPr="009C43A0">
              <w:rPr>
                <w:rFonts w:ascii="Times New Roman" w:hAnsi="Times New Roman"/>
                <w:color w:val="000000"/>
                <w:sz w:val="24"/>
                <w:szCs w:val="24"/>
              </w:rPr>
              <w:t>ным заданием.</w:t>
            </w:r>
          </w:p>
        </w:tc>
        <w:tc>
          <w:tcPr>
            <w:tcW w:w="7513" w:type="dxa"/>
          </w:tcPr>
          <w:p w:rsidR="009F3AF7" w:rsidRPr="009C43A0" w:rsidRDefault="00153D0B" w:rsidP="009A02BC">
            <w:pPr>
              <w:pStyle w:val="28"/>
              <w:shd w:val="clear" w:color="auto" w:fill="auto"/>
              <w:spacing w:after="0" w:line="276" w:lineRule="auto"/>
              <w:ind w:firstLine="318"/>
              <w:jc w:val="both"/>
              <w:rPr>
                <w:b/>
                <w:sz w:val="24"/>
                <w:szCs w:val="24"/>
              </w:rPr>
            </w:pPr>
            <w:r w:rsidRPr="009C43A0">
              <w:rPr>
                <w:b/>
                <w:sz w:val="24"/>
                <w:szCs w:val="24"/>
              </w:rPr>
              <w:t xml:space="preserve">Практический </w:t>
            </w:r>
            <w:proofErr w:type="spellStart"/>
            <w:r w:rsidRPr="009C43A0">
              <w:rPr>
                <w:b/>
                <w:sz w:val="24"/>
                <w:szCs w:val="24"/>
              </w:rPr>
              <w:t>опыт</w:t>
            </w:r>
            <w:r w:rsidR="005C79C2" w:rsidRPr="009C43A0">
              <w:rPr>
                <w:b/>
                <w:sz w:val="24"/>
                <w:szCs w:val="24"/>
              </w:rPr>
              <w:t>в</w:t>
            </w:r>
            <w:proofErr w:type="spellEnd"/>
            <w:r w:rsidRPr="009C43A0">
              <w:rPr>
                <w:b/>
                <w:sz w:val="24"/>
                <w:szCs w:val="24"/>
              </w:rPr>
              <w:t xml:space="preserve">: </w:t>
            </w:r>
          </w:p>
          <w:p w:rsidR="00153D0B" w:rsidRPr="009C43A0" w:rsidRDefault="00153D0B" w:rsidP="005C79C2">
            <w:pPr>
              <w:pStyle w:val="28"/>
              <w:shd w:val="clear" w:color="auto" w:fill="auto"/>
              <w:spacing w:after="0" w:line="276" w:lineRule="auto"/>
              <w:ind w:firstLine="318"/>
              <w:jc w:val="both"/>
              <w:rPr>
                <w:b/>
                <w:sz w:val="24"/>
                <w:szCs w:val="24"/>
              </w:rPr>
            </w:pPr>
            <w:r w:rsidRPr="009C43A0">
              <w:rPr>
                <w:rStyle w:val="211pt"/>
                <w:sz w:val="24"/>
                <w:szCs w:val="24"/>
              </w:rPr>
              <w:t>Подготовк</w:t>
            </w:r>
            <w:r w:rsidR="005C79C2" w:rsidRPr="009C43A0">
              <w:rPr>
                <w:rStyle w:val="211pt"/>
                <w:sz w:val="24"/>
                <w:szCs w:val="24"/>
              </w:rPr>
              <w:t>е</w:t>
            </w:r>
            <w:r w:rsidRPr="009C43A0">
              <w:rPr>
                <w:rStyle w:val="211pt"/>
                <w:sz w:val="24"/>
                <w:szCs w:val="24"/>
              </w:rPr>
              <w:t xml:space="preserve"> к использованию инструмента и оснастки для работы на токарных станках в соответствии с полученным заданием</w:t>
            </w:r>
          </w:p>
        </w:tc>
      </w:tr>
      <w:tr w:rsidR="00153D0B" w:rsidRPr="009C43A0" w:rsidTr="000E4E1A">
        <w:trPr>
          <w:trHeight w:val="460"/>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Выбирать и подготавливать к работе универсальные, специальные приспособления, режущий и контрольно-</w:t>
            </w:r>
            <w:r w:rsidRPr="009C43A0">
              <w:rPr>
                <w:rStyle w:val="211pt"/>
                <w:sz w:val="24"/>
                <w:szCs w:val="24"/>
              </w:rPr>
              <w:softHyphen/>
              <w:t>измерительный инструмент</w:t>
            </w:r>
            <w:r w:rsidR="009F3AF7" w:rsidRPr="009C43A0">
              <w:rPr>
                <w:rStyle w:val="211pt"/>
                <w:sz w:val="24"/>
                <w:szCs w:val="24"/>
              </w:rPr>
              <w:t>;</w:t>
            </w:r>
          </w:p>
          <w:p w:rsidR="00153D0B" w:rsidRPr="009C43A0" w:rsidRDefault="00153D0B" w:rsidP="009A02BC">
            <w:pPr>
              <w:pStyle w:val="28"/>
              <w:shd w:val="clear" w:color="auto" w:fill="auto"/>
              <w:spacing w:after="0" w:line="276" w:lineRule="auto"/>
              <w:ind w:firstLine="318"/>
              <w:jc w:val="both"/>
              <w:rPr>
                <w:b/>
                <w:bCs/>
                <w:sz w:val="24"/>
                <w:szCs w:val="24"/>
              </w:rPr>
            </w:pPr>
            <w:r w:rsidRPr="009C43A0">
              <w:rPr>
                <w:sz w:val="24"/>
                <w:szCs w:val="24"/>
              </w:rPr>
              <w:lastRenderedPageBreak/>
              <w:t xml:space="preserve">Использовать физико-химические методы исследования </w:t>
            </w:r>
            <w:r w:rsidRPr="009C43A0">
              <w:rPr>
                <w:b/>
                <w:bCs/>
                <w:sz w:val="24"/>
                <w:szCs w:val="24"/>
              </w:rPr>
              <w:tab/>
            </w:r>
            <w:r w:rsidRPr="009C43A0">
              <w:rPr>
                <w:sz w:val="24"/>
                <w:szCs w:val="24"/>
              </w:rPr>
              <w:t>мета</w:t>
            </w:r>
            <w:r w:rsidRPr="009C43A0">
              <w:rPr>
                <w:sz w:val="24"/>
                <w:szCs w:val="24"/>
              </w:rPr>
              <w:t>л</w:t>
            </w:r>
            <w:r w:rsidRPr="009C43A0">
              <w:rPr>
                <w:sz w:val="24"/>
                <w:szCs w:val="24"/>
              </w:rPr>
              <w:t>лов;</w:t>
            </w:r>
          </w:p>
          <w:p w:rsidR="00153D0B" w:rsidRPr="009C43A0" w:rsidRDefault="00153D0B" w:rsidP="009A02BC">
            <w:pPr>
              <w:pStyle w:val="28"/>
              <w:shd w:val="clear" w:color="auto" w:fill="auto"/>
              <w:spacing w:after="0" w:line="276" w:lineRule="auto"/>
              <w:ind w:firstLine="318"/>
              <w:jc w:val="both"/>
              <w:rPr>
                <w:sz w:val="24"/>
                <w:szCs w:val="24"/>
              </w:rPr>
            </w:pPr>
            <w:r w:rsidRPr="009C43A0">
              <w:rPr>
                <w:bCs/>
                <w:sz w:val="24"/>
                <w:szCs w:val="24"/>
              </w:rPr>
              <w:t>П</w:t>
            </w:r>
            <w:r w:rsidRPr="009C43A0">
              <w:rPr>
                <w:sz w:val="24"/>
                <w:szCs w:val="24"/>
              </w:rPr>
              <w:t xml:space="preserve">ользоваться справочными таблицами для </w:t>
            </w:r>
            <w:proofErr w:type="spellStart"/>
            <w:r w:rsidRPr="009C43A0">
              <w:rPr>
                <w:sz w:val="24"/>
                <w:szCs w:val="24"/>
              </w:rPr>
              <w:t>определениясвойств</w:t>
            </w:r>
            <w:proofErr w:type="spellEnd"/>
            <w:r w:rsidRPr="009C43A0">
              <w:rPr>
                <w:b/>
                <w:bCs/>
                <w:sz w:val="24"/>
                <w:szCs w:val="24"/>
              </w:rPr>
              <w:tab/>
            </w:r>
            <w:r w:rsidRPr="009C43A0">
              <w:rPr>
                <w:sz w:val="24"/>
                <w:szCs w:val="24"/>
              </w:rPr>
              <w:t>материалов;</w:t>
            </w:r>
          </w:p>
          <w:p w:rsidR="00153D0B" w:rsidRPr="009C43A0" w:rsidRDefault="00153D0B" w:rsidP="009A02BC">
            <w:pPr>
              <w:pStyle w:val="Bodytext90"/>
              <w:shd w:val="clear" w:color="auto" w:fill="auto"/>
              <w:tabs>
                <w:tab w:val="left" w:pos="1075"/>
                <w:tab w:val="left" w:pos="7329"/>
                <w:tab w:val="left" w:pos="9206"/>
                <w:tab w:val="left" w:pos="10958"/>
                <w:tab w:val="left" w:pos="13555"/>
              </w:tabs>
              <w:spacing w:line="276" w:lineRule="auto"/>
              <w:ind w:firstLine="318"/>
              <w:jc w:val="both"/>
              <w:rPr>
                <w:b/>
              </w:rPr>
            </w:pPr>
            <w:r w:rsidRPr="009C43A0">
              <w:t xml:space="preserve">Выбирать материалы для </w:t>
            </w:r>
            <w:proofErr w:type="spellStart"/>
            <w:r w:rsidRPr="009C43A0">
              <w:t>осуществленияпрофессиональнойдеятельности</w:t>
            </w:r>
            <w:proofErr w:type="spellEnd"/>
            <w:r w:rsidRPr="009C43A0">
              <w:t>.</w:t>
            </w:r>
          </w:p>
        </w:tc>
      </w:tr>
      <w:tr w:rsidR="00153D0B" w:rsidRPr="009C43A0" w:rsidTr="000E4E1A">
        <w:trPr>
          <w:trHeight w:val="460"/>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Устройство, правила применения, проверки на точность униве</w:t>
            </w:r>
            <w:r w:rsidRPr="009C43A0">
              <w:rPr>
                <w:rStyle w:val="211pt"/>
                <w:sz w:val="24"/>
                <w:szCs w:val="24"/>
              </w:rPr>
              <w:t>р</w:t>
            </w:r>
            <w:r w:rsidRPr="009C43A0">
              <w:rPr>
                <w:rStyle w:val="211pt"/>
                <w:sz w:val="24"/>
                <w:szCs w:val="24"/>
              </w:rPr>
              <w:t>сальных и специальных приспособлений, контрольно</w:t>
            </w:r>
            <w:r w:rsidRPr="009C43A0">
              <w:rPr>
                <w:rStyle w:val="211pt"/>
                <w:sz w:val="24"/>
                <w:szCs w:val="24"/>
              </w:rPr>
              <w:softHyphen/>
              <w:t>-измерительных инструментов</w:t>
            </w:r>
            <w:r w:rsidR="009F3AF7" w:rsidRPr="009C43A0">
              <w:rPr>
                <w:rStyle w:val="211pt"/>
                <w:sz w:val="24"/>
                <w:szCs w:val="24"/>
              </w:rPr>
              <w:t>;</w:t>
            </w:r>
          </w:p>
          <w:p w:rsidR="00153D0B" w:rsidRPr="009C43A0" w:rsidRDefault="00153D0B" w:rsidP="009A02BC">
            <w:pPr>
              <w:pStyle w:val="Bodytext40"/>
              <w:shd w:val="clear" w:color="auto" w:fill="auto"/>
              <w:spacing w:line="276" w:lineRule="auto"/>
              <w:ind w:firstLine="318"/>
              <w:jc w:val="both"/>
            </w:pPr>
            <w:r w:rsidRPr="009C43A0">
              <w:t>Наименование и свойства комплектуемых материалов;</w:t>
            </w:r>
          </w:p>
          <w:p w:rsidR="00153D0B" w:rsidRPr="009C43A0" w:rsidRDefault="00153D0B" w:rsidP="009A02BC">
            <w:pPr>
              <w:pStyle w:val="Bodytext40"/>
              <w:shd w:val="clear" w:color="auto" w:fill="auto"/>
              <w:spacing w:line="276" w:lineRule="auto"/>
              <w:ind w:firstLine="318"/>
              <w:jc w:val="both"/>
            </w:pPr>
            <w:r w:rsidRPr="009C43A0">
              <w:t>Устройство, назначение, правила настройки и регулирования ко</w:t>
            </w:r>
            <w:r w:rsidRPr="009C43A0">
              <w:t>н</w:t>
            </w:r>
            <w:r w:rsidRPr="009C43A0">
              <w:t>трольно-измерительных инструментов и приборов;</w:t>
            </w:r>
          </w:p>
          <w:p w:rsidR="00153D0B" w:rsidRPr="009C43A0" w:rsidRDefault="00153D0B" w:rsidP="009A02BC">
            <w:pPr>
              <w:pStyle w:val="Bodytext40"/>
              <w:shd w:val="clear" w:color="auto" w:fill="auto"/>
              <w:spacing w:line="276" w:lineRule="auto"/>
              <w:ind w:firstLine="318"/>
              <w:jc w:val="both"/>
            </w:pPr>
            <w:r w:rsidRPr="009C43A0">
              <w:t>Методы и средства контроля обработанных поверхностей;</w:t>
            </w:r>
          </w:p>
          <w:p w:rsidR="00153D0B" w:rsidRPr="009C43A0" w:rsidRDefault="00153D0B" w:rsidP="009A02BC">
            <w:pPr>
              <w:pStyle w:val="Bodytext40"/>
              <w:shd w:val="clear" w:color="auto" w:fill="auto"/>
              <w:spacing w:line="276" w:lineRule="auto"/>
              <w:ind w:firstLine="318"/>
              <w:jc w:val="both"/>
            </w:pPr>
            <w:r w:rsidRPr="009C43A0">
              <w:t>Основные свойства и классификацию материалов,</w:t>
            </w:r>
            <w:r w:rsidRPr="009C43A0">
              <w:rPr>
                <w:b/>
                <w:bCs/>
              </w:rPr>
              <w:tab/>
            </w:r>
            <w:r w:rsidRPr="009C43A0">
              <w:t>использу</w:t>
            </w:r>
            <w:r w:rsidRPr="009C43A0">
              <w:t>ю</w:t>
            </w:r>
            <w:r w:rsidRPr="009C43A0">
              <w:t>щихся</w:t>
            </w:r>
          </w:p>
          <w:p w:rsidR="00153D0B" w:rsidRPr="009C43A0" w:rsidRDefault="00153D0B" w:rsidP="009A02BC">
            <w:pPr>
              <w:pStyle w:val="Bodytext90"/>
              <w:shd w:val="clear" w:color="auto" w:fill="auto"/>
              <w:tabs>
                <w:tab w:val="left" w:pos="1075"/>
                <w:tab w:val="left" w:pos="7329"/>
                <w:tab w:val="left" w:pos="9206"/>
                <w:tab w:val="left" w:pos="10958"/>
                <w:tab w:val="left" w:pos="13555"/>
              </w:tabs>
              <w:spacing w:line="276" w:lineRule="auto"/>
              <w:ind w:firstLine="318"/>
              <w:jc w:val="both"/>
            </w:pPr>
            <w:r w:rsidRPr="009C43A0">
              <w:t>в профессиональной деятельности;</w:t>
            </w:r>
          </w:p>
          <w:p w:rsidR="00153D0B" w:rsidRPr="009C43A0" w:rsidRDefault="00153D0B" w:rsidP="009A02BC">
            <w:pPr>
              <w:pStyle w:val="Bodytext90"/>
              <w:shd w:val="clear" w:color="auto" w:fill="auto"/>
              <w:tabs>
                <w:tab w:val="left" w:pos="1075"/>
                <w:tab w:val="left" w:pos="7329"/>
                <w:tab w:val="left" w:pos="9206"/>
                <w:tab w:val="left" w:pos="10958"/>
                <w:tab w:val="left" w:pos="13555"/>
              </w:tabs>
              <w:spacing w:line="276" w:lineRule="auto"/>
              <w:ind w:firstLine="318"/>
              <w:jc w:val="both"/>
            </w:pPr>
            <w:r w:rsidRPr="009C43A0">
              <w:t>Наименование, маркировку, свойства обрабатываемого</w:t>
            </w:r>
            <w:r w:rsidR="00755C78" w:rsidRPr="009C43A0">
              <w:t xml:space="preserve"> </w:t>
            </w:r>
            <w:r w:rsidRPr="009C43A0">
              <w:t>материала;</w:t>
            </w:r>
            <w:r w:rsidRPr="009C43A0">
              <w:rPr>
                <w:b/>
                <w:bCs/>
              </w:rPr>
              <w:tab/>
            </w:r>
            <w:r w:rsidRPr="009C43A0">
              <w:rPr>
                <w:b/>
                <w:bCs/>
              </w:rPr>
              <w:tab/>
            </w:r>
            <w:r w:rsidRPr="009C43A0">
              <w:t>ПК 3.2</w:t>
            </w:r>
          </w:p>
          <w:p w:rsidR="00153D0B" w:rsidRPr="009C43A0" w:rsidRDefault="00153D0B" w:rsidP="009A02BC">
            <w:pPr>
              <w:pStyle w:val="Bodytext90"/>
              <w:shd w:val="clear" w:color="auto" w:fill="auto"/>
              <w:tabs>
                <w:tab w:val="left" w:pos="1075"/>
                <w:tab w:val="left" w:pos="7329"/>
                <w:tab w:val="left" w:pos="9206"/>
                <w:tab w:val="left" w:pos="10958"/>
                <w:tab w:val="left" w:pos="13555"/>
              </w:tabs>
              <w:spacing w:line="276" w:lineRule="auto"/>
              <w:ind w:firstLine="318"/>
              <w:jc w:val="both"/>
            </w:pPr>
            <w:r w:rsidRPr="009C43A0">
              <w:t>Правила применения охлаждающих и смазывающих материалов;</w:t>
            </w:r>
            <w:r w:rsidRPr="009C43A0">
              <w:tab/>
            </w:r>
            <w:r w:rsidRPr="009C43A0">
              <w:tab/>
            </w:r>
            <w:r w:rsidRPr="009C43A0">
              <w:tab/>
            </w:r>
            <w:r w:rsidRPr="009C43A0">
              <w:tab/>
            </w:r>
          </w:p>
          <w:p w:rsidR="00153D0B" w:rsidRPr="009C43A0" w:rsidRDefault="00153D0B" w:rsidP="009A02BC">
            <w:pPr>
              <w:tabs>
                <w:tab w:val="left" w:pos="1075"/>
                <w:tab w:val="left" w:pos="7329"/>
                <w:tab w:val="left" w:pos="9206"/>
                <w:tab w:val="left" w:pos="10958"/>
                <w:tab w:val="left" w:pos="13555"/>
              </w:tabs>
              <w:spacing w:after="0"/>
              <w:ind w:firstLine="318"/>
              <w:jc w:val="both"/>
              <w:rPr>
                <w:rFonts w:ascii="Times New Roman" w:hAnsi="Times New Roman"/>
                <w:sz w:val="24"/>
                <w:szCs w:val="24"/>
              </w:rPr>
            </w:pPr>
            <w:r w:rsidRPr="009C43A0">
              <w:rPr>
                <w:rFonts w:ascii="Times New Roman" w:hAnsi="Times New Roman"/>
                <w:sz w:val="24"/>
                <w:szCs w:val="24"/>
              </w:rPr>
              <w:t>Основные сведения о металлах и сплавах;</w:t>
            </w:r>
          </w:p>
          <w:p w:rsidR="00153D0B" w:rsidRPr="009C43A0" w:rsidRDefault="00153D0B" w:rsidP="009A02BC">
            <w:pPr>
              <w:tabs>
                <w:tab w:val="left" w:pos="1075"/>
                <w:tab w:val="left" w:pos="7329"/>
                <w:tab w:val="left" w:pos="9206"/>
                <w:tab w:val="left" w:pos="10958"/>
                <w:tab w:val="left" w:pos="13555"/>
              </w:tabs>
              <w:spacing w:after="0"/>
              <w:ind w:firstLine="318"/>
              <w:jc w:val="both"/>
              <w:rPr>
                <w:rFonts w:ascii="Times New Roman" w:hAnsi="Times New Roman"/>
                <w:b/>
                <w:sz w:val="24"/>
                <w:szCs w:val="24"/>
              </w:rPr>
            </w:pPr>
            <w:r w:rsidRPr="009C43A0">
              <w:rPr>
                <w:rFonts w:ascii="Times New Roman" w:hAnsi="Times New Roman"/>
                <w:sz w:val="24"/>
                <w:szCs w:val="24"/>
              </w:rPr>
              <w:t>Основные сведения о неметаллических, прокладочных,</w:t>
            </w:r>
            <w:r w:rsidR="00755C78" w:rsidRPr="009C43A0">
              <w:rPr>
                <w:rFonts w:ascii="Times New Roman" w:hAnsi="Times New Roman"/>
                <w:sz w:val="24"/>
                <w:szCs w:val="24"/>
              </w:rPr>
              <w:t xml:space="preserve"> </w:t>
            </w:r>
            <w:r w:rsidRPr="009C43A0">
              <w:rPr>
                <w:rFonts w:ascii="Times New Roman" w:hAnsi="Times New Roman"/>
                <w:sz w:val="24"/>
                <w:szCs w:val="24"/>
              </w:rPr>
              <w:t>уплотн</w:t>
            </w:r>
            <w:r w:rsidRPr="009C43A0">
              <w:rPr>
                <w:rFonts w:ascii="Times New Roman" w:hAnsi="Times New Roman"/>
                <w:sz w:val="24"/>
                <w:szCs w:val="24"/>
              </w:rPr>
              <w:t>и</w:t>
            </w:r>
            <w:r w:rsidRPr="009C43A0">
              <w:rPr>
                <w:rFonts w:ascii="Times New Roman" w:hAnsi="Times New Roman"/>
                <w:sz w:val="24"/>
                <w:szCs w:val="24"/>
              </w:rPr>
              <w:t>тельных и электротехнических материалах, стали, их классификацию.</w:t>
            </w:r>
          </w:p>
        </w:tc>
      </w:tr>
      <w:tr w:rsidR="00153D0B" w:rsidRPr="009C43A0" w:rsidTr="000E4E1A">
        <w:trPr>
          <w:trHeight w:val="30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sz w:val="24"/>
                <w:szCs w:val="24"/>
              </w:rPr>
              <w:t xml:space="preserve">ПК 1.3. </w:t>
            </w:r>
            <w:r w:rsidRPr="009C43A0">
              <w:rPr>
                <w:rFonts w:ascii="Times New Roman" w:hAnsi="Times New Roman"/>
                <w:color w:val="000000"/>
                <w:sz w:val="24"/>
                <w:szCs w:val="24"/>
              </w:rPr>
              <w:t>Определять последов</w:t>
            </w:r>
            <w:r w:rsidRPr="009C43A0">
              <w:rPr>
                <w:rFonts w:ascii="Times New Roman" w:hAnsi="Times New Roman"/>
                <w:color w:val="000000"/>
                <w:sz w:val="24"/>
                <w:szCs w:val="24"/>
              </w:rPr>
              <w:t>а</w:t>
            </w:r>
            <w:r w:rsidRPr="009C43A0">
              <w:rPr>
                <w:rFonts w:ascii="Times New Roman" w:hAnsi="Times New Roman"/>
                <w:color w:val="000000"/>
                <w:sz w:val="24"/>
                <w:szCs w:val="24"/>
              </w:rPr>
              <w:t>тельность и оптимальные режимы обработки различных изделий на токарных станках в соответствии с заданием.</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Практический опыт</w:t>
            </w:r>
            <w:r w:rsidR="00CE211B">
              <w:rPr>
                <w:rFonts w:ascii="Times New Roman" w:hAnsi="Times New Roman"/>
                <w:b/>
                <w:sz w:val="24"/>
                <w:szCs w:val="24"/>
              </w:rPr>
              <w:t xml:space="preserve"> </w:t>
            </w:r>
            <w:proofErr w:type="gramStart"/>
            <w:r w:rsidR="005C79C2" w:rsidRPr="009C43A0">
              <w:rPr>
                <w:rFonts w:ascii="Times New Roman" w:hAnsi="Times New Roman"/>
                <w:b/>
                <w:sz w:val="24"/>
                <w:szCs w:val="24"/>
              </w:rPr>
              <w:t>в</w:t>
            </w:r>
            <w:proofErr w:type="gram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proofErr w:type="gramStart"/>
            <w:r w:rsidRPr="009C43A0">
              <w:rPr>
                <w:rStyle w:val="211pt"/>
                <w:sz w:val="24"/>
                <w:szCs w:val="24"/>
              </w:rPr>
              <w:t>Определени</w:t>
            </w:r>
            <w:r w:rsidR="005C79C2" w:rsidRPr="009C43A0">
              <w:rPr>
                <w:rStyle w:val="211pt"/>
                <w:sz w:val="24"/>
                <w:szCs w:val="24"/>
              </w:rPr>
              <w:t>и</w:t>
            </w:r>
            <w:proofErr w:type="gramEnd"/>
            <w:r w:rsidRPr="009C43A0">
              <w:rPr>
                <w:rStyle w:val="211pt"/>
                <w:sz w:val="24"/>
                <w:szCs w:val="24"/>
              </w:rPr>
              <w:t xml:space="preserve"> последовательности и оптимального режима обр</w:t>
            </w:r>
            <w:r w:rsidRPr="009C43A0">
              <w:rPr>
                <w:rStyle w:val="211pt"/>
                <w:sz w:val="24"/>
                <w:szCs w:val="24"/>
              </w:rPr>
              <w:t>а</w:t>
            </w:r>
            <w:r w:rsidRPr="009C43A0">
              <w:rPr>
                <w:rStyle w:val="211pt"/>
                <w:sz w:val="24"/>
                <w:szCs w:val="24"/>
              </w:rPr>
              <w:t>ботки различных изделий на токарных станках в соответствии с зад</w:t>
            </w:r>
            <w:r w:rsidRPr="009C43A0">
              <w:rPr>
                <w:rStyle w:val="211pt"/>
                <w:sz w:val="24"/>
                <w:szCs w:val="24"/>
              </w:rPr>
              <w:t>а</w:t>
            </w:r>
            <w:r w:rsidRPr="009C43A0">
              <w:rPr>
                <w:rStyle w:val="211pt"/>
                <w:sz w:val="24"/>
                <w:szCs w:val="24"/>
              </w:rPr>
              <w:t>нием</w:t>
            </w:r>
          </w:p>
        </w:tc>
      </w:tr>
      <w:tr w:rsidR="00153D0B" w:rsidRPr="009C43A0" w:rsidTr="000E4E1A">
        <w:trPr>
          <w:trHeight w:val="30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Устанавливать оптимальный режим токарной обработки в соотве</w:t>
            </w:r>
            <w:r w:rsidRPr="009C43A0">
              <w:rPr>
                <w:rStyle w:val="211pt"/>
                <w:sz w:val="24"/>
                <w:szCs w:val="24"/>
              </w:rPr>
              <w:t>т</w:t>
            </w:r>
            <w:r w:rsidRPr="009C43A0">
              <w:rPr>
                <w:rStyle w:val="211pt"/>
                <w:sz w:val="24"/>
                <w:szCs w:val="24"/>
              </w:rPr>
              <w:t>ствии с технологической картой</w:t>
            </w:r>
          </w:p>
        </w:tc>
      </w:tr>
      <w:tr w:rsidR="00153D0B" w:rsidRPr="009C43A0" w:rsidTr="000E4E1A">
        <w:trPr>
          <w:trHeight w:val="30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Знания: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lastRenderedPageBreak/>
              <w:t>Правила определения режимов резания по справочникам и паспо</w:t>
            </w:r>
            <w:r w:rsidRPr="009C43A0">
              <w:rPr>
                <w:rStyle w:val="211pt"/>
                <w:sz w:val="24"/>
                <w:szCs w:val="24"/>
              </w:rPr>
              <w:t>р</w:t>
            </w:r>
            <w:r w:rsidRPr="009C43A0">
              <w:rPr>
                <w:rStyle w:val="211pt"/>
                <w:sz w:val="24"/>
                <w:szCs w:val="24"/>
              </w:rPr>
              <w:t>ту станка</w:t>
            </w:r>
          </w:p>
        </w:tc>
      </w:tr>
      <w:tr w:rsidR="00153D0B" w:rsidRPr="009C43A0" w:rsidTr="000E4E1A">
        <w:trPr>
          <w:trHeight w:val="62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sz w:val="24"/>
                <w:szCs w:val="24"/>
              </w:rPr>
              <w:t xml:space="preserve">ПК 1.4. </w:t>
            </w:r>
            <w:r w:rsidRPr="009C43A0">
              <w:rPr>
                <w:rFonts w:ascii="Times New Roman" w:hAnsi="Times New Roman"/>
                <w:color w:val="000000"/>
                <w:sz w:val="24"/>
                <w:szCs w:val="24"/>
              </w:rPr>
              <w:t>Вести технологический процесс обработки и доводки д</w:t>
            </w:r>
            <w:r w:rsidRPr="009C43A0">
              <w:rPr>
                <w:rFonts w:ascii="Times New Roman" w:hAnsi="Times New Roman"/>
                <w:color w:val="000000"/>
                <w:sz w:val="24"/>
                <w:szCs w:val="24"/>
              </w:rPr>
              <w:t>е</w:t>
            </w:r>
            <w:r w:rsidRPr="009C43A0">
              <w:rPr>
                <w:rFonts w:ascii="Times New Roman" w:hAnsi="Times New Roman"/>
                <w:color w:val="000000"/>
                <w:sz w:val="24"/>
                <w:szCs w:val="24"/>
              </w:rPr>
              <w:t>талей, заготовок и инструментов на токарных станках с соблюден</w:t>
            </w:r>
            <w:r w:rsidRPr="009C43A0">
              <w:rPr>
                <w:rFonts w:ascii="Times New Roman" w:hAnsi="Times New Roman"/>
                <w:color w:val="000000"/>
                <w:sz w:val="24"/>
                <w:szCs w:val="24"/>
              </w:rPr>
              <w:t>и</w:t>
            </w:r>
            <w:r w:rsidRPr="009C43A0">
              <w:rPr>
                <w:rFonts w:ascii="Times New Roman" w:hAnsi="Times New Roman"/>
                <w:color w:val="000000"/>
                <w:sz w:val="24"/>
                <w:szCs w:val="24"/>
              </w:rPr>
              <w:t>ем требований к качеству, в соо</w:t>
            </w:r>
            <w:r w:rsidRPr="009C43A0">
              <w:rPr>
                <w:rFonts w:ascii="Times New Roman" w:hAnsi="Times New Roman"/>
                <w:color w:val="000000"/>
                <w:sz w:val="24"/>
                <w:szCs w:val="24"/>
              </w:rPr>
              <w:t>т</w:t>
            </w:r>
            <w:r w:rsidRPr="009C43A0">
              <w:rPr>
                <w:rFonts w:ascii="Times New Roman" w:hAnsi="Times New Roman"/>
                <w:color w:val="000000"/>
                <w:sz w:val="24"/>
                <w:szCs w:val="24"/>
              </w:rPr>
              <w:t>ветствии с заданием и с технич</w:t>
            </w:r>
            <w:r w:rsidRPr="009C43A0">
              <w:rPr>
                <w:rFonts w:ascii="Times New Roman" w:hAnsi="Times New Roman"/>
                <w:color w:val="000000"/>
                <w:sz w:val="24"/>
                <w:szCs w:val="24"/>
              </w:rPr>
              <w:t>е</w:t>
            </w:r>
            <w:r w:rsidRPr="009C43A0">
              <w:rPr>
                <w:rFonts w:ascii="Times New Roman" w:hAnsi="Times New Roman"/>
                <w:color w:val="000000"/>
                <w:sz w:val="24"/>
                <w:szCs w:val="24"/>
              </w:rPr>
              <w:t>ской документацией.</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 xml:space="preserve">Практический опыт: </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осуществление технологического процесса обработки и доводки деталей, заготовок и инструментов на токарных станках с соблюден</w:t>
            </w:r>
            <w:r w:rsidRPr="009C43A0">
              <w:rPr>
                <w:rStyle w:val="211pt"/>
                <w:sz w:val="24"/>
                <w:szCs w:val="24"/>
              </w:rPr>
              <w:t>и</w:t>
            </w:r>
            <w:r w:rsidRPr="009C43A0">
              <w:rPr>
                <w:rStyle w:val="211pt"/>
                <w:sz w:val="24"/>
                <w:szCs w:val="24"/>
              </w:rPr>
              <w:t>ем требований к качеству, в соответствии с заданием и технической документацией.</w:t>
            </w:r>
          </w:p>
        </w:tc>
      </w:tr>
      <w:tr w:rsidR="00153D0B" w:rsidRPr="009C43A0" w:rsidTr="000E4E1A">
        <w:trPr>
          <w:trHeight w:val="62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color w:val="000000"/>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t>Осуществлять токарную обработку деталей средней сложности на универсальных и специализированных станках, в том числе на кру</w:t>
            </w:r>
            <w:r w:rsidRPr="009C43A0">
              <w:rPr>
                <w:rStyle w:val="211pt"/>
                <w:sz w:val="24"/>
                <w:szCs w:val="24"/>
              </w:rPr>
              <w:t>п</w:t>
            </w:r>
            <w:r w:rsidRPr="009C43A0">
              <w:rPr>
                <w:rStyle w:val="211pt"/>
                <w:sz w:val="24"/>
                <w:szCs w:val="24"/>
              </w:rPr>
              <w:t>ногабаритных и многосуппортных</w:t>
            </w:r>
          </w:p>
        </w:tc>
      </w:tr>
      <w:tr w:rsidR="00153D0B" w:rsidRPr="009C43A0" w:rsidTr="000E4E1A">
        <w:trPr>
          <w:trHeight w:val="62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color w:val="000000"/>
                <w:sz w:val="24"/>
                <w:szCs w:val="24"/>
              </w:rPr>
            </w:pPr>
          </w:p>
        </w:tc>
        <w:tc>
          <w:tcPr>
            <w:tcW w:w="7513" w:type="dxa"/>
          </w:tcPr>
          <w:p w:rsidR="00153D0B"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Знания: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Правила проведения и технологию проверки качества выполне</w:t>
            </w:r>
            <w:r w:rsidRPr="009C43A0">
              <w:rPr>
                <w:rStyle w:val="211pt"/>
                <w:sz w:val="24"/>
                <w:szCs w:val="24"/>
              </w:rPr>
              <w:t>н</w:t>
            </w:r>
            <w:r w:rsidRPr="009C43A0">
              <w:rPr>
                <w:rStyle w:val="211pt"/>
                <w:sz w:val="24"/>
                <w:szCs w:val="24"/>
              </w:rPr>
              <w:t>ных работ</w:t>
            </w:r>
          </w:p>
        </w:tc>
      </w:tr>
      <w:tr w:rsidR="00153D0B" w:rsidRPr="009C43A0" w:rsidTr="000E4E1A">
        <w:trPr>
          <w:trHeight w:val="830"/>
          <w:jc w:val="center"/>
        </w:trPr>
        <w:tc>
          <w:tcPr>
            <w:tcW w:w="2440" w:type="dxa"/>
            <w:vMerge w:val="restart"/>
          </w:tcPr>
          <w:p w:rsidR="00153D0B" w:rsidRPr="009C43A0" w:rsidRDefault="00153D0B" w:rsidP="005318AB">
            <w:pPr>
              <w:pStyle w:val="15"/>
              <w:shd w:val="clear" w:color="auto" w:fill="auto"/>
              <w:tabs>
                <w:tab w:val="left" w:pos="1436"/>
              </w:tabs>
              <w:spacing w:before="0" w:after="0" w:line="276" w:lineRule="auto"/>
              <w:ind w:firstLine="284"/>
              <w:jc w:val="both"/>
              <w:rPr>
                <w:sz w:val="24"/>
                <w:szCs w:val="24"/>
              </w:rPr>
            </w:pPr>
            <w:r w:rsidRPr="009C43A0">
              <w:rPr>
                <w:rStyle w:val="211pt"/>
                <w:sz w:val="24"/>
                <w:szCs w:val="24"/>
              </w:rPr>
              <w:t>Изготовление и</w:t>
            </w:r>
            <w:r w:rsidRPr="009C43A0">
              <w:rPr>
                <w:rStyle w:val="211pt"/>
                <w:sz w:val="24"/>
                <w:szCs w:val="24"/>
              </w:rPr>
              <w:t>з</w:t>
            </w:r>
            <w:r w:rsidRPr="009C43A0">
              <w:rPr>
                <w:rStyle w:val="211pt"/>
                <w:sz w:val="24"/>
                <w:szCs w:val="24"/>
              </w:rPr>
              <w:t>делий на токарно-карусельных станках по стадиям технол</w:t>
            </w:r>
            <w:r w:rsidRPr="009C43A0">
              <w:rPr>
                <w:rStyle w:val="211pt"/>
                <w:sz w:val="24"/>
                <w:szCs w:val="24"/>
              </w:rPr>
              <w:t>о</w:t>
            </w:r>
            <w:r w:rsidRPr="009C43A0">
              <w:rPr>
                <w:rStyle w:val="211pt"/>
                <w:sz w:val="24"/>
                <w:szCs w:val="24"/>
              </w:rPr>
              <w:t>гического процесса в соответствии с тр</w:t>
            </w:r>
            <w:r w:rsidRPr="009C43A0">
              <w:rPr>
                <w:rStyle w:val="211pt"/>
                <w:sz w:val="24"/>
                <w:szCs w:val="24"/>
              </w:rPr>
              <w:t>е</w:t>
            </w:r>
            <w:r w:rsidRPr="009C43A0">
              <w:rPr>
                <w:rStyle w:val="211pt"/>
                <w:sz w:val="24"/>
                <w:szCs w:val="24"/>
              </w:rPr>
              <w:t>бованиями охраны труда и экологич</w:t>
            </w:r>
            <w:r w:rsidRPr="009C43A0">
              <w:rPr>
                <w:rStyle w:val="211pt"/>
                <w:sz w:val="24"/>
                <w:szCs w:val="24"/>
              </w:rPr>
              <w:t>е</w:t>
            </w:r>
            <w:r w:rsidRPr="009C43A0">
              <w:rPr>
                <w:rStyle w:val="211pt"/>
                <w:sz w:val="24"/>
                <w:szCs w:val="24"/>
              </w:rPr>
              <w:t xml:space="preserve">ской безопасности </w:t>
            </w:r>
          </w:p>
          <w:p w:rsidR="00153D0B" w:rsidRPr="009C43A0" w:rsidRDefault="00153D0B" w:rsidP="005318AB">
            <w:pPr>
              <w:pStyle w:val="15"/>
              <w:shd w:val="clear" w:color="auto" w:fill="auto"/>
              <w:tabs>
                <w:tab w:val="left" w:pos="1441"/>
              </w:tabs>
              <w:spacing w:before="0" w:after="0" w:line="276" w:lineRule="auto"/>
              <w:ind w:firstLine="284"/>
              <w:jc w:val="both"/>
              <w:rPr>
                <w:sz w:val="24"/>
                <w:szCs w:val="24"/>
                <w:highlight w:val="yellow"/>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sz w:val="24"/>
                <w:szCs w:val="24"/>
              </w:rPr>
              <w:t xml:space="preserve">ПК 2.1. </w:t>
            </w:r>
            <w:r w:rsidRPr="009C43A0">
              <w:rPr>
                <w:rFonts w:ascii="Times New Roman" w:hAnsi="Times New Roman"/>
                <w:color w:val="000000"/>
                <w:sz w:val="24"/>
                <w:szCs w:val="24"/>
              </w:rPr>
              <w:t>Осуществлять подготовку и обслуживание рабочего места для работы на токарно-карусельных станках.</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proofErr w:type="gramStart"/>
            <w:r w:rsidRPr="009C43A0">
              <w:rPr>
                <w:rStyle w:val="211pt"/>
                <w:sz w:val="24"/>
                <w:szCs w:val="24"/>
              </w:rPr>
              <w:t>Выполнени</w:t>
            </w:r>
            <w:r w:rsidR="005C79C2" w:rsidRPr="009C43A0">
              <w:rPr>
                <w:rStyle w:val="211pt"/>
                <w:sz w:val="24"/>
                <w:szCs w:val="24"/>
              </w:rPr>
              <w:t>и</w:t>
            </w:r>
            <w:proofErr w:type="gramEnd"/>
            <w:r w:rsidRPr="009C43A0">
              <w:rPr>
                <w:rStyle w:val="211pt"/>
                <w:sz w:val="24"/>
                <w:szCs w:val="24"/>
              </w:rPr>
              <w:t xml:space="preserve"> подготовительных работ и обслуживания рабочего места токаря</w:t>
            </w:r>
          </w:p>
        </w:tc>
      </w:tr>
      <w:tr w:rsidR="00153D0B" w:rsidRPr="009C43A0" w:rsidTr="000E4E1A">
        <w:trPr>
          <w:trHeight w:val="830"/>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211pt"/>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 xml:space="preserve">Осуществлять подготовку к работе и обслуживание рабочего места токаря-карусельщика в соответствии с требованиями охраны труда, производственной санитарии, пожарной безопасности и </w:t>
            </w:r>
            <w:proofErr w:type="spellStart"/>
            <w:r w:rsidRPr="009C43A0">
              <w:rPr>
                <w:rStyle w:val="211pt"/>
                <w:sz w:val="24"/>
                <w:szCs w:val="24"/>
              </w:rPr>
              <w:t>электробез</w:t>
            </w:r>
            <w:r w:rsidRPr="009C43A0">
              <w:rPr>
                <w:rStyle w:val="211pt"/>
                <w:sz w:val="24"/>
                <w:szCs w:val="24"/>
              </w:rPr>
              <w:t>о</w:t>
            </w:r>
            <w:r w:rsidRPr="009C43A0">
              <w:rPr>
                <w:rStyle w:val="211pt"/>
                <w:sz w:val="24"/>
                <w:szCs w:val="24"/>
              </w:rPr>
              <w:t>пасности</w:t>
            </w:r>
            <w:proofErr w:type="spellEnd"/>
          </w:p>
        </w:tc>
      </w:tr>
      <w:tr w:rsidR="00153D0B" w:rsidRPr="009C43A0" w:rsidTr="000E4E1A">
        <w:trPr>
          <w:trHeight w:val="830"/>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 xml:space="preserve">Правила подготовки к работе и содержания рабочих мест </w:t>
            </w:r>
            <w:proofErr w:type="spellStart"/>
            <w:r w:rsidRPr="009C43A0">
              <w:rPr>
                <w:rStyle w:val="211pt"/>
                <w:sz w:val="24"/>
                <w:szCs w:val="24"/>
              </w:rPr>
              <w:t>токаря-каруселыцика</w:t>
            </w:r>
            <w:proofErr w:type="spellEnd"/>
            <w:r w:rsidRPr="009C43A0">
              <w:rPr>
                <w:rStyle w:val="211pt"/>
                <w:sz w:val="24"/>
                <w:szCs w:val="24"/>
              </w:rPr>
              <w:t>, требования охраны труда, производственной санит</w:t>
            </w:r>
            <w:r w:rsidRPr="009C43A0">
              <w:rPr>
                <w:rStyle w:val="211pt"/>
                <w:sz w:val="24"/>
                <w:szCs w:val="24"/>
              </w:rPr>
              <w:t>а</w:t>
            </w:r>
            <w:r w:rsidRPr="009C43A0">
              <w:rPr>
                <w:rStyle w:val="211pt"/>
                <w:sz w:val="24"/>
                <w:szCs w:val="24"/>
              </w:rPr>
              <w:t xml:space="preserve">рии, пожарной безопасности и </w:t>
            </w:r>
            <w:proofErr w:type="spellStart"/>
            <w:r w:rsidRPr="009C43A0">
              <w:rPr>
                <w:rStyle w:val="211pt"/>
                <w:sz w:val="24"/>
                <w:szCs w:val="24"/>
              </w:rPr>
              <w:t>электробезопасности</w:t>
            </w:r>
            <w:proofErr w:type="spellEnd"/>
            <w:r w:rsidR="009F3AF7" w:rsidRPr="009C43A0">
              <w:rPr>
                <w:rStyle w:val="211pt"/>
                <w:sz w:val="24"/>
                <w:szCs w:val="24"/>
              </w:rPr>
              <w:t>;</w:t>
            </w:r>
          </w:p>
          <w:p w:rsidR="004115A5" w:rsidRPr="009C43A0" w:rsidRDefault="00153D0B" w:rsidP="004115A5">
            <w:pPr>
              <w:pStyle w:val="28"/>
              <w:shd w:val="clear" w:color="auto" w:fill="auto"/>
              <w:spacing w:after="0" w:line="276" w:lineRule="auto"/>
              <w:ind w:firstLine="318"/>
              <w:jc w:val="both"/>
              <w:rPr>
                <w:b/>
                <w:sz w:val="24"/>
                <w:szCs w:val="24"/>
              </w:rPr>
            </w:pPr>
            <w:r w:rsidRPr="009C43A0">
              <w:rPr>
                <w:rStyle w:val="211pt"/>
                <w:sz w:val="24"/>
                <w:szCs w:val="24"/>
              </w:rPr>
              <w:t xml:space="preserve">Конструктивные особенности, правила управления, </w:t>
            </w:r>
            <w:proofErr w:type="spellStart"/>
            <w:r w:rsidRPr="009C43A0">
              <w:rPr>
                <w:rStyle w:val="211pt"/>
                <w:sz w:val="24"/>
                <w:szCs w:val="24"/>
              </w:rPr>
              <w:t>подналадки</w:t>
            </w:r>
            <w:proofErr w:type="spellEnd"/>
            <w:r w:rsidRPr="009C43A0">
              <w:rPr>
                <w:rStyle w:val="211pt"/>
                <w:sz w:val="24"/>
                <w:szCs w:val="24"/>
              </w:rPr>
              <w:t xml:space="preserve"> и проверки на точность токарно-карусельных станков различных типов</w:t>
            </w:r>
          </w:p>
        </w:tc>
      </w:tr>
      <w:tr w:rsidR="00153D0B" w:rsidRPr="009C43A0" w:rsidTr="000E4E1A">
        <w:trPr>
          <w:trHeight w:val="27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sz w:val="24"/>
                <w:szCs w:val="24"/>
              </w:rPr>
              <w:t>ПК 2.2.</w:t>
            </w:r>
            <w:r w:rsidRPr="009C43A0">
              <w:rPr>
                <w:rFonts w:ascii="Times New Roman" w:hAnsi="Times New Roman"/>
                <w:color w:val="000000"/>
                <w:sz w:val="24"/>
                <w:szCs w:val="24"/>
              </w:rPr>
              <w:t xml:space="preserve"> Осуществлять подготовку к использованию инструмента и </w:t>
            </w:r>
            <w:r w:rsidRPr="009C43A0">
              <w:rPr>
                <w:rFonts w:ascii="Times New Roman" w:hAnsi="Times New Roman"/>
                <w:color w:val="000000"/>
                <w:sz w:val="24"/>
                <w:szCs w:val="24"/>
              </w:rPr>
              <w:lastRenderedPageBreak/>
              <w:t>оснастки для работы на токарно-карусельных станках в соответс</w:t>
            </w:r>
            <w:r w:rsidRPr="009C43A0">
              <w:rPr>
                <w:rFonts w:ascii="Times New Roman" w:hAnsi="Times New Roman"/>
                <w:color w:val="000000"/>
                <w:sz w:val="24"/>
                <w:szCs w:val="24"/>
              </w:rPr>
              <w:t>т</w:t>
            </w:r>
            <w:r w:rsidRPr="009C43A0">
              <w:rPr>
                <w:rFonts w:ascii="Times New Roman" w:hAnsi="Times New Roman"/>
                <w:color w:val="000000"/>
                <w:sz w:val="24"/>
                <w:szCs w:val="24"/>
              </w:rPr>
              <w:t>вии с полученным заданием.</w:t>
            </w:r>
          </w:p>
        </w:tc>
        <w:tc>
          <w:tcPr>
            <w:tcW w:w="7513" w:type="dxa"/>
          </w:tcPr>
          <w:p w:rsidR="009F3AF7" w:rsidRPr="009C43A0" w:rsidRDefault="00153D0B" w:rsidP="009A02BC">
            <w:pPr>
              <w:pStyle w:val="28"/>
              <w:shd w:val="clear" w:color="auto" w:fill="auto"/>
              <w:spacing w:after="0" w:line="276" w:lineRule="auto"/>
              <w:ind w:firstLine="318"/>
              <w:jc w:val="both"/>
              <w:rPr>
                <w:b/>
                <w:sz w:val="24"/>
                <w:szCs w:val="24"/>
              </w:rPr>
            </w:pPr>
            <w:r w:rsidRPr="009C43A0">
              <w:rPr>
                <w:b/>
                <w:sz w:val="24"/>
                <w:szCs w:val="24"/>
              </w:rPr>
              <w:lastRenderedPageBreak/>
              <w:t xml:space="preserve">Практический </w:t>
            </w:r>
            <w:proofErr w:type="spellStart"/>
            <w:r w:rsidRPr="009C43A0">
              <w:rPr>
                <w:b/>
                <w:sz w:val="24"/>
                <w:szCs w:val="24"/>
              </w:rPr>
              <w:t>опыт</w:t>
            </w:r>
            <w:r w:rsidR="005C79C2" w:rsidRPr="009C43A0">
              <w:rPr>
                <w:b/>
                <w:sz w:val="24"/>
                <w:szCs w:val="24"/>
              </w:rPr>
              <w:t>в</w:t>
            </w:r>
            <w:proofErr w:type="spellEnd"/>
            <w:r w:rsidRPr="009C43A0">
              <w:rPr>
                <w:b/>
                <w:sz w:val="24"/>
                <w:szCs w:val="24"/>
              </w:rPr>
              <w:t>:</w:t>
            </w:r>
          </w:p>
          <w:p w:rsidR="00153D0B" w:rsidRPr="009C43A0" w:rsidRDefault="00153D0B" w:rsidP="005C79C2">
            <w:pPr>
              <w:pStyle w:val="28"/>
              <w:shd w:val="clear" w:color="auto" w:fill="auto"/>
              <w:spacing w:after="0" w:line="276" w:lineRule="auto"/>
              <w:ind w:firstLine="318"/>
              <w:jc w:val="both"/>
              <w:rPr>
                <w:b/>
                <w:sz w:val="24"/>
                <w:szCs w:val="24"/>
              </w:rPr>
            </w:pPr>
            <w:r w:rsidRPr="009C43A0">
              <w:rPr>
                <w:rStyle w:val="211pt"/>
                <w:sz w:val="24"/>
                <w:szCs w:val="24"/>
              </w:rPr>
              <w:t>Подготовк</w:t>
            </w:r>
            <w:r w:rsidR="005C79C2" w:rsidRPr="009C43A0">
              <w:rPr>
                <w:rStyle w:val="211pt"/>
                <w:sz w:val="24"/>
                <w:szCs w:val="24"/>
              </w:rPr>
              <w:t>е</w:t>
            </w:r>
            <w:r w:rsidRPr="009C43A0">
              <w:rPr>
                <w:rStyle w:val="211pt"/>
                <w:sz w:val="24"/>
                <w:szCs w:val="24"/>
              </w:rPr>
              <w:t xml:space="preserve"> к использованию инструмента и оснастки для работы </w:t>
            </w:r>
            <w:r w:rsidRPr="009C43A0">
              <w:rPr>
                <w:rStyle w:val="211pt"/>
                <w:sz w:val="24"/>
                <w:szCs w:val="24"/>
              </w:rPr>
              <w:lastRenderedPageBreak/>
              <w:t>на токарных станках в соответствии с полученным заданием</w:t>
            </w:r>
          </w:p>
        </w:tc>
      </w:tr>
      <w:tr w:rsidR="00153D0B" w:rsidRPr="009C43A0" w:rsidTr="000E4E1A">
        <w:trPr>
          <w:trHeight w:val="27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t>Выбирать и подготавливать к работе универсальные, специальные приспособ</w:t>
            </w:r>
            <w:r w:rsidR="00755C78" w:rsidRPr="009C43A0">
              <w:rPr>
                <w:rStyle w:val="211pt"/>
                <w:sz w:val="24"/>
                <w:szCs w:val="24"/>
              </w:rPr>
              <w:t>ления, режущий и контрольно-</w:t>
            </w:r>
            <w:r w:rsidRPr="009C43A0">
              <w:rPr>
                <w:rStyle w:val="211pt"/>
                <w:sz w:val="24"/>
                <w:szCs w:val="24"/>
              </w:rPr>
              <w:t>измерительный инструмент</w:t>
            </w:r>
          </w:p>
        </w:tc>
      </w:tr>
      <w:tr w:rsidR="00153D0B" w:rsidRPr="009C43A0" w:rsidTr="000E4E1A">
        <w:trPr>
          <w:trHeight w:val="27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t>Устройство, правила применения, проверки на точность униве</w:t>
            </w:r>
            <w:r w:rsidRPr="009C43A0">
              <w:rPr>
                <w:rStyle w:val="211pt"/>
                <w:sz w:val="24"/>
                <w:szCs w:val="24"/>
              </w:rPr>
              <w:t>р</w:t>
            </w:r>
            <w:r w:rsidRPr="009C43A0">
              <w:rPr>
                <w:rStyle w:val="211pt"/>
                <w:sz w:val="24"/>
                <w:szCs w:val="24"/>
              </w:rPr>
              <w:t>сальных и специальных приспособлений, контроль</w:t>
            </w:r>
            <w:r w:rsidR="00755C78" w:rsidRPr="009C43A0">
              <w:rPr>
                <w:rStyle w:val="211pt"/>
                <w:sz w:val="24"/>
                <w:szCs w:val="24"/>
              </w:rPr>
              <w:t>но-</w:t>
            </w:r>
            <w:r w:rsidRPr="009C43A0">
              <w:rPr>
                <w:rStyle w:val="211pt"/>
                <w:sz w:val="24"/>
                <w:szCs w:val="24"/>
              </w:rPr>
              <w:t>измерительных инструментов</w:t>
            </w:r>
          </w:p>
        </w:tc>
      </w:tr>
      <w:tr w:rsidR="00153D0B" w:rsidRPr="009C43A0" w:rsidTr="000E4E1A">
        <w:trPr>
          <w:trHeight w:val="27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sz w:val="24"/>
                <w:szCs w:val="24"/>
              </w:rPr>
              <w:t>ПК 2.3.</w:t>
            </w:r>
            <w:r w:rsidRPr="009C43A0">
              <w:rPr>
                <w:rFonts w:ascii="Times New Roman" w:hAnsi="Times New Roman"/>
                <w:color w:val="000000"/>
                <w:sz w:val="24"/>
                <w:szCs w:val="24"/>
              </w:rPr>
              <w:t xml:space="preserve"> Определять последов</w:t>
            </w:r>
            <w:r w:rsidRPr="009C43A0">
              <w:rPr>
                <w:rFonts w:ascii="Times New Roman" w:hAnsi="Times New Roman"/>
                <w:color w:val="000000"/>
                <w:sz w:val="24"/>
                <w:szCs w:val="24"/>
              </w:rPr>
              <w:t>а</w:t>
            </w:r>
            <w:r w:rsidRPr="009C43A0">
              <w:rPr>
                <w:rFonts w:ascii="Times New Roman" w:hAnsi="Times New Roman"/>
                <w:color w:val="000000"/>
                <w:sz w:val="24"/>
                <w:szCs w:val="24"/>
              </w:rPr>
              <w:t>тельность и оптимальные режимы обработки различных изделий на токарно-карусельных станках в соответствии с заданием.</w:t>
            </w:r>
          </w:p>
        </w:tc>
        <w:tc>
          <w:tcPr>
            <w:tcW w:w="7513" w:type="dxa"/>
          </w:tcPr>
          <w:p w:rsidR="009F3AF7" w:rsidRPr="009C43A0" w:rsidRDefault="00153D0B" w:rsidP="009A02BC">
            <w:pPr>
              <w:pStyle w:val="28"/>
              <w:shd w:val="clear" w:color="auto" w:fill="auto"/>
              <w:spacing w:after="0" w:line="276" w:lineRule="auto"/>
              <w:ind w:firstLine="318"/>
              <w:jc w:val="both"/>
              <w:rPr>
                <w:b/>
                <w:sz w:val="24"/>
                <w:szCs w:val="24"/>
              </w:rPr>
            </w:pPr>
            <w:r w:rsidRPr="009C43A0">
              <w:rPr>
                <w:b/>
                <w:sz w:val="24"/>
                <w:szCs w:val="24"/>
              </w:rPr>
              <w:t xml:space="preserve">Практический </w:t>
            </w:r>
            <w:proofErr w:type="spellStart"/>
            <w:r w:rsidRPr="009C43A0">
              <w:rPr>
                <w:b/>
                <w:sz w:val="24"/>
                <w:szCs w:val="24"/>
              </w:rPr>
              <w:t>опыт</w:t>
            </w:r>
            <w:r w:rsidR="005C79C2" w:rsidRPr="009C43A0">
              <w:rPr>
                <w:b/>
                <w:sz w:val="24"/>
                <w:szCs w:val="24"/>
              </w:rPr>
              <w:t>в</w:t>
            </w:r>
            <w:proofErr w:type="spellEnd"/>
            <w:r w:rsidRPr="009C43A0">
              <w:rPr>
                <w:b/>
                <w:sz w:val="24"/>
                <w:szCs w:val="24"/>
              </w:rPr>
              <w:t>:</w:t>
            </w:r>
          </w:p>
          <w:p w:rsidR="00153D0B" w:rsidRPr="009C43A0" w:rsidRDefault="00153D0B" w:rsidP="005C79C2">
            <w:pPr>
              <w:pStyle w:val="28"/>
              <w:shd w:val="clear" w:color="auto" w:fill="auto"/>
              <w:spacing w:after="0" w:line="276" w:lineRule="auto"/>
              <w:ind w:firstLine="318"/>
              <w:jc w:val="both"/>
              <w:rPr>
                <w:b/>
                <w:sz w:val="24"/>
                <w:szCs w:val="24"/>
              </w:rPr>
            </w:pPr>
            <w:proofErr w:type="gramStart"/>
            <w:r w:rsidRPr="009C43A0">
              <w:rPr>
                <w:rStyle w:val="211pt"/>
                <w:sz w:val="24"/>
                <w:szCs w:val="24"/>
              </w:rPr>
              <w:t>Определени</w:t>
            </w:r>
            <w:r w:rsidR="005C79C2" w:rsidRPr="009C43A0">
              <w:rPr>
                <w:rStyle w:val="211pt"/>
                <w:sz w:val="24"/>
                <w:szCs w:val="24"/>
              </w:rPr>
              <w:t>и</w:t>
            </w:r>
            <w:proofErr w:type="gramEnd"/>
            <w:r w:rsidRPr="009C43A0">
              <w:rPr>
                <w:rStyle w:val="211pt"/>
                <w:sz w:val="24"/>
                <w:szCs w:val="24"/>
              </w:rPr>
              <w:t xml:space="preserve"> последовательности и оптимального режима обр</w:t>
            </w:r>
            <w:r w:rsidRPr="009C43A0">
              <w:rPr>
                <w:rStyle w:val="211pt"/>
                <w:sz w:val="24"/>
                <w:szCs w:val="24"/>
              </w:rPr>
              <w:t>а</w:t>
            </w:r>
            <w:r w:rsidRPr="009C43A0">
              <w:rPr>
                <w:rStyle w:val="211pt"/>
                <w:sz w:val="24"/>
                <w:szCs w:val="24"/>
              </w:rPr>
              <w:t>ботки различных изделий на токарных станках в соответствии с зад</w:t>
            </w:r>
            <w:r w:rsidRPr="009C43A0">
              <w:rPr>
                <w:rStyle w:val="211pt"/>
                <w:sz w:val="24"/>
                <w:szCs w:val="24"/>
              </w:rPr>
              <w:t>а</w:t>
            </w:r>
            <w:r w:rsidRPr="009C43A0">
              <w:rPr>
                <w:rStyle w:val="211pt"/>
                <w:sz w:val="24"/>
                <w:szCs w:val="24"/>
              </w:rPr>
              <w:t>нием</w:t>
            </w:r>
          </w:p>
        </w:tc>
      </w:tr>
      <w:tr w:rsidR="00153D0B" w:rsidRPr="009C43A0" w:rsidTr="000E4E1A">
        <w:trPr>
          <w:trHeight w:val="27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t>Устанавливать оптимальный режим токарно-карусельной обрабо</w:t>
            </w:r>
            <w:r w:rsidRPr="009C43A0">
              <w:rPr>
                <w:rStyle w:val="211pt"/>
                <w:sz w:val="24"/>
                <w:szCs w:val="24"/>
              </w:rPr>
              <w:t>т</w:t>
            </w:r>
            <w:r w:rsidRPr="009C43A0">
              <w:rPr>
                <w:rStyle w:val="211pt"/>
                <w:sz w:val="24"/>
                <w:szCs w:val="24"/>
              </w:rPr>
              <w:t>ки в соответствии с технологической картой</w:t>
            </w:r>
          </w:p>
        </w:tc>
      </w:tr>
      <w:tr w:rsidR="00153D0B" w:rsidRPr="009C43A0" w:rsidTr="000E4E1A">
        <w:trPr>
          <w:trHeight w:val="27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t>Правила определения режимов резания по справочникам и паспо</w:t>
            </w:r>
            <w:r w:rsidRPr="009C43A0">
              <w:rPr>
                <w:rStyle w:val="211pt"/>
                <w:sz w:val="24"/>
                <w:szCs w:val="24"/>
              </w:rPr>
              <w:t>р</w:t>
            </w:r>
            <w:r w:rsidRPr="009C43A0">
              <w:rPr>
                <w:rStyle w:val="211pt"/>
                <w:sz w:val="24"/>
                <w:szCs w:val="24"/>
              </w:rPr>
              <w:t>ту станка</w:t>
            </w:r>
          </w:p>
        </w:tc>
      </w:tr>
      <w:tr w:rsidR="00153D0B" w:rsidRPr="009C43A0" w:rsidTr="000E4E1A">
        <w:trPr>
          <w:trHeight w:val="27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sz w:val="24"/>
                <w:szCs w:val="24"/>
              </w:rPr>
              <w:t>ПК 2.4.</w:t>
            </w:r>
            <w:r w:rsidRPr="009C43A0">
              <w:rPr>
                <w:rFonts w:ascii="Times New Roman" w:hAnsi="Times New Roman"/>
                <w:color w:val="000000"/>
                <w:sz w:val="24"/>
                <w:szCs w:val="24"/>
              </w:rPr>
              <w:t xml:space="preserve"> Вести технологический процесс обработки деталей на т</w:t>
            </w:r>
            <w:r w:rsidRPr="009C43A0">
              <w:rPr>
                <w:rFonts w:ascii="Times New Roman" w:hAnsi="Times New Roman"/>
                <w:color w:val="000000"/>
                <w:sz w:val="24"/>
                <w:szCs w:val="24"/>
              </w:rPr>
              <w:t>о</w:t>
            </w:r>
            <w:r w:rsidRPr="009C43A0">
              <w:rPr>
                <w:rFonts w:ascii="Times New Roman" w:hAnsi="Times New Roman"/>
                <w:color w:val="000000"/>
                <w:sz w:val="24"/>
                <w:szCs w:val="24"/>
              </w:rPr>
              <w:t>карно-</w:t>
            </w:r>
            <w:r w:rsidRPr="009C43A0">
              <w:rPr>
                <w:rFonts w:ascii="Times New Roman" w:hAnsi="Times New Roman"/>
                <w:color w:val="000000"/>
                <w:sz w:val="24"/>
                <w:szCs w:val="24"/>
              </w:rPr>
              <w:softHyphen/>
              <w:t>карусельных станках с с</w:t>
            </w:r>
            <w:r w:rsidRPr="009C43A0">
              <w:rPr>
                <w:rFonts w:ascii="Times New Roman" w:hAnsi="Times New Roman"/>
                <w:color w:val="000000"/>
                <w:sz w:val="24"/>
                <w:szCs w:val="24"/>
              </w:rPr>
              <w:t>о</w:t>
            </w:r>
            <w:r w:rsidRPr="009C43A0">
              <w:rPr>
                <w:rFonts w:ascii="Times New Roman" w:hAnsi="Times New Roman"/>
                <w:color w:val="000000"/>
                <w:sz w:val="24"/>
                <w:szCs w:val="24"/>
              </w:rPr>
              <w:t>блюдением требований к качеству, в соответствии с заданием и с те</w:t>
            </w:r>
            <w:r w:rsidRPr="009C43A0">
              <w:rPr>
                <w:rFonts w:ascii="Times New Roman" w:hAnsi="Times New Roman"/>
                <w:color w:val="000000"/>
                <w:sz w:val="24"/>
                <w:szCs w:val="24"/>
              </w:rPr>
              <w:t>х</w:t>
            </w:r>
            <w:r w:rsidRPr="009C43A0">
              <w:rPr>
                <w:rFonts w:ascii="Times New Roman" w:hAnsi="Times New Roman"/>
                <w:color w:val="000000"/>
                <w:sz w:val="24"/>
                <w:szCs w:val="24"/>
              </w:rPr>
              <w:t>нической документацией.</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proofErr w:type="gramStart"/>
            <w:r w:rsidRPr="009C43A0">
              <w:rPr>
                <w:rStyle w:val="211pt"/>
                <w:sz w:val="24"/>
                <w:szCs w:val="24"/>
              </w:rPr>
              <w:t>Осуществлени</w:t>
            </w:r>
            <w:r w:rsidR="005C79C2" w:rsidRPr="009C43A0">
              <w:rPr>
                <w:rStyle w:val="211pt"/>
                <w:sz w:val="24"/>
                <w:szCs w:val="24"/>
              </w:rPr>
              <w:t>и</w:t>
            </w:r>
            <w:proofErr w:type="gramEnd"/>
            <w:r w:rsidRPr="009C43A0">
              <w:rPr>
                <w:rStyle w:val="211pt"/>
                <w:sz w:val="24"/>
                <w:szCs w:val="24"/>
              </w:rPr>
              <w:t xml:space="preserve"> технологического процесса обработки и доводки деталей, заготовок и инструментов на токарных станках с соблюден</w:t>
            </w:r>
            <w:r w:rsidRPr="009C43A0">
              <w:rPr>
                <w:rStyle w:val="211pt"/>
                <w:sz w:val="24"/>
                <w:szCs w:val="24"/>
              </w:rPr>
              <w:t>и</w:t>
            </w:r>
            <w:r w:rsidRPr="009C43A0">
              <w:rPr>
                <w:rStyle w:val="211pt"/>
                <w:sz w:val="24"/>
                <w:szCs w:val="24"/>
              </w:rPr>
              <w:t>ем требований к качеству, в соответствии с заданием и технической документацией.</w:t>
            </w:r>
          </w:p>
        </w:tc>
      </w:tr>
      <w:tr w:rsidR="00153D0B" w:rsidRPr="009C43A0" w:rsidTr="000E4E1A">
        <w:trPr>
          <w:trHeight w:val="27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Осуществлять токарную обработку деталей и изделий средней сложности на токарно-карусельных станках</w:t>
            </w:r>
          </w:p>
        </w:tc>
      </w:tr>
      <w:tr w:rsidR="00153D0B" w:rsidRPr="009C43A0" w:rsidTr="000E4E1A">
        <w:trPr>
          <w:trHeight w:val="275"/>
          <w:jc w:val="center"/>
        </w:trPr>
        <w:tc>
          <w:tcPr>
            <w:tcW w:w="2440" w:type="dxa"/>
            <w:vMerge/>
          </w:tcPr>
          <w:p w:rsidR="00153D0B" w:rsidRPr="009C43A0" w:rsidRDefault="00153D0B" w:rsidP="005318AB">
            <w:pPr>
              <w:spacing w:after="0"/>
              <w:jc w:val="both"/>
              <w:rPr>
                <w:rFonts w:ascii="Times New Roman" w:hAnsi="Times New Roman"/>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Знания: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Правила проведения и технологию проверки качества выполне</w:t>
            </w:r>
            <w:r w:rsidRPr="009C43A0">
              <w:rPr>
                <w:rStyle w:val="211pt"/>
                <w:sz w:val="24"/>
                <w:szCs w:val="24"/>
              </w:rPr>
              <w:t>н</w:t>
            </w:r>
            <w:r w:rsidRPr="009C43A0">
              <w:rPr>
                <w:rStyle w:val="211pt"/>
                <w:sz w:val="24"/>
                <w:szCs w:val="24"/>
              </w:rPr>
              <w:t>ных работ</w:t>
            </w:r>
          </w:p>
        </w:tc>
      </w:tr>
      <w:tr w:rsidR="00153D0B" w:rsidRPr="009C43A0" w:rsidTr="000E4E1A">
        <w:trPr>
          <w:trHeight w:val="215"/>
          <w:jc w:val="center"/>
        </w:trPr>
        <w:tc>
          <w:tcPr>
            <w:tcW w:w="2440" w:type="dxa"/>
            <w:vMerge w:val="restart"/>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r w:rsidRPr="009C43A0">
              <w:rPr>
                <w:rStyle w:val="211pt"/>
                <w:sz w:val="24"/>
                <w:szCs w:val="24"/>
              </w:rPr>
              <w:t>Изготовление и</w:t>
            </w:r>
            <w:r w:rsidRPr="009C43A0">
              <w:rPr>
                <w:rStyle w:val="211pt"/>
                <w:sz w:val="24"/>
                <w:szCs w:val="24"/>
              </w:rPr>
              <w:t>з</w:t>
            </w:r>
            <w:r w:rsidRPr="009C43A0">
              <w:rPr>
                <w:rStyle w:val="211pt"/>
                <w:sz w:val="24"/>
                <w:szCs w:val="24"/>
              </w:rPr>
              <w:lastRenderedPageBreak/>
              <w:t>делий на токарно-расточных станках  по стадиям технол</w:t>
            </w:r>
            <w:r w:rsidRPr="009C43A0">
              <w:rPr>
                <w:rStyle w:val="211pt"/>
                <w:sz w:val="24"/>
                <w:szCs w:val="24"/>
              </w:rPr>
              <w:t>о</w:t>
            </w:r>
            <w:r w:rsidRPr="009C43A0">
              <w:rPr>
                <w:rStyle w:val="211pt"/>
                <w:sz w:val="24"/>
                <w:szCs w:val="24"/>
              </w:rPr>
              <w:t>гического процесса в соответствии с тр</w:t>
            </w:r>
            <w:r w:rsidRPr="009C43A0">
              <w:rPr>
                <w:rStyle w:val="211pt"/>
                <w:sz w:val="24"/>
                <w:szCs w:val="24"/>
              </w:rPr>
              <w:t>е</w:t>
            </w:r>
            <w:r w:rsidRPr="009C43A0">
              <w:rPr>
                <w:rStyle w:val="211pt"/>
                <w:sz w:val="24"/>
                <w:szCs w:val="24"/>
              </w:rPr>
              <w:t>бованиями охраны труда и экологич</w:t>
            </w:r>
            <w:r w:rsidRPr="009C43A0">
              <w:rPr>
                <w:rStyle w:val="211pt"/>
                <w:sz w:val="24"/>
                <w:szCs w:val="24"/>
              </w:rPr>
              <w:t>е</w:t>
            </w:r>
            <w:r w:rsidRPr="009C43A0">
              <w:rPr>
                <w:rStyle w:val="211pt"/>
                <w:sz w:val="24"/>
                <w:szCs w:val="24"/>
              </w:rPr>
              <w:t>ской безопасности</w:t>
            </w:r>
          </w:p>
          <w:p w:rsidR="00153D0B" w:rsidRPr="009C43A0" w:rsidRDefault="00153D0B" w:rsidP="005318AB">
            <w:pPr>
              <w:spacing w:after="0"/>
              <w:jc w:val="both"/>
              <w:rPr>
                <w:rFonts w:ascii="Times New Roman" w:hAnsi="Times New Roman"/>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color w:val="000000"/>
                <w:sz w:val="24"/>
                <w:szCs w:val="24"/>
              </w:rPr>
              <w:lastRenderedPageBreak/>
              <w:t xml:space="preserve">ПК3.1. Осуществлять подготовку </w:t>
            </w:r>
            <w:r w:rsidRPr="009C43A0">
              <w:rPr>
                <w:rFonts w:ascii="Times New Roman" w:hAnsi="Times New Roman"/>
                <w:color w:val="000000"/>
                <w:sz w:val="24"/>
                <w:szCs w:val="24"/>
              </w:rPr>
              <w:lastRenderedPageBreak/>
              <w:t>и обслуживание рабочего места для работы на токарно-расточных станках.</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lastRenderedPageBreak/>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proofErr w:type="gramStart"/>
            <w:r w:rsidRPr="009C43A0">
              <w:rPr>
                <w:rStyle w:val="211pt"/>
                <w:sz w:val="24"/>
                <w:szCs w:val="24"/>
              </w:rPr>
              <w:lastRenderedPageBreak/>
              <w:t>Выполнени</w:t>
            </w:r>
            <w:r w:rsidR="005C79C2" w:rsidRPr="009C43A0">
              <w:rPr>
                <w:rStyle w:val="211pt"/>
                <w:sz w:val="24"/>
                <w:szCs w:val="24"/>
              </w:rPr>
              <w:t>и</w:t>
            </w:r>
            <w:proofErr w:type="gramEnd"/>
            <w:r w:rsidRPr="009C43A0">
              <w:rPr>
                <w:rStyle w:val="211pt"/>
                <w:sz w:val="24"/>
                <w:szCs w:val="24"/>
              </w:rPr>
              <w:t xml:space="preserve"> подготовительных работ и обслуживании рабочего места токаря-расточника</w:t>
            </w:r>
          </w:p>
        </w:tc>
      </w:tr>
      <w:tr w:rsidR="00153D0B" w:rsidRPr="009C43A0" w:rsidTr="000E4E1A">
        <w:trPr>
          <w:trHeight w:val="215"/>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211pt"/>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Осуществлять подготовку к работе и обслуживание рабочего места токаря-расточника в соответствии с требованиями охраны труда, пр</w:t>
            </w:r>
            <w:r w:rsidRPr="009C43A0">
              <w:rPr>
                <w:rStyle w:val="211pt"/>
                <w:sz w:val="24"/>
                <w:szCs w:val="24"/>
              </w:rPr>
              <w:t>о</w:t>
            </w:r>
            <w:r w:rsidRPr="009C43A0">
              <w:rPr>
                <w:rStyle w:val="211pt"/>
                <w:sz w:val="24"/>
                <w:szCs w:val="24"/>
              </w:rPr>
              <w:t xml:space="preserve">изводственной санитарии, пожарной безопасности и </w:t>
            </w:r>
            <w:proofErr w:type="spellStart"/>
            <w:r w:rsidRPr="009C43A0">
              <w:rPr>
                <w:rStyle w:val="211pt"/>
                <w:sz w:val="24"/>
                <w:szCs w:val="24"/>
              </w:rPr>
              <w:t>электробезопа</w:t>
            </w:r>
            <w:r w:rsidRPr="009C43A0">
              <w:rPr>
                <w:rStyle w:val="211pt"/>
                <w:sz w:val="24"/>
                <w:szCs w:val="24"/>
              </w:rPr>
              <w:t>с</w:t>
            </w:r>
            <w:r w:rsidRPr="009C43A0">
              <w:rPr>
                <w:rStyle w:val="211pt"/>
                <w:sz w:val="24"/>
                <w:szCs w:val="24"/>
              </w:rPr>
              <w:t>ности</w:t>
            </w:r>
            <w:proofErr w:type="spellEnd"/>
          </w:p>
        </w:tc>
      </w:tr>
      <w:tr w:rsidR="00153D0B" w:rsidRPr="009C43A0" w:rsidTr="000E4E1A">
        <w:trPr>
          <w:trHeight w:val="215"/>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color w:val="000000"/>
                <w:sz w:val="24"/>
                <w:szCs w:val="24"/>
              </w:rPr>
            </w:pPr>
            <w:r w:rsidRPr="009C43A0">
              <w:rPr>
                <w:rStyle w:val="211pt"/>
                <w:sz w:val="24"/>
                <w:szCs w:val="24"/>
              </w:rPr>
              <w:t xml:space="preserve">Правила подготовки к работе и содержания рабочих мест токаря-расточника, требования охраны труда, производственной санитарии, пожарной безопасности и </w:t>
            </w:r>
            <w:proofErr w:type="spellStart"/>
            <w:r w:rsidRPr="009C43A0">
              <w:rPr>
                <w:rStyle w:val="211pt"/>
                <w:sz w:val="24"/>
                <w:szCs w:val="24"/>
              </w:rPr>
              <w:t>электробезопасности</w:t>
            </w:r>
            <w:proofErr w:type="spellEnd"/>
            <w:r w:rsidRPr="009C43A0">
              <w:rPr>
                <w:rStyle w:val="211pt"/>
                <w:sz w:val="24"/>
                <w:szCs w:val="24"/>
              </w:rPr>
              <w:t>;</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 xml:space="preserve">Конструктивные особенности, правила управления, </w:t>
            </w:r>
            <w:proofErr w:type="spellStart"/>
            <w:r w:rsidRPr="009C43A0">
              <w:rPr>
                <w:rStyle w:val="211pt"/>
                <w:sz w:val="24"/>
                <w:szCs w:val="24"/>
              </w:rPr>
              <w:t>подналадки</w:t>
            </w:r>
            <w:proofErr w:type="spellEnd"/>
            <w:r w:rsidRPr="009C43A0">
              <w:rPr>
                <w:rStyle w:val="211pt"/>
                <w:sz w:val="24"/>
                <w:szCs w:val="24"/>
              </w:rPr>
              <w:t xml:space="preserve"> и проверки на точность токарно-расточных станков различных типов</w:t>
            </w:r>
            <w:r w:rsidR="009F3AF7" w:rsidRPr="009C43A0">
              <w:rPr>
                <w:rStyle w:val="211pt"/>
                <w:sz w:val="24"/>
                <w:szCs w:val="24"/>
              </w:rPr>
              <w:t>;</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Правила перемещения грузов и эксплуатации специальных тран</w:t>
            </w:r>
            <w:r w:rsidRPr="009C43A0">
              <w:rPr>
                <w:rStyle w:val="211pt"/>
                <w:sz w:val="24"/>
                <w:szCs w:val="24"/>
              </w:rPr>
              <w:t>с</w:t>
            </w:r>
            <w:r w:rsidRPr="009C43A0">
              <w:rPr>
                <w:rStyle w:val="211pt"/>
                <w:sz w:val="24"/>
                <w:szCs w:val="24"/>
              </w:rPr>
              <w:t>портных и грузовых средств</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color w:val="000000"/>
                <w:sz w:val="24"/>
                <w:szCs w:val="24"/>
              </w:rPr>
              <w:t>ПК3.2. Осуществлять подготовку к использованию инструмента и оснастки для работы на токарно-расточных станках в соответствии с полученным заданием.</w:t>
            </w:r>
          </w:p>
        </w:tc>
        <w:tc>
          <w:tcPr>
            <w:tcW w:w="7513" w:type="dxa"/>
          </w:tcPr>
          <w:p w:rsidR="009F3AF7" w:rsidRPr="009C43A0" w:rsidRDefault="00153D0B" w:rsidP="009A02BC">
            <w:pPr>
              <w:spacing w:after="0"/>
              <w:ind w:firstLine="318"/>
              <w:jc w:val="both"/>
              <w:rPr>
                <w:rStyle w:val="211pt"/>
                <w:sz w:val="24"/>
                <w:szCs w:val="24"/>
              </w:rPr>
            </w:pPr>
            <w:r w:rsidRPr="009C43A0">
              <w:rPr>
                <w:rFonts w:ascii="Times New Roman" w:hAnsi="Times New Roman"/>
                <w:b/>
                <w:sz w:val="24"/>
                <w:szCs w:val="24"/>
              </w:rPr>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r w:rsidRPr="009C43A0">
              <w:rPr>
                <w:rStyle w:val="211pt"/>
                <w:sz w:val="24"/>
                <w:szCs w:val="24"/>
              </w:rPr>
              <w:t>Подготовк</w:t>
            </w:r>
            <w:r w:rsidR="005C79C2" w:rsidRPr="009C43A0">
              <w:rPr>
                <w:rStyle w:val="211pt"/>
                <w:sz w:val="24"/>
                <w:szCs w:val="24"/>
              </w:rPr>
              <w:t>е</w:t>
            </w:r>
            <w:r w:rsidRPr="009C43A0">
              <w:rPr>
                <w:rStyle w:val="211pt"/>
                <w:sz w:val="24"/>
                <w:szCs w:val="24"/>
              </w:rPr>
              <w:t xml:space="preserve"> к использованию инструмента и оснастки для работы на токарно-расточных станках в соответствии с полученным заданием</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t>Выбирать и подготавливать к работе универсальные, специальные приспособ</w:t>
            </w:r>
            <w:r w:rsidR="00755C78" w:rsidRPr="009C43A0">
              <w:rPr>
                <w:rStyle w:val="211pt"/>
                <w:sz w:val="24"/>
                <w:szCs w:val="24"/>
              </w:rPr>
              <w:t>ления, режущий и контрольно-</w:t>
            </w:r>
            <w:r w:rsidRPr="009C43A0">
              <w:rPr>
                <w:rStyle w:val="211pt"/>
                <w:sz w:val="24"/>
                <w:szCs w:val="24"/>
              </w:rPr>
              <w:t>измерительный инструмент</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t>Устройство, правила применения, проверки на точность униве</w:t>
            </w:r>
            <w:r w:rsidRPr="009C43A0">
              <w:rPr>
                <w:rStyle w:val="211pt"/>
                <w:sz w:val="24"/>
                <w:szCs w:val="24"/>
              </w:rPr>
              <w:t>р</w:t>
            </w:r>
            <w:r w:rsidRPr="009C43A0">
              <w:rPr>
                <w:rStyle w:val="211pt"/>
                <w:sz w:val="24"/>
                <w:szCs w:val="24"/>
              </w:rPr>
              <w:t>сальных и специальных приспособлений, контроль</w:t>
            </w:r>
            <w:r w:rsidR="00755C78" w:rsidRPr="009C43A0">
              <w:rPr>
                <w:rStyle w:val="211pt"/>
                <w:sz w:val="24"/>
                <w:szCs w:val="24"/>
              </w:rPr>
              <w:t>но-</w:t>
            </w:r>
            <w:r w:rsidRPr="009C43A0">
              <w:rPr>
                <w:rStyle w:val="211pt"/>
                <w:sz w:val="24"/>
                <w:szCs w:val="24"/>
              </w:rPr>
              <w:t>измерительных инструментов</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color w:val="000000"/>
                <w:sz w:val="24"/>
                <w:szCs w:val="24"/>
              </w:rPr>
              <w:t>ПК3.3. Определять последов</w:t>
            </w:r>
            <w:r w:rsidRPr="009C43A0">
              <w:rPr>
                <w:rFonts w:ascii="Times New Roman" w:hAnsi="Times New Roman"/>
                <w:color w:val="000000"/>
                <w:sz w:val="24"/>
                <w:szCs w:val="24"/>
              </w:rPr>
              <w:t>а</w:t>
            </w:r>
            <w:r w:rsidRPr="009C43A0">
              <w:rPr>
                <w:rFonts w:ascii="Times New Roman" w:hAnsi="Times New Roman"/>
                <w:color w:val="000000"/>
                <w:sz w:val="24"/>
                <w:szCs w:val="24"/>
              </w:rPr>
              <w:t>тельность и оптимальные режимы обработки различных изделий на токарно-расточных станках в с</w:t>
            </w:r>
            <w:r w:rsidRPr="009C43A0">
              <w:rPr>
                <w:rFonts w:ascii="Times New Roman" w:hAnsi="Times New Roman"/>
                <w:color w:val="000000"/>
                <w:sz w:val="24"/>
                <w:szCs w:val="24"/>
              </w:rPr>
              <w:t>о</w:t>
            </w:r>
            <w:r w:rsidRPr="009C43A0">
              <w:rPr>
                <w:rFonts w:ascii="Times New Roman" w:hAnsi="Times New Roman"/>
                <w:color w:val="000000"/>
                <w:sz w:val="24"/>
                <w:szCs w:val="24"/>
              </w:rPr>
              <w:t>ответствии с заданием.</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proofErr w:type="gramStart"/>
            <w:r w:rsidRPr="009C43A0">
              <w:rPr>
                <w:rStyle w:val="211pt"/>
                <w:sz w:val="24"/>
                <w:szCs w:val="24"/>
              </w:rPr>
              <w:t>Определени</w:t>
            </w:r>
            <w:r w:rsidR="005C79C2" w:rsidRPr="009C43A0">
              <w:rPr>
                <w:rStyle w:val="211pt"/>
                <w:sz w:val="24"/>
                <w:szCs w:val="24"/>
              </w:rPr>
              <w:t>и</w:t>
            </w:r>
            <w:proofErr w:type="gramEnd"/>
            <w:r w:rsidRPr="009C43A0">
              <w:rPr>
                <w:rStyle w:val="211pt"/>
                <w:sz w:val="24"/>
                <w:szCs w:val="24"/>
              </w:rPr>
              <w:t xml:space="preserve"> последовательности и оптимального режима обр</w:t>
            </w:r>
            <w:r w:rsidRPr="009C43A0">
              <w:rPr>
                <w:rStyle w:val="211pt"/>
                <w:sz w:val="24"/>
                <w:szCs w:val="24"/>
              </w:rPr>
              <w:t>а</w:t>
            </w:r>
            <w:r w:rsidRPr="009C43A0">
              <w:rPr>
                <w:rStyle w:val="211pt"/>
                <w:sz w:val="24"/>
                <w:szCs w:val="24"/>
              </w:rPr>
              <w:t>ботки различных изделий на токарно-расточных станках в соответс</w:t>
            </w:r>
            <w:r w:rsidRPr="009C43A0">
              <w:rPr>
                <w:rStyle w:val="211pt"/>
                <w:sz w:val="24"/>
                <w:szCs w:val="24"/>
              </w:rPr>
              <w:t>т</w:t>
            </w:r>
            <w:r w:rsidRPr="009C43A0">
              <w:rPr>
                <w:rStyle w:val="211pt"/>
                <w:sz w:val="24"/>
                <w:szCs w:val="24"/>
              </w:rPr>
              <w:t>вии с заданием</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lastRenderedPageBreak/>
              <w:t>Устанавливать оптимальный режим токарно-расточной обработки в соответствии с технологической картой</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t>Правила определения режимов резания по справочникам и паспо</w:t>
            </w:r>
            <w:r w:rsidRPr="009C43A0">
              <w:rPr>
                <w:rStyle w:val="211pt"/>
                <w:sz w:val="24"/>
                <w:szCs w:val="24"/>
              </w:rPr>
              <w:t>р</w:t>
            </w:r>
            <w:r w:rsidRPr="009C43A0">
              <w:rPr>
                <w:rStyle w:val="211pt"/>
                <w:sz w:val="24"/>
                <w:szCs w:val="24"/>
              </w:rPr>
              <w:t>ту станка</w:t>
            </w:r>
            <w:r w:rsidRPr="009C43A0">
              <w:rPr>
                <w:b/>
                <w:sz w:val="24"/>
                <w:szCs w:val="24"/>
              </w:rPr>
              <w:tab/>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color w:val="000000"/>
                <w:sz w:val="24"/>
                <w:szCs w:val="24"/>
              </w:rPr>
              <w:t>ПК3.4. Вести технологический процесс обработки деталей на т</w:t>
            </w:r>
            <w:r w:rsidRPr="009C43A0">
              <w:rPr>
                <w:rFonts w:ascii="Times New Roman" w:hAnsi="Times New Roman"/>
                <w:color w:val="000000"/>
                <w:sz w:val="24"/>
                <w:szCs w:val="24"/>
              </w:rPr>
              <w:t>о</w:t>
            </w:r>
            <w:r w:rsidRPr="009C43A0">
              <w:rPr>
                <w:rFonts w:ascii="Times New Roman" w:hAnsi="Times New Roman"/>
                <w:color w:val="000000"/>
                <w:sz w:val="24"/>
                <w:szCs w:val="24"/>
              </w:rPr>
              <w:t>карно</w:t>
            </w:r>
            <w:r w:rsidRPr="009C43A0">
              <w:rPr>
                <w:rFonts w:ascii="Times New Roman" w:hAnsi="Times New Roman"/>
                <w:color w:val="000000"/>
                <w:sz w:val="24"/>
                <w:szCs w:val="24"/>
              </w:rPr>
              <w:softHyphen/>
              <w:t>-расточных станках с с</w:t>
            </w:r>
            <w:r w:rsidRPr="009C43A0">
              <w:rPr>
                <w:rFonts w:ascii="Times New Roman" w:hAnsi="Times New Roman"/>
                <w:color w:val="000000"/>
                <w:sz w:val="24"/>
                <w:szCs w:val="24"/>
              </w:rPr>
              <w:t>о</w:t>
            </w:r>
            <w:r w:rsidRPr="009C43A0">
              <w:rPr>
                <w:rFonts w:ascii="Times New Roman" w:hAnsi="Times New Roman"/>
                <w:color w:val="000000"/>
                <w:sz w:val="24"/>
                <w:szCs w:val="24"/>
              </w:rPr>
              <w:t>блюдением требований к качеству, в соответствии с заданием и с те</w:t>
            </w:r>
            <w:r w:rsidRPr="009C43A0">
              <w:rPr>
                <w:rFonts w:ascii="Times New Roman" w:hAnsi="Times New Roman"/>
                <w:color w:val="000000"/>
                <w:sz w:val="24"/>
                <w:szCs w:val="24"/>
              </w:rPr>
              <w:t>х</w:t>
            </w:r>
            <w:r w:rsidRPr="009C43A0">
              <w:rPr>
                <w:rFonts w:ascii="Times New Roman" w:hAnsi="Times New Roman"/>
                <w:color w:val="000000"/>
                <w:sz w:val="24"/>
                <w:szCs w:val="24"/>
              </w:rPr>
              <w:t>нической документацией.</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proofErr w:type="gramStart"/>
            <w:r w:rsidRPr="009C43A0">
              <w:rPr>
                <w:rStyle w:val="211pt"/>
                <w:sz w:val="24"/>
                <w:szCs w:val="24"/>
              </w:rPr>
              <w:t>Осуществлени</w:t>
            </w:r>
            <w:r w:rsidR="005C79C2" w:rsidRPr="009C43A0">
              <w:rPr>
                <w:rStyle w:val="211pt"/>
                <w:sz w:val="24"/>
                <w:szCs w:val="24"/>
              </w:rPr>
              <w:t>и</w:t>
            </w:r>
            <w:proofErr w:type="gramEnd"/>
            <w:r w:rsidRPr="009C43A0">
              <w:rPr>
                <w:rStyle w:val="211pt"/>
                <w:sz w:val="24"/>
                <w:szCs w:val="24"/>
              </w:rPr>
              <w:t xml:space="preserve"> технологического процесса, обработке детали на токарно-расточных станках с соблюдением требований к качеству, в соответствии с заданием и технической документацией.</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Обрабатывать заготовки и детали средней сложности на токарно-расточных станках</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Знания: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Правила проведения и технологию проверки качества выполне</w:t>
            </w:r>
            <w:r w:rsidRPr="009C43A0">
              <w:rPr>
                <w:rStyle w:val="211pt"/>
                <w:sz w:val="24"/>
                <w:szCs w:val="24"/>
              </w:rPr>
              <w:t>н</w:t>
            </w:r>
            <w:r w:rsidRPr="009C43A0">
              <w:rPr>
                <w:rStyle w:val="211pt"/>
                <w:sz w:val="24"/>
                <w:szCs w:val="24"/>
              </w:rPr>
              <w:t>ных работ</w:t>
            </w:r>
          </w:p>
        </w:tc>
      </w:tr>
      <w:tr w:rsidR="00153D0B" w:rsidRPr="009C43A0" w:rsidTr="000E4E1A">
        <w:trPr>
          <w:trHeight w:val="210"/>
          <w:jc w:val="center"/>
        </w:trPr>
        <w:tc>
          <w:tcPr>
            <w:tcW w:w="2440" w:type="dxa"/>
            <w:vMerge w:val="restart"/>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r w:rsidRPr="009C43A0">
              <w:rPr>
                <w:rStyle w:val="211pt"/>
                <w:sz w:val="24"/>
                <w:szCs w:val="24"/>
              </w:rPr>
              <w:t>Изготовление и</w:t>
            </w:r>
            <w:r w:rsidRPr="009C43A0">
              <w:rPr>
                <w:rStyle w:val="211pt"/>
                <w:sz w:val="24"/>
                <w:szCs w:val="24"/>
              </w:rPr>
              <w:t>з</w:t>
            </w:r>
            <w:r w:rsidRPr="009C43A0">
              <w:rPr>
                <w:rStyle w:val="211pt"/>
                <w:sz w:val="24"/>
                <w:szCs w:val="24"/>
              </w:rPr>
              <w:t>делий на токарно-револьверных ста</w:t>
            </w:r>
            <w:r w:rsidRPr="009C43A0">
              <w:rPr>
                <w:rStyle w:val="211pt"/>
                <w:sz w:val="24"/>
                <w:szCs w:val="24"/>
              </w:rPr>
              <w:t>н</w:t>
            </w:r>
            <w:r w:rsidRPr="009C43A0">
              <w:rPr>
                <w:rStyle w:val="211pt"/>
                <w:sz w:val="24"/>
                <w:szCs w:val="24"/>
              </w:rPr>
              <w:t>ках  по стадиям те</w:t>
            </w:r>
            <w:r w:rsidRPr="009C43A0">
              <w:rPr>
                <w:rStyle w:val="211pt"/>
                <w:sz w:val="24"/>
                <w:szCs w:val="24"/>
              </w:rPr>
              <w:t>х</w:t>
            </w:r>
            <w:r w:rsidRPr="009C43A0">
              <w:rPr>
                <w:rStyle w:val="211pt"/>
                <w:sz w:val="24"/>
                <w:szCs w:val="24"/>
              </w:rPr>
              <w:t>нологического пр</w:t>
            </w:r>
            <w:r w:rsidRPr="009C43A0">
              <w:rPr>
                <w:rStyle w:val="211pt"/>
                <w:sz w:val="24"/>
                <w:szCs w:val="24"/>
              </w:rPr>
              <w:t>о</w:t>
            </w:r>
            <w:r w:rsidRPr="009C43A0">
              <w:rPr>
                <w:rStyle w:val="211pt"/>
                <w:sz w:val="24"/>
                <w:szCs w:val="24"/>
              </w:rPr>
              <w:t>цесса в соответствии с требованиями о</w:t>
            </w:r>
            <w:r w:rsidRPr="009C43A0">
              <w:rPr>
                <w:rStyle w:val="211pt"/>
                <w:sz w:val="24"/>
                <w:szCs w:val="24"/>
              </w:rPr>
              <w:t>х</w:t>
            </w:r>
            <w:r w:rsidRPr="009C43A0">
              <w:rPr>
                <w:rStyle w:val="211pt"/>
                <w:sz w:val="24"/>
                <w:szCs w:val="24"/>
              </w:rPr>
              <w:t>раны труда и экол</w:t>
            </w:r>
            <w:r w:rsidRPr="009C43A0">
              <w:rPr>
                <w:rStyle w:val="211pt"/>
                <w:sz w:val="24"/>
                <w:szCs w:val="24"/>
              </w:rPr>
              <w:t>о</w:t>
            </w:r>
            <w:r w:rsidRPr="009C43A0">
              <w:rPr>
                <w:rStyle w:val="211pt"/>
                <w:sz w:val="24"/>
                <w:szCs w:val="24"/>
              </w:rPr>
              <w:t>гической безопасн</w:t>
            </w:r>
            <w:r w:rsidRPr="009C43A0">
              <w:rPr>
                <w:rStyle w:val="211pt"/>
                <w:sz w:val="24"/>
                <w:szCs w:val="24"/>
              </w:rPr>
              <w:t>о</w:t>
            </w:r>
            <w:r w:rsidRPr="009C43A0">
              <w:rPr>
                <w:rStyle w:val="211pt"/>
                <w:sz w:val="24"/>
                <w:szCs w:val="24"/>
              </w:rPr>
              <w:t>сти</w:t>
            </w:r>
          </w:p>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rPr>
                <w:rFonts w:ascii="Times New Roman" w:hAnsi="Times New Roman"/>
                <w:sz w:val="24"/>
                <w:szCs w:val="24"/>
              </w:rPr>
            </w:pPr>
            <w:r w:rsidRPr="009C43A0">
              <w:rPr>
                <w:rFonts w:ascii="Times New Roman" w:hAnsi="Times New Roman"/>
                <w:color w:val="000000"/>
                <w:sz w:val="24"/>
                <w:szCs w:val="24"/>
              </w:rPr>
              <w:t>ПК4.1</w:t>
            </w:r>
            <w:proofErr w:type="gramStart"/>
            <w:r w:rsidRPr="009C43A0">
              <w:rPr>
                <w:rFonts w:ascii="Times New Roman" w:hAnsi="Times New Roman"/>
                <w:color w:val="000000"/>
                <w:sz w:val="24"/>
                <w:szCs w:val="24"/>
              </w:rPr>
              <w:t xml:space="preserve"> О</w:t>
            </w:r>
            <w:proofErr w:type="gramEnd"/>
            <w:r w:rsidRPr="009C43A0">
              <w:rPr>
                <w:rFonts w:ascii="Times New Roman" w:hAnsi="Times New Roman"/>
                <w:color w:val="000000"/>
                <w:sz w:val="24"/>
                <w:szCs w:val="24"/>
              </w:rPr>
              <w:t>существлять подготовку и обслуживание рабочего места для работы на токарно-револьверных станках.</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proofErr w:type="gramStart"/>
            <w:r w:rsidRPr="009C43A0">
              <w:rPr>
                <w:rStyle w:val="211pt"/>
                <w:sz w:val="24"/>
                <w:szCs w:val="24"/>
              </w:rPr>
              <w:t>Выполнени</w:t>
            </w:r>
            <w:r w:rsidR="005C79C2" w:rsidRPr="009C43A0">
              <w:rPr>
                <w:rStyle w:val="211pt"/>
                <w:sz w:val="24"/>
                <w:szCs w:val="24"/>
              </w:rPr>
              <w:t>и</w:t>
            </w:r>
            <w:proofErr w:type="gramEnd"/>
            <w:r w:rsidRPr="009C43A0">
              <w:rPr>
                <w:rStyle w:val="211pt"/>
                <w:sz w:val="24"/>
                <w:szCs w:val="24"/>
              </w:rPr>
              <w:t xml:space="preserve"> подготовительных работ и обслуживании рабочего места токаря-револьверщика</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 xml:space="preserve">Осуществлять подготовку к работе и обслуживание рабочего места токаря-револьверщика в соответствии с требованиями охраны труда, производственной санитарии, пожарной безопасности и </w:t>
            </w:r>
            <w:proofErr w:type="spellStart"/>
            <w:r w:rsidRPr="009C43A0">
              <w:rPr>
                <w:rStyle w:val="211pt"/>
                <w:sz w:val="24"/>
                <w:szCs w:val="24"/>
              </w:rPr>
              <w:t>электробез</w:t>
            </w:r>
            <w:r w:rsidRPr="009C43A0">
              <w:rPr>
                <w:rStyle w:val="211pt"/>
                <w:sz w:val="24"/>
                <w:szCs w:val="24"/>
              </w:rPr>
              <w:t>о</w:t>
            </w:r>
            <w:r w:rsidRPr="009C43A0">
              <w:rPr>
                <w:rStyle w:val="211pt"/>
                <w:sz w:val="24"/>
                <w:szCs w:val="24"/>
              </w:rPr>
              <w:t>пасности</w:t>
            </w:r>
            <w:proofErr w:type="spellEnd"/>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211pt"/>
                <w:b/>
                <w:sz w:val="24"/>
                <w:szCs w:val="24"/>
              </w:rPr>
            </w:pPr>
            <w:r w:rsidRPr="009C43A0">
              <w:rPr>
                <w:rStyle w:val="211pt"/>
                <w:b/>
                <w:sz w:val="24"/>
                <w:szCs w:val="24"/>
              </w:rPr>
              <w:t xml:space="preserve">Знания </w:t>
            </w:r>
          </w:p>
          <w:p w:rsidR="00153D0B" w:rsidRPr="009C43A0" w:rsidRDefault="00153D0B" w:rsidP="009A02BC">
            <w:pPr>
              <w:pStyle w:val="28"/>
              <w:shd w:val="clear" w:color="auto" w:fill="auto"/>
              <w:spacing w:after="0" w:line="276" w:lineRule="auto"/>
              <w:ind w:firstLine="318"/>
              <w:jc w:val="both"/>
              <w:rPr>
                <w:color w:val="000000"/>
                <w:sz w:val="24"/>
                <w:szCs w:val="24"/>
              </w:rPr>
            </w:pPr>
            <w:r w:rsidRPr="009C43A0">
              <w:rPr>
                <w:rStyle w:val="211pt"/>
                <w:sz w:val="24"/>
                <w:szCs w:val="24"/>
              </w:rPr>
              <w:t>Правила подготовки к работе и содержания рабочих мест токаря-револьверщика, требования охраны труда, производственной санит</w:t>
            </w:r>
            <w:r w:rsidRPr="009C43A0">
              <w:rPr>
                <w:rStyle w:val="211pt"/>
                <w:sz w:val="24"/>
                <w:szCs w:val="24"/>
              </w:rPr>
              <w:t>а</w:t>
            </w:r>
            <w:r w:rsidRPr="009C43A0">
              <w:rPr>
                <w:rStyle w:val="211pt"/>
                <w:sz w:val="24"/>
                <w:szCs w:val="24"/>
              </w:rPr>
              <w:t xml:space="preserve">рии, пожарной безопасности и </w:t>
            </w:r>
            <w:proofErr w:type="spellStart"/>
            <w:r w:rsidRPr="009C43A0">
              <w:rPr>
                <w:rStyle w:val="211pt"/>
                <w:sz w:val="24"/>
                <w:szCs w:val="24"/>
              </w:rPr>
              <w:t>электробезопасности</w:t>
            </w:r>
            <w:proofErr w:type="spellEnd"/>
            <w:r w:rsidRPr="009C43A0">
              <w:rPr>
                <w:rStyle w:val="211pt"/>
                <w:sz w:val="24"/>
                <w:szCs w:val="24"/>
              </w:rPr>
              <w:t>;</w:t>
            </w:r>
          </w:p>
          <w:p w:rsidR="00153D0B" w:rsidRPr="009C43A0" w:rsidRDefault="00153D0B" w:rsidP="009A02BC">
            <w:pPr>
              <w:pStyle w:val="28"/>
              <w:shd w:val="clear" w:color="auto" w:fill="auto"/>
              <w:spacing w:after="0" w:line="276" w:lineRule="auto"/>
              <w:ind w:firstLine="318"/>
              <w:jc w:val="both"/>
              <w:rPr>
                <w:b/>
                <w:color w:val="000000"/>
                <w:sz w:val="24"/>
                <w:szCs w:val="24"/>
              </w:rPr>
            </w:pPr>
            <w:r w:rsidRPr="009C43A0">
              <w:rPr>
                <w:rStyle w:val="211pt"/>
                <w:sz w:val="24"/>
                <w:szCs w:val="24"/>
              </w:rPr>
              <w:t xml:space="preserve">Конструктивные особенности, правила управления, </w:t>
            </w:r>
            <w:proofErr w:type="spellStart"/>
            <w:r w:rsidRPr="009C43A0">
              <w:rPr>
                <w:rStyle w:val="211pt"/>
                <w:sz w:val="24"/>
                <w:szCs w:val="24"/>
              </w:rPr>
              <w:t>подналадки</w:t>
            </w:r>
            <w:proofErr w:type="spellEnd"/>
            <w:r w:rsidRPr="009C43A0">
              <w:rPr>
                <w:rStyle w:val="211pt"/>
                <w:sz w:val="24"/>
                <w:szCs w:val="24"/>
              </w:rPr>
              <w:t xml:space="preserve"> и проверки на точность токарно-револьверных станков различных типов</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rPr>
                <w:rFonts w:ascii="Times New Roman" w:hAnsi="Times New Roman"/>
                <w:sz w:val="24"/>
                <w:szCs w:val="24"/>
              </w:rPr>
            </w:pPr>
            <w:r w:rsidRPr="009C43A0">
              <w:rPr>
                <w:rFonts w:ascii="Times New Roman" w:hAnsi="Times New Roman"/>
                <w:color w:val="000000"/>
                <w:sz w:val="24"/>
                <w:szCs w:val="24"/>
              </w:rPr>
              <w:t>ПК</w:t>
            </w:r>
            <w:proofErr w:type="gramStart"/>
            <w:r w:rsidRPr="009C43A0">
              <w:rPr>
                <w:rFonts w:ascii="Times New Roman" w:hAnsi="Times New Roman"/>
                <w:color w:val="000000"/>
                <w:sz w:val="24"/>
                <w:szCs w:val="24"/>
              </w:rPr>
              <w:t>4</w:t>
            </w:r>
            <w:proofErr w:type="gramEnd"/>
            <w:r w:rsidRPr="009C43A0">
              <w:rPr>
                <w:rFonts w:ascii="Times New Roman" w:hAnsi="Times New Roman"/>
                <w:color w:val="000000"/>
                <w:sz w:val="24"/>
                <w:szCs w:val="24"/>
              </w:rPr>
              <w:t xml:space="preserve">.2. Осуществлять подготовку </w:t>
            </w:r>
            <w:r w:rsidRPr="009C43A0">
              <w:rPr>
                <w:rFonts w:ascii="Times New Roman" w:hAnsi="Times New Roman"/>
                <w:color w:val="000000"/>
                <w:sz w:val="24"/>
                <w:szCs w:val="24"/>
              </w:rPr>
              <w:lastRenderedPageBreak/>
              <w:t>к использованию инструмента и оснастки для работы на токарно-револьверных станках в соотве</w:t>
            </w:r>
            <w:r w:rsidRPr="009C43A0">
              <w:rPr>
                <w:rFonts w:ascii="Times New Roman" w:hAnsi="Times New Roman"/>
                <w:color w:val="000000"/>
                <w:sz w:val="24"/>
                <w:szCs w:val="24"/>
              </w:rPr>
              <w:t>т</w:t>
            </w:r>
            <w:r w:rsidRPr="009C43A0">
              <w:rPr>
                <w:rFonts w:ascii="Times New Roman" w:hAnsi="Times New Roman"/>
                <w:color w:val="000000"/>
                <w:sz w:val="24"/>
                <w:szCs w:val="24"/>
              </w:rPr>
              <w:t>ствии с полученным заданием.</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lastRenderedPageBreak/>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r w:rsidRPr="009C43A0">
              <w:rPr>
                <w:rStyle w:val="211pt"/>
                <w:sz w:val="24"/>
                <w:szCs w:val="24"/>
              </w:rPr>
              <w:lastRenderedPageBreak/>
              <w:t>Подготовк</w:t>
            </w:r>
            <w:r w:rsidR="005C79C2" w:rsidRPr="009C43A0">
              <w:rPr>
                <w:rStyle w:val="211pt"/>
                <w:sz w:val="24"/>
                <w:szCs w:val="24"/>
              </w:rPr>
              <w:t>е</w:t>
            </w:r>
            <w:r w:rsidRPr="009C43A0">
              <w:rPr>
                <w:rStyle w:val="211pt"/>
                <w:sz w:val="24"/>
                <w:szCs w:val="24"/>
              </w:rPr>
              <w:t xml:space="preserve"> к использованию инструмента и оснастки для работы на токарно-револьверных станках в соответствии с полученным зад</w:t>
            </w:r>
            <w:r w:rsidRPr="009C43A0">
              <w:rPr>
                <w:rStyle w:val="211pt"/>
                <w:sz w:val="24"/>
                <w:szCs w:val="24"/>
              </w:rPr>
              <w:t>а</w:t>
            </w:r>
            <w:r w:rsidRPr="009C43A0">
              <w:rPr>
                <w:rStyle w:val="211pt"/>
                <w:sz w:val="24"/>
                <w:szCs w:val="24"/>
              </w:rPr>
              <w:t>нием</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Выбирать и подготавливать к работе универсальные, специальные приспособ</w:t>
            </w:r>
            <w:r w:rsidR="00755C78" w:rsidRPr="009C43A0">
              <w:rPr>
                <w:rStyle w:val="211pt"/>
                <w:sz w:val="24"/>
                <w:szCs w:val="24"/>
              </w:rPr>
              <w:t>ления, режущий и контрольно-</w:t>
            </w:r>
            <w:r w:rsidRPr="009C43A0">
              <w:rPr>
                <w:rStyle w:val="211pt"/>
                <w:sz w:val="24"/>
                <w:szCs w:val="24"/>
              </w:rPr>
              <w:t>измерительный инструмент</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Знания: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Устройство, правила применения, проверки на точность униве</w:t>
            </w:r>
            <w:r w:rsidRPr="009C43A0">
              <w:rPr>
                <w:rStyle w:val="211pt"/>
                <w:sz w:val="24"/>
                <w:szCs w:val="24"/>
              </w:rPr>
              <w:t>р</w:t>
            </w:r>
            <w:r w:rsidRPr="009C43A0">
              <w:rPr>
                <w:rStyle w:val="211pt"/>
                <w:sz w:val="24"/>
                <w:szCs w:val="24"/>
              </w:rPr>
              <w:t>сальных и специальных приспособлений, контроль</w:t>
            </w:r>
            <w:r w:rsidR="00755C78" w:rsidRPr="009C43A0">
              <w:rPr>
                <w:rStyle w:val="211pt"/>
                <w:sz w:val="24"/>
                <w:szCs w:val="24"/>
              </w:rPr>
              <w:t>но-</w:t>
            </w:r>
            <w:r w:rsidRPr="009C43A0">
              <w:rPr>
                <w:rStyle w:val="211pt"/>
                <w:sz w:val="24"/>
                <w:szCs w:val="24"/>
              </w:rPr>
              <w:t>измерительных инструментов</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rPr>
                <w:rFonts w:ascii="Times New Roman" w:hAnsi="Times New Roman"/>
                <w:sz w:val="24"/>
                <w:szCs w:val="24"/>
              </w:rPr>
            </w:pPr>
            <w:r w:rsidRPr="009C43A0">
              <w:rPr>
                <w:rFonts w:ascii="Times New Roman" w:hAnsi="Times New Roman"/>
                <w:color w:val="000000"/>
                <w:sz w:val="24"/>
                <w:szCs w:val="24"/>
              </w:rPr>
              <w:t>ПК4.3</w:t>
            </w:r>
            <w:proofErr w:type="gramStart"/>
            <w:r w:rsidRPr="009C43A0">
              <w:rPr>
                <w:rFonts w:ascii="Times New Roman" w:hAnsi="Times New Roman"/>
                <w:color w:val="000000"/>
                <w:sz w:val="24"/>
                <w:szCs w:val="24"/>
              </w:rPr>
              <w:t xml:space="preserve"> О</w:t>
            </w:r>
            <w:proofErr w:type="gramEnd"/>
            <w:r w:rsidRPr="009C43A0">
              <w:rPr>
                <w:rFonts w:ascii="Times New Roman" w:hAnsi="Times New Roman"/>
                <w:color w:val="000000"/>
                <w:sz w:val="24"/>
                <w:szCs w:val="24"/>
              </w:rPr>
              <w:t>пределять последовател</w:t>
            </w:r>
            <w:r w:rsidRPr="009C43A0">
              <w:rPr>
                <w:rFonts w:ascii="Times New Roman" w:hAnsi="Times New Roman"/>
                <w:color w:val="000000"/>
                <w:sz w:val="24"/>
                <w:szCs w:val="24"/>
              </w:rPr>
              <w:t>ь</w:t>
            </w:r>
            <w:r w:rsidRPr="009C43A0">
              <w:rPr>
                <w:rFonts w:ascii="Times New Roman" w:hAnsi="Times New Roman"/>
                <w:color w:val="000000"/>
                <w:sz w:val="24"/>
                <w:szCs w:val="24"/>
              </w:rPr>
              <w:t>ность и оптимальные режимы о</w:t>
            </w:r>
            <w:r w:rsidRPr="009C43A0">
              <w:rPr>
                <w:rFonts w:ascii="Times New Roman" w:hAnsi="Times New Roman"/>
                <w:color w:val="000000"/>
                <w:sz w:val="24"/>
                <w:szCs w:val="24"/>
              </w:rPr>
              <w:t>б</w:t>
            </w:r>
            <w:r w:rsidRPr="009C43A0">
              <w:rPr>
                <w:rFonts w:ascii="Times New Roman" w:hAnsi="Times New Roman"/>
                <w:color w:val="000000"/>
                <w:sz w:val="24"/>
                <w:szCs w:val="24"/>
              </w:rPr>
              <w:t>работки различных изделий на т</w:t>
            </w:r>
            <w:r w:rsidRPr="009C43A0">
              <w:rPr>
                <w:rFonts w:ascii="Times New Roman" w:hAnsi="Times New Roman"/>
                <w:color w:val="000000"/>
                <w:sz w:val="24"/>
                <w:szCs w:val="24"/>
              </w:rPr>
              <w:t>о</w:t>
            </w:r>
            <w:r w:rsidRPr="009C43A0">
              <w:rPr>
                <w:rFonts w:ascii="Times New Roman" w:hAnsi="Times New Roman"/>
                <w:color w:val="000000"/>
                <w:sz w:val="24"/>
                <w:szCs w:val="24"/>
              </w:rPr>
              <w:t>карно-револьверных станках в с</w:t>
            </w:r>
            <w:r w:rsidRPr="009C43A0">
              <w:rPr>
                <w:rFonts w:ascii="Times New Roman" w:hAnsi="Times New Roman"/>
                <w:color w:val="000000"/>
                <w:sz w:val="24"/>
                <w:szCs w:val="24"/>
              </w:rPr>
              <w:t>о</w:t>
            </w:r>
            <w:r w:rsidRPr="009C43A0">
              <w:rPr>
                <w:rFonts w:ascii="Times New Roman" w:hAnsi="Times New Roman"/>
                <w:color w:val="000000"/>
                <w:sz w:val="24"/>
                <w:szCs w:val="24"/>
              </w:rPr>
              <w:t>ответствии с заданием.</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proofErr w:type="gramStart"/>
            <w:r w:rsidRPr="009C43A0">
              <w:rPr>
                <w:rStyle w:val="211pt"/>
                <w:sz w:val="24"/>
                <w:szCs w:val="24"/>
              </w:rPr>
              <w:t>Определени</w:t>
            </w:r>
            <w:r w:rsidR="005C79C2" w:rsidRPr="009C43A0">
              <w:rPr>
                <w:rStyle w:val="211pt"/>
                <w:sz w:val="24"/>
                <w:szCs w:val="24"/>
              </w:rPr>
              <w:t>и</w:t>
            </w:r>
            <w:proofErr w:type="gramEnd"/>
            <w:r w:rsidRPr="009C43A0">
              <w:rPr>
                <w:rStyle w:val="211pt"/>
                <w:sz w:val="24"/>
                <w:szCs w:val="24"/>
              </w:rPr>
              <w:t xml:space="preserve"> последовательности и оптимального режима обр</w:t>
            </w:r>
            <w:r w:rsidRPr="009C43A0">
              <w:rPr>
                <w:rStyle w:val="211pt"/>
                <w:sz w:val="24"/>
                <w:szCs w:val="24"/>
              </w:rPr>
              <w:t>а</w:t>
            </w:r>
            <w:r w:rsidRPr="009C43A0">
              <w:rPr>
                <w:rStyle w:val="211pt"/>
                <w:sz w:val="24"/>
                <w:szCs w:val="24"/>
              </w:rPr>
              <w:t>ботки различных изделий на токарно-револьверных станках в соотве</w:t>
            </w:r>
            <w:r w:rsidRPr="009C43A0">
              <w:rPr>
                <w:rStyle w:val="211pt"/>
                <w:sz w:val="24"/>
                <w:szCs w:val="24"/>
              </w:rPr>
              <w:t>т</w:t>
            </w:r>
            <w:r w:rsidRPr="009C43A0">
              <w:rPr>
                <w:rStyle w:val="211pt"/>
                <w:sz w:val="24"/>
                <w:szCs w:val="24"/>
              </w:rPr>
              <w:t>ствии с заданием</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Устанавливать оптимальный режим токарно-револьверной обр</w:t>
            </w:r>
            <w:r w:rsidRPr="009C43A0">
              <w:rPr>
                <w:rStyle w:val="211pt"/>
                <w:sz w:val="24"/>
                <w:szCs w:val="24"/>
              </w:rPr>
              <w:t>а</w:t>
            </w:r>
            <w:r w:rsidRPr="009C43A0">
              <w:rPr>
                <w:rStyle w:val="211pt"/>
                <w:sz w:val="24"/>
                <w:szCs w:val="24"/>
              </w:rPr>
              <w:t>ботки в соответствии с технологической картой</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Знания: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Правила определения режимов резания по справочникам и паспо</w:t>
            </w:r>
            <w:r w:rsidRPr="009C43A0">
              <w:rPr>
                <w:rStyle w:val="211pt"/>
                <w:sz w:val="24"/>
                <w:szCs w:val="24"/>
              </w:rPr>
              <w:t>р</w:t>
            </w:r>
            <w:r w:rsidRPr="009C43A0">
              <w:rPr>
                <w:rStyle w:val="211pt"/>
                <w:sz w:val="24"/>
                <w:szCs w:val="24"/>
              </w:rPr>
              <w:t>ту станка</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rPr>
                <w:rFonts w:ascii="Times New Roman" w:hAnsi="Times New Roman"/>
                <w:sz w:val="24"/>
                <w:szCs w:val="24"/>
              </w:rPr>
            </w:pPr>
            <w:r w:rsidRPr="009C43A0">
              <w:rPr>
                <w:rFonts w:ascii="Times New Roman" w:hAnsi="Times New Roman"/>
                <w:color w:val="000000"/>
                <w:sz w:val="24"/>
                <w:szCs w:val="24"/>
              </w:rPr>
              <w:t>ПК</w:t>
            </w:r>
            <w:proofErr w:type="gramStart"/>
            <w:r w:rsidRPr="009C43A0">
              <w:rPr>
                <w:rFonts w:ascii="Times New Roman" w:hAnsi="Times New Roman"/>
                <w:color w:val="000000"/>
                <w:sz w:val="24"/>
                <w:szCs w:val="24"/>
              </w:rPr>
              <w:t>4</w:t>
            </w:r>
            <w:proofErr w:type="gramEnd"/>
            <w:r w:rsidRPr="009C43A0">
              <w:rPr>
                <w:rFonts w:ascii="Times New Roman" w:hAnsi="Times New Roman"/>
                <w:color w:val="000000"/>
                <w:sz w:val="24"/>
                <w:szCs w:val="24"/>
              </w:rPr>
              <w:t>.4 Вести технологический процесс обработки деталей на т</w:t>
            </w:r>
            <w:r w:rsidRPr="009C43A0">
              <w:rPr>
                <w:rFonts w:ascii="Times New Roman" w:hAnsi="Times New Roman"/>
                <w:color w:val="000000"/>
                <w:sz w:val="24"/>
                <w:szCs w:val="24"/>
              </w:rPr>
              <w:t>о</w:t>
            </w:r>
            <w:r w:rsidRPr="009C43A0">
              <w:rPr>
                <w:rFonts w:ascii="Times New Roman" w:hAnsi="Times New Roman"/>
                <w:color w:val="000000"/>
                <w:sz w:val="24"/>
                <w:szCs w:val="24"/>
              </w:rPr>
              <w:t>карно</w:t>
            </w:r>
            <w:r w:rsidRPr="009C43A0">
              <w:rPr>
                <w:rFonts w:ascii="Times New Roman" w:hAnsi="Times New Roman"/>
                <w:color w:val="000000"/>
                <w:sz w:val="24"/>
                <w:szCs w:val="24"/>
              </w:rPr>
              <w:softHyphen/>
              <w:t>-револьверных станках с с</w:t>
            </w:r>
            <w:r w:rsidRPr="009C43A0">
              <w:rPr>
                <w:rFonts w:ascii="Times New Roman" w:hAnsi="Times New Roman"/>
                <w:color w:val="000000"/>
                <w:sz w:val="24"/>
                <w:szCs w:val="24"/>
              </w:rPr>
              <w:t>о</w:t>
            </w:r>
            <w:r w:rsidRPr="009C43A0">
              <w:rPr>
                <w:rFonts w:ascii="Times New Roman" w:hAnsi="Times New Roman"/>
                <w:color w:val="000000"/>
                <w:sz w:val="24"/>
                <w:szCs w:val="24"/>
              </w:rPr>
              <w:t>блюдением требований к качеству, в соответствии с заданием и с те</w:t>
            </w:r>
            <w:r w:rsidRPr="009C43A0">
              <w:rPr>
                <w:rFonts w:ascii="Times New Roman" w:hAnsi="Times New Roman"/>
                <w:color w:val="000000"/>
                <w:sz w:val="24"/>
                <w:szCs w:val="24"/>
              </w:rPr>
              <w:t>х</w:t>
            </w:r>
            <w:r w:rsidRPr="009C43A0">
              <w:rPr>
                <w:rFonts w:ascii="Times New Roman" w:hAnsi="Times New Roman"/>
                <w:color w:val="000000"/>
                <w:sz w:val="24"/>
                <w:szCs w:val="24"/>
              </w:rPr>
              <w:t>нической документацией.</w:t>
            </w:r>
          </w:p>
        </w:tc>
        <w:tc>
          <w:tcPr>
            <w:tcW w:w="7513" w:type="dxa"/>
          </w:tcPr>
          <w:p w:rsidR="009F3AF7"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r w:rsidRPr="009C43A0">
              <w:rPr>
                <w:rStyle w:val="211pt"/>
                <w:sz w:val="24"/>
                <w:szCs w:val="24"/>
              </w:rPr>
              <w:t>Обработк</w:t>
            </w:r>
            <w:r w:rsidR="005C79C2" w:rsidRPr="009C43A0">
              <w:rPr>
                <w:rStyle w:val="211pt"/>
                <w:sz w:val="24"/>
                <w:szCs w:val="24"/>
              </w:rPr>
              <w:t>е</w:t>
            </w:r>
            <w:r w:rsidRPr="009C43A0">
              <w:rPr>
                <w:rStyle w:val="211pt"/>
                <w:sz w:val="24"/>
                <w:szCs w:val="24"/>
              </w:rPr>
              <w:t xml:space="preserve"> деталей на токарно-револьверных станках с соблюден</w:t>
            </w:r>
            <w:r w:rsidRPr="009C43A0">
              <w:rPr>
                <w:rStyle w:val="211pt"/>
                <w:sz w:val="24"/>
                <w:szCs w:val="24"/>
              </w:rPr>
              <w:t>и</w:t>
            </w:r>
            <w:r w:rsidRPr="009C43A0">
              <w:rPr>
                <w:rStyle w:val="211pt"/>
                <w:sz w:val="24"/>
                <w:szCs w:val="24"/>
              </w:rPr>
              <w:t>ем требований к качеству, в соответствии с заданием и технической документацией.</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Осуществлять токарно-револьверную обработку деталей</w:t>
            </w:r>
          </w:p>
        </w:tc>
      </w:tr>
      <w:tr w:rsidR="00153D0B" w:rsidRPr="009C43A0" w:rsidTr="000E4E1A">
        <w:trPr>
          <w:trHeight w:val="21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Знания: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Правила проведения и технологию проверки качества выполне</w:t>
            </w:r>
            <w:r w:rsidRPr="009C43A0">
              <w:rPr>
                <w:rStyle w:val="211pt"/>
                <w:sz w:val="24"/>
                <w:szCs w:val="24"/>
              </w:rPr>
              <w:t>н</w:t>
            </w:r>
            <w:r w:rsidRPr="009C43A0">
              <w:rPr>
                <w:rStyle w:val="211pt"/>
                <w:sz w:val="24"/>
                <w:szCs w:val="24"/>
              </w:rPr>
              <w:t>ных работ</w:t>
            </w:r>
          </w:p>
        </w:tc>
      </w:tr>
      <w:tr w:rsidR="00153D0B" w:rsidRPr="009C43A0" w:rsidTr="000E4E1A">
        <w:trPr>
          <w:trHeight w:val="235"/>
          <w:jc w:val="center"/>
        </w:trPr>
        <w:tc>
          <w:tcPr>
            <w:tcW w:w="2440" w:type="dxa"/>
            <w:vMerge w:val="restart"/>
          </w:tcPr>
          <w:p w:rsidR="00153D0B" w:rsidRPr="009C43A0" w:rsidRDefault="00153D0B" w:rsidP="005318AB">
            <w:pPr>
              <w:pStyle w:val="15"/>
              <w:shd w:val="clear" w:color="auto" w:fill="auto"/>
              <w:tabs>
                <w:tab w:val="left" w:pos="1441"/>
              </w:tabs>
              <w:spacing w:before="0" w:after="0" w:line="276" w:lineRule="auto"/>
              <w:ind w:firstLine="284"/>
              <w:jc w:val="both"/>
              <w:rPr>
                <w:sz w:val="24"/>
                <w:szCs w:val="24"/>
              </w:rPr>
            </w:pPr>
            <w:r w:rsidRPr="009C43A0">
              <w:rPr>
                <w:rStyle w:val="211pt"/>
                <w:sz w:val="24"/>
                <w:szCs w:val="24"/>
              </w:rPr>
              <w:t>Изготовление ра</w:t>
            </w:r>
            <w:r w:rsidRPr="009C43A0">
              <w:rPr>
                <w:rStyle w:val="211pt"/>
                <w:sz w:val="24"/>
                <w:szCs w:val="24"/>
              </w:rPr>
              <w:t>з</w:t>
            </w:r>
            <w:r w:rsidRPr="009C43A0">
              <w:rPr>
                <w:rStyle w:val="211pt"/>
                <w:sz w:val="24"/>
                <w:szCs w:val="24"/>
              </w:rPr>
              <w:lastRenderedPageBreak/>
              <w:t xml:space="preserve">личных изделий </w:t>
            </w:r>
            <w:proofErr w:type="gramStart"/>
            <w:r w:rsidRPr="009C43A0">
              <w:rPr>
                <w:rStyle w:val="211pt"/>
                <w:sz w:val="24"/>
                <w:szCs w:val="24"/>
              </w:rPr>
              <w:t>на токарных станках с ч</w:t>
            </w:r>
            <w:r w:rsidR="00533840" w:rsidRPr="009C43A0">
              <w:rPr>
                <w:rStyle w:val="211pt"/>
                <w:sz w:val="24"/>
                <w:szCs w:val="24"/>
              </w:rPr>
              <w:t>исловым програм</w:t>
            </w:r>
            <w:r w:rsidR="00533840" w:rsidRPr="009C43A0">
              <w:rPr>
                <w:rStyle w:val="211pt"/>
                <w:sz w:val="24"/>
                <w:szCs w:val="24"/>
              </w:rPr>
              <w:t>м</w:t>
            </w:r>
            <w:r w:rsidR="00533840" w:rsidRPr="009C43A0">
              <w:rPr>
                <w:rStyle w:val="211pt"/>
                <w:sz w:val="24"/>
                <w:szCs w:val="24"/>
              </w:rPr>
              <w:t>ным управлением</w:t>
            </w:r>
            <w:r w:rsidRPr="009C43A0">
              <w:rPr>
                <w:rStyle w:val="211pt"/>
                <w:sz w:val="24"/>
                <w:szCs w:val="24"/>
              </w:rPr>
              <w:t xml:space="preserve"> по стадиям технолог</w:t>
            </w:r>
            <w:r w:rsidRPr="009C43A0">
              <w:rPr>
                <w:rStyle w:val="211pt"/>
                <w:sz w:val="24"/>
                <w:szCs w:val="24"/>
              </w:rPr>
              <w:t>и</w:t>
            </w:r>
            <w:r w:rsidRPr="009C43A0">
              <w:rPr>
                <w:rStyle w:val="211pt"/>
                <w:sz w:val="24"/>
                <w:szCs w:val="24"/>
              </w:rPr>
              <w:t>ческого процесса в соответствии с тр</w:t>
            </w:r>
            <w:r w:rsidRPr="009C43A0">
              <w:rPr>
                <w:rStyle w:val="211pt"/>
                <w:sz w:val="24"/>
                <w:szCs w:val="24"/>
              </w:rPr>
              <w:t>е</w:t>
            </w:r>
            <w:r w:rsidRPr="009C43A0">
              <w:rPr>
                <w:rStyle w:val="211pt"/>
                <w:sz w:val="24"/>
                <w:szCs w:val="24"/>
              </w:rPr>
              <w:t>бованиями</w:t>
            </w:r>
            <w:proofErr w:type="gramEnd"/>
            <w:r w:rsidRPr="009C43A0">
              <w:rPr>
                <w:rStyle w:val="211pt"/>
                <w:sz w:val="24"/>
                <w:szCs w:val="24"/>
              </w:rPr>
              <w:t xml:space="preserve"> охраны труда и экологич</w:t>
            </w:r>
            <w:r w:rsidRPr="009C43A0">
              <w:rPr>
                <w:rStyle w:val="211pt"/>
                <w:sz w:val="24"/>
                <w:szCs w:val="24"/>
              </w:rPr>
              <w:t>е</w:t>
            </w:r>
            <w:r w:rsidRPr="009C43A0">
              <w:rPr>
                <w:rStyle w:val="211pt"/>
                <w:sz w:val="24"/>
                <w:szCs w:val="24"/>
              </w:rPr>
              <w:t>ской безопасности</w:t>
            </w:r>
          </w:p>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jc w:val="both"/>
              <w:rPr>
                <w:rFonts w:ascii="Times New Roman" w:hAnsi="Times New Roman"/>
                <w:sz w:val="24"/>
                <w:szCs w:val="24"/>
              </w:rPr>
            </w:pPr>
            <w:r w:rsidRPr="009C43A0">
              <w:rPr>
                <w:rFonts w:ascii="Times New Roman" w:hAnsi="Times New Roman"/>
                <w:color w:val="000000"/>
                <w:sz w:val="24"/>
                <w:szCs w:val="24"/>
              </w:rPr>
              <w:lastRenderedPageBreak/>
              <w:t>ПК5.1</w:t>
            </w:r>
            <w:proofErr w:type="gramStart"/>
            <w:r w:rsidRPr="009C43A0">
              <w:rPr>
                <w:rFonts w:ascii="Times New Roman" w:hAnsi="Times New Roman"/>
                <w:color w:val="000000"/>
                <w:sz w:val="24"/>
                <w:szCs w:val="24"/>
              </w:rPr>
              <w:t xml:space="preserve"> О</w:t>
            </w:r>
            <w:proofErr w:type="gramEnd"/>
            <w:r w:rsidRPr="009C43A0">
              <w:rPr>
                <w:rFonts w:ascii="Times New Roman" w:hAnsi="Times New Roman"/>
                <w:color w:val="000000"/>
                <w:sz w:val="24"/>
                <w:szCs w:val="24"/>
              </w:rPr>
              <w:t xml:space="preserve">существлять подготовку и </w:t>
            </w:r>
            <w:r w:rsidRPr="009C43A0">
              <w:rPr>
                <w:rFonts w:ascii="Times New Roman" w:hAnsi="Times New Roman"/>
                <w:color w:val="000000"/>
                <w:sz w:val="24"/>
                <w:szCs w:val="24"/>
              </w:rPr>
              <w:lastRenderedPageBreak/>
              <w:t>обслуживание рабочего места для работы на токарных станках с ч</w:t>
            </w:r>
            <w:r w:rsidRPr="009C43A0">
              <w:rPr>
                <w:rFonts w:ascii="Times New Roman" w:hAnsi="Times New Roman"/>
                <w:color w:val="000000"/>
                <w:sz w:val="24"/>
                <w:szCs w:val="24"/>
              </w:rPr>
              <w:t>и</w:t>
            </w:r>
            <w:r w:rsidRPr="009C43A0">
              <w:rPr>
                <w:rFonts w:ascii="Times New Roman" w:hAnsi="Times New Roman"/>
                <w:color w:val="000000"/>
                <w:sz w:val="24"/>
                <w:szCs w:val="24"/>
              </w:rPr>
              <w:t>словым программным управлен</w:t>
            </w:r>
            <w:r w:rsidRPr="009C43A0">
              <w:rPr>
                <w:rFonts w:ascii="Times New Roman" w:hAnsi="Times New Roman"/>
                <w:color w:val="000000"/>
                <w:sz w:val="24"/>
                <w:szCs w:val="24"/>
              </w:rPr>
              <w:t>и</w:t>
            </w:r>
            <w:r w:rsidRPr="009C43A0">
              <w:rPr>
                <w:rFonts w:ascii="Times New Roman" w:hAnsi="Times New Roman"/>
                <w:color w:val="000000"/>
                <w:sz w:val="24"/>
                <w:szCs w:val="24"/>
              </w:rPr>
              <w:t>ем.</w:t>
            </w:r>
          </w:p>
        </w:tc>
        <w:tc>
          <w:tcPr>
            <w:tcW w:w="7513" w:type="dxa"/>
          </w:tcPr>
          <w:p w:rsidR="009F3AF7" w:rsidRPr="009C43A0" w:rsidRDefault="00153D0B" w:rsidP="009A02BC">
            <w:pPr>
              <w:spacing w:after="0"/>
              <w:ind w:firstLine="318"/>
              <w:jc w:val="both"/>
              <w:rPr>
                <w:rFonts w:ascii="Times New Roman" w:hAnsi="Times New Roman"/>
                <w:color w:val="000000"/>
                <w:sz w:val="24"/>
                <w:szCs w:val="24"/>
              </w:rPr>
            </w:pPr>
            <w:r w:rsidRPr="009C43A0">
              <w:rPr>
                <w:rFonts w:ascii="Times New Roman" w:hAnsi="Times New Roman"/>
                <w:b/>
                <w:sz w:val="24"/>
                <w:szCs w:val="24"/>
              </w:rPr>
              <w:lastRenderedPageBreak/>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proofErr w:type="gramStart"/>
            <w:r w:rsidRPr="009C43A0">
              <w:rPr>
                <w:rFonts w:ascii="Times New Roman" w:hAnsi="Times New Roman"/>
                <w:color w:val="000000"/>
                <w:sz w:val="24"/>
                <w:szCs w:val="24"/>
              </w:rPr>
              <w:lastRenderedPageBreak/>
              <w:t>Выполнени</w:t>
            </w:r>
            <w:r w:rsidR="005C79C2" w:rsidRPr="009C43A0">
              <w:rPr>
                <w:rFonts w:ascii="Times New Roman" w:hAnsi="Times New Roman"/>
                <w:color w:val="000000"/>
                <w:sz w:val="24"/>
                <w:szCs w:val="24"/>
              </w:rPr>
              <w:t>и</w:t>
            </w:r>
            <w:proofErr w:type="gramEnd"/>
            <w:r w:rsidRPr="009C43A0">
              <w:rPr>
                <w:rFonts w:ascii="Times New Roman" w:hAnsi="Times New Roman"/>
                <w:color w:val="000000"/>
                <w:sz w:val="24"/>
                <w:szCs w:val="24"/>
              </w:rPr>
              <w:t xml:space="preserve"> подготовительных работ и обслуживании рабочего места оператора токарного станка с числовым программным управл</w:t>
            </w:r>
            <w:r w:rsidRPr="009C43A0">
              <w:rPr>
                <w:rFonts w:ascii="Times New Roman" w:hAnsi="Times New Roman"/>
                <w:color w:val="000000"/>
                <w:sz w:val="24"/>
                <w:szCs w:val="24"/>
              </w:rPr>
              <w:t>е</w:t>
            </w:r>
            <w:r w:rsidRPr="009C43A0">
              <w:rPr>
                <w:rFonts w:ascii="Times New Roman" w:hAnsi="Times New Roman"/>
                <w:color w:val="000000"/>
                <w:sz w:val="24"/>
                <w:szCs w:val="24"/>
              </w:rPr>
              <w:t>нием</w:t>
            </w:r>
          </w:p>
        </w:tc>
      </w:tr>
      <w:tr w:rsidR="00153D0B" w:rsidRPr="009C43A0" w:rsidTr="000E4E1A">
        <w:trPr>
          <w:trHeight w:val="235"/>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Осуществлять подготовку к работе и обслуживание рабочего места оператора токарного станка с числовым программным управлением в соответствии с требованиями охраны труда, производственной сан</w:t>
            </w:r>
            <w:r w:rsidRPr="009C43A0">
              <w:rPr>
                <w:rStyle w:val="211pt"/>
                <w:sz w:val="24"/>
                <w:szCs w:val="24"/>
              </w:rPr>
              <w:t>и</w:t>
            </w:r>
            <w:r w:rsidRPr="009C43A0">
              <w:rPr>
                <w:rStyle w:val="211pt"/>
                <w:sz w:val="24"/>
                <w:szCs w:val="24"/>
              </w:rPr>
              <w:t xml:space="preserve">тарии, пожарной безопасности и </w:t>
            </w:r>
            <w:proofErr w:type="spellStart"/>
            <w:r w:rsidRPr="009C43A0">
              <w:rPr>
                <w:rStyle w:val="211pt"/>
                <w:sz w:val="24"/>
                <w:szCs w:val="24"/>
              </w:rPr>
              <w:t>электробезопасности</w:t>
            </w:r>
            <w:proofErr w:type="spellEnd"/>
            <w:r w:rsidR="009F3AF7" w:rsidRPr="009C43A0">
              <w:rPr>
                <w:rStyle w:val="211pt"/>
                <w:sz w:val="24"/>
                <w:szCs w:val="24"/>
              </w:rPr>
              <w:t>;</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 xml:space="preserve">Выполнять </w:t>
            </w:r>
            <w:proofErr w:type="spellStart"/>
            <w:r w:rsidRPr="009C43A0">
              <w:rPr>
                <w:rStyle w:val="211pt"/>
                <w:sz w:val="24"/>
                <w:szCs w:val="24"/>
              </w:rPr>
              <w:t>подналадку</w:t>
            </w:r>
            <w:proofErr w:type="spellEnd"/>
            <w:r w:rsidRPr="009C43A0">
              <w:rPr>
                <w:rStyle w:val="211pt"/>
                <w:sz w:val="24"/>
                <w:szCs w:val="24"/>
              </w:rPr>
              <w:t xml:space="preserve"> отдельных узлов и механизмов в процессе работы</w:t>
            </w:r>
          </w:p>
        </w:tc>
      </w:tr>
      <w:tr w:rsidR="00153D0B" w:rsidRPr="009C43A0" w:rsidTr="000E4E1A">
        <w:trPr>
          <w:trHeight w:val="235"/>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color w:val="000000"/>
                <w:sz w:val="24"/>
                <w:szCs w:val="24"/>
              </w:rPr>
            </w:pPr>
            <w:r w:rsidRPr="009C43A0">
              <w:rPr>
                <w:rStyle w:val="211pt"/>
                <w:sz w:val="24"/>
                <w:szCs w:val="24"/>
              </w:rPr>
              <w:t>Правила подготовки к работе и содержания рабочих мест операт</w:t>
            </w:r>
            <w:r w:rsidRPr="009C43A0">
              <w:rPr>
                <w:rStyle w:val="211pt"/>
                <w:sz w:val="24"/>
                <w:szCs w:val="24"/>
              </w:rPr>
              <w:t>о</w:t>
            </w:r>
            <w:r w:rsidRPr="009C43A0">
              <w:rPr>
                <w:rStyle w:val="211pt"/>
                <w:sz w:val="24"/>
                <w:szCs w:val="24"/>
              </w:rPr>
              <w:t>ра токарного станка с числовым программным управлением, требов</w:t>
            </w:r>
            <w:r w:rsidRPr="009C43A0">
              <w:rPr>
                <w:rStyle w:val="211pt"/>
                <w:sz w:val="24"/>
                <w:szCs w:val="24"/>
              </w:rPr>
              <w:t>а</w:t>
            </w:r>
            <w:r w:rsidRPr="009C43A0">
              <w:rPr>
                <w:rStyle w:val="211pt"/>
                <w:sz w:val="24"/>
                <w:szCs w:val="24"/>
              </w:rPr>
              <w:t>ния охраны труда, производственной санитарии, пожарной безопасн</w:t>
            </w:r>
            <w:r w:rsidRPr="009C43A0">
              <w:rPr>
                <w:rStyle w:val="211pt"/>
                <w:sz w:val="24"/>
                <w:szCs w:val="24"/>
              </w:rPr>
              <w:t>о</w:t>
            </w:r>
            <w:r w:rsidRPr="009C43A0">
              <w:rPr>
                <w:rStyle w:val="211pt"/>
                <w:sz w:val="24"/>
                <w:szCs w:val="24"/>
              </w:rPr>
              <w:t xml:space="preserve">сти и </w:t>
            </w:r>
            <w:proofErr w:type="spellStart"/>
            <w:r w:rsidRPr="009C43A0">
              <w:rPr>
                <w:rStyle w:val="211pt"/>
                <w:sz w:val="24"/>
                <w:szCs w:val="24"/>
              </w:rPr>
              <w:t>электробезопасности</w:t>
            </w:r>
            <w:proofErr w:type="spellEnd"/>
            <w:r w:rsidRPr="009C43A0">
              <w:rPr>
                <w:rStyle w:val="211pt"/>
                <w:sz w:val="24"/>
                <w:szCs w:val="24"/>
              </w:rPr>
              <w:t>;</w:t>
            </w:r>
          </w:p>
          <w:p w:rsidR="00153D0B" w:rsidRPr="009C43A0" w:rsidRDefault="00153D0B" w:rsidP="009A02BC">
            <w:pPr>
              <w:spacing w:after="0"/>
              <w:ind w:firstLine="318"/>
              <w:jc w:val="both"/>
              <w:rPr>
                <w:rStyle w:val="211pt"/>
                <w:sz w:val="24"/>
                <w:szCs w:val="24"/>
              </w:rPr>
            </w:pPr>
            <w:r w:rsidRPr="009C43A0">
              <w:rPr>
                <w:rStyle w:val="211pt"/>
                <w:sz w:val="24"/>
                <w:szCs w:val="24"/>
              </w:rPr>
              <w:t xml:space="preserve">Устройство, принципы работы и правила </w:t>
            </w:r>
            <w:proofErr w:type="spellStart"/>
            <w:r w:rsidRPr="009C43A0">
              <w:rPr>
                <w:rStyle w:val="211pt"/>
                <w:sz w:val="24"/>
                <w:szCs w:val="24"/>
              </w:rPr>
              <w:t>подналадки</w:t>
            </w:r>
            <w:proofErr w:type="spellEnd"/>
            <w:r w:rsidRPr="009C43A0">
              <w:rPr>
                <w:rStyle w:val="211pt"/>
                <w:sz w:val="24"/>
                <w:szCs w:val="24"/>
              </w:rPr>
              <w:t xml:space="preserve"> токарных станков с числовым программным управлением</w:t>
            </w:r>
            <w:r w:rsidR="009A02BC" w:rsidRPr="009C43A0">
              <w:rPr>
                <w:rStyle w:val="211pt"/>
                <w:sz w:val="24"/>
                <w:szCs w:val="24"/>
              </w:rPr>
              <w:t>;</w:t>
            </w:r>
          </w:p>
          <w:p w:rsidR="00153D0B" w:rsidRPr="009C43A0" w:rsidRDefault="00153D0B" w:rsidP="009A02BC">
            <w:pPr>
              <w:tabs>
                <w:tab w:val="left" w:pos="536"/>
              </w:tabs>
              <w:spacing w:after="0"/>
              <w:ind w:firstLine="318"/>
              <w:jc w:val="both"/>
              <w:rPr>
                <w:rFonts w:ascii="Times New Roman" w:hAnsi="Times New Roman"/>
                <w:sz w:val="24"/>
                <w:szCs w:val="24"/>
              </w:rPr>
            </w:pPr>
            <w:r w:rsidRPr="009C43A0">
              <w:rPr>
                <w:rFonts w:ascii="Times New Roman" w:hAnsi="Times New Roman"/>
                <w:sz w:val="24"/>
                <w:szCs w:val="24"/>
              </w:rPr>
              <w:t>Различные методы создания управляющих программ для станка с ЧПУ;</w:t>
            </w:r>
          </w:p>
          <w:p w:rsidR="00153D0B" w:rsidRPr="009C43A0" w:rsidRDefault="00153D0B" w:rsidP="009A02BC">
            <w:pPr>
              <w:widowControl w:val="0"/>
              <w:tabs>
                <w:tab w:val="left" w:pos="536"/>
              </w:tabs>
              <w:spacing w:after="0"/>
              <w:ind w:firstLine="318"/>
              <w:jc w:val="both"/>
              <w:rPr>
                <w:rFonts w:ascii="Times New Roman" w:hAnsi="Times New Roman"/>
                <w:sz w:val="24"/>
                <w:szCs w:val="24"/>
              </w:rPr>
            </w:pPr>
            <w:r w:rsidRPr="009C43A0">
              <w:rPr>
                <w:rFonts w:ascii="Times New Roman" w:hAnsi="Times New Roman"/>
                <w:sz w:val="24"/>
                <w:szCs w:val="24"/>
              </w:rPr>
              <w:t xml:space="preserve">Современные программные среды </w:t>
            </w:r>
            <w:r w:rsidRPr="009C43A0">
              <w:rPr>
                <w:rFonts w:ascii="Times New Roman" w:hAnsi="Times New Roman"/>
                <w:sz w:val="24"/>
                <w:szCs w:val="24"/>
                <w:lang w:val="en-US" w:eastAsia="en-US"/>
              </w:rPr>
              <w:t>CAD</w:t>
            </w:r>
            <w:r w:rsidRPr="009C43A0">
              <w:rPr>
                <w:rFonts w:ascii="Times New Roman" w:hAnsi="Times New Roman"/>
                <w:sz w:val="24"/>
                <w:szCs w:val="24"/>
                <w:lang w:eastAsia="en-US"/>
              </w:rPr>
              <w:t>/</w:t>
            </w:r>
            <w:r w:rsidRPr="009C43A0">
              <w:rPr>
                <w:rFonts w:ascii="Times New Roman" w:hAnsi="Times New Roman"/>
                <w:sz w:val="24"/>
                <w:szCs w:val="24"/>
                <w:lang w:val="en-US" w:eastAsia="en-US"/>
              </w:rPr>
              <w:t>CAM</w:t>
            </w:r>
            <w:r w:rsidRPr="009C43A0">
              <w:rPr>
                <w:rFonts w:ascii="Times New Roman" w:hAnsi="Times New Roman"/>
                <w:sz w:val="24"/>
                <w:szCs w:val="24"/>
                <w:lang w:eastAsia="en-US"/>
              </w:rPr>
              <w:t>;</w:t>
            </w:r>
          </w:p>
          <w:p w:rsidR="00153D0B" w:rsidRPr="009C43A0" w:rsidRDefault="00153D0B" w:rsidP="009A02BC">
            <w:pPr>
              <w:widowControl w:val="0"/>
              <w:tabs>
                <w:tab w:val="left" w:pos="536"/>
              </w:tabs>
              <w:spacing w:after="0"/>
              <w:ind w:firstLine="318"/>
              <w:jc w:val="both"/>
              <w:rPr>
                <w:rFonts w:ascii="Times New Roman" w:hAnsi="Times New Roman"/>
                <w:sz w:val="24"/>
                <w:szCs w:val="24"/>
              </w:rPr>
            </w:pPr>
            <w:r w:rsidRPr="009C43A0">
              <w:rPr>
                <w:rFonts w:ascii="Times New Roman" w:hAnsi="Times New Roman"/>
                <w:sz w:val="24"/>
                <w:szCs w:val="24"/>
              </w:rPr>
              <w:t>Правила чтения чертежей и технического задания;</w:t>
            </w:r>
          </w:p>
          <w:p w:rsidR="00153D0B"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sz w:val="24"/>
                <w:szCs w:val="24"/>
              </w:rPr>
              <w:t>Режимы резания.</w:t>
            </w:r>
          </w:p>
        </w:tc>
      </w:tr>
      <w:tr w:rsidR="00153D0B" w:rsidRPr="009C43A0" w:rsidTr="000E4E1A">
        <w:trPr>
          <w:trHeight w:val="23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rPr>
                <w:rFonts w:ascii="Times New Roman" w:hAnsi="Times New Roman"/>
                <w:sz w:val="24"/>
                <w:szCs w:val="24"/>
              </w:rPr>
            </w:pPr>
            <w:r w:rsidRPr="009C43A0">
              <w:rPr>
                <w:rFonts w:ascii="Times New Roman" w:hAnsi="Times New Roman"/>
                <w:color w:val="000000"/>
                <w:sz w:val="24"/>
                <w:szCs w:val="24"/>
              </w:rPr>
              <w:t>ПК5.2</w:t>
            </w:r>
            <w:proofErr w:type="gramStart"/>
            <w:r w:rsidRPr="009C43A0">
              <w:rPr>
                <w:rFonts w:ascii="Times New Roman" w:hAnsi="Times New Roman"/>
                <w:color w:val="000000"/>
                <w:sz w:val="24"/>
                <w:szCs w:val="24"/>
              </w:rPr>
              <w:t xml:space="preserve"> О</w:t>
            </w:r>
            <w:proofErr w:type="gramEnd"/>
            <w:r w:rsidRPr="009C43A0">
              <w:rPr>
                <w:rFonts w:ascii="Times New Roman" w:hAnsi="Times New Roman"/>
                <w:color w:val="000000"/>
                <w:sz w:val="24"/>
                <w:szCs w:val="24"/>
              </w:rPr>
              <w:t>существлять подготовку к использованию инструмента и о</w:t>
            </w:r>
            <w:r w:rsidRPr="009C43A0">
              <w:rPr>
                <w:rFonts w:ascii="Times New Roman" w:hAnsi="Times New Roman"/>
                <w:color w:val="000000"/>
                <w:sz w:val="24"/>
                <w:szCs w:val="24"/>
              </w:rPr>
              <w:t>с</w:t>
            </w:r>
            <w:r w:rsidRPr="009C43A0">
              <w:rPr>
                <w:rFonts w:ascii="Times New Roman" w:hAnsi="Times New Roman"/>
                <w:color w:val="000000"/>
                <w:sz w:val="24"/>
                <w:szCs w:val="24"/>
              </w:rPr>
              <w:t>настки для работы на токарных станках с числовым программным управлением в соответствии с п</w:t>
            </w:r>
            <w:r w:rsidRPr="009C43A0">
              <w:rPr>
                <w:rFonts w:ascii="Times New Roman" w:hAnsi="Times New Roman"/>
                <w:color w:val="000000"/>
                <w:sz w:val="24"/>
                <w:szCs w:val="24"/>
              </w:rPr>
              <w:t>о</w:t>
            </w:r>
            <w:r w:rsidRPr="009C43A0">
              <w:rPr>
                <w:rFonts w:ascii="Times New Roman" w:hAnsi="Times New Roman"/>
                <w:color w:val="000000"/>
                <w:sz w:val="24"/>
                <w:szCs w:val="24"/>
              </w:rPr>
              <w:t>лученным заданием.</w:t>
            </w:r>
          </w:p>
        </w:tc>
        <w:tc>
          <w:tcPr>
            <w:tcW w:w="7513" w:type="dxa"/>
          </w:tcPr>
          <w:p w:rsidR="005C79C2" w:rsidRPr="009C43A0" w:rsidRDefault="00153D0B" w:rsidP="009A02BC">
            <w:pPr>
              <w:pStyle w:val="43"/>
              <w:pBdr>
                <w:top w:val="single" w:sz="4" w:space="1" w:color="auto"/>
                <w:right w:val="single" w:sz="4" w:space="4" w:color="auto"/>
              </w:pBdr>
              <w:shd w:val="clear" w:color="auto" w:fill="auto"/>
              <w:spacing w:after="0" w:line="276" w:lineRule="auto"/>
              <w:ind w:firstLine="318"/>
              <w:jc w:val="both"/>
              <w:rPr>
                <w:rFonts w:ascii="Times New Roman" w:hAnsi="Times New Roman"/>
                <w:b w:val="0"/>
                <w:color w:val="000000"/>
                <w:sz w:val="24"/>
                <w:szCs w:val="24"/>
              </w:rPr>
            </w:pPr>
            <w:r w:rsidRPr="009C43A0">
              <w:rPr>
                <w:rFonts w:ascii="Times New Roman" w:hAnsi="Times New Roman"/>
                <w:sz w:val="24"/>
                <w:szCs w:val="24"/>
              </w:rPr>
              <w:t xml:space="preserve">Практический </w:t>
            </w:r>
            <w:proofErr w:type="spellStart"/>
            <w:r w:rsidRPr="009C43A0">
              <w:rPr>
                <w:rFonts w:ascii="Times New Roman" w:hAnsi="Times New Roman"/>
                <w:sz w:val="24"/>
                <w:szCs w:val="24"/>
              </w:rPr>
              <w:t>опыт</w:t>
            </w:r>
            <w:r w:rsidR="005C79C2" w:rsidRPr="009C43A0">
              <w:rPr>
                <w:rFonts w:ascii="Times New Roman" w:hAnsi="Times New Roman"/>
                <w:sz w:val="24"/>
                <w:szCs w:val="24"/>
              </w:rPr>
              <w:t>в</w:t>
            </w:r>
            <w:proofErr w:type="spellEnd"/>
            <w:r w:rsidRPr="009C43A0">
              <w:rPr>
                <w:rFonts w:ascii="Times New Roman" w:hAnsi="Times New Roman"/>
                <w:sz w:val="24"/>
                <w:szCs w:val="24"/>
              </w:rPr>
              <w:t>:</w:t>
            </w:r>
          </w:p>
          <w:p w:rsidR="00153D0B" w:rsidRPr="009C43A0" w:rsidRDefault="00153D0B" w:rsidP="005C79C2">
            <w:pPr>
              <w:pStyle w:val="43"/>
              <w:pBdr>
                <w:top w:val="single" w:sz="4" w:space="1" w:color="auto"/>
                <w:right w:val="single" w:sz="4" w:space="4" w:color="auto"/>
              </w:pBdr>
              <w:shd w:val="clear" w:color="auto" w:fill="auto"/>
              <w:spacing w:after="0" w:line="276" w:lineRule="auto"/>
              <w:ind w:firstLine="318"/>
              <w:jc w:val="both"/>
              <w:rPr>
                <w:rFonts w:ascii="Times New Roman" w:hAnsi="Times New Roman"/>
                <w:b w:val="0"/>
                <w:sz w:val="24"/>
                <w:szCs w:val="24"/>
              </w:rPr>
            </w:pPr>
            <w:r w:rsidRPr="009C43A0">
              <w:rPr>
                <w:rFonts w:ascii="Times New Roman" w:hAnsi="Times New Roman"/>
                <w:b w:val="0"/>
                <w:color w:val="000000"/>
                <w:sz w:val="24"/>
                <w:szCs w:val="24"/>
              </w:rPr>
              <w:t>Подготовк</w:t>
            </w:r>
            <w:r w:rsidR="005C79C2" w:rsidRPr="009C43A0">
              <w:rPr>
                <w:rFonts w:ascii="Times New Roman" w:hAnsi="Times New Roman"/>
                <w:b w:val="0"/>
                <w:color w:val="000000"/>
                <w:sz w:val="24"/>
                <w:szCs w:val="24"/>
              </w:rPr>
              <w:t>е</w:t>
            </w:r>
            <w:r w:rsidRPr="009C43A0">
              <w:rPr>
                <w:rFonts w:ascii="Times New Roman" w:hAnsi="Times New Roman"/>
                <w:b w:val="0"/>
                <w:color w:val="000000"/>
                <w:sz w:val="24"/>
                <w:szCs w:val="24"/>
              </w:rPr>
              <w:t xml:space="preserve"> к использованию инструмента и оснастки </w:t>
            </w:r>
            <w:proofErr w:type="gramStart"/>
            <w:r w:rsidRPr="009C43A0">
              <w:rPr>
                <w:rFonts w:ascii="Times New Roman" w:hAnsi="Times New Roman"/>
                <w:b w:val="0"/>
                <w:color w:val="000000"/>
                <w:sz w:val="24"/>
                <w:szCs w:val="24"/>
              </w:rPr>
              <w:t>для работы на токарных станках  с числовым программным управлением в соо</w:t>
            </w:r>
            <w:r w:rsidRPr="009C43A0">
              <w:rPr>
                <w:rFonts w:ascii="Times New Roman" w:hAnsi="Times New Roman"/>
                <w:b w:val="0"/>
                <w:color w:val="000000"/>
                <w:sz w:val="24"/>
                <w:szCs w:val="24"/>
              </w:rPr>
              <w:t>т</w:t>
            </w:r>
            <w:r w:rsidRPr="009C43A0">
              <w:rPr>
                <w:rFonts w:ascii="Times New Roman" w:hAnsi="Times New Roman"/>
                <w:b w:val="0"/>
                <w:color w:val="000000"/>
                <w:sz w:val="24"/>
                <w:szCs w:val="24"/>
              </w:rPr>
              <w:t>ветствии с полученным заданием</w:t>
            </w:r>
            <w:proofErr w:type="gramEnd"/>
          </w:p>
        </w:tc>
      </w:tr>
      <w:tr w:rsidR="00153D0B" w:rsidRPr="009C43A0" w:rsidTr="000E4E1A">
        <w:trPr>
          <w:trHeight w:val="23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spacing w:after="0"/>
              <w:ind w:firstLine="318"/>
              <w:jc w:val="both"/>
              <w:rPr>
                <w:rStyle w:val="affff8"/>
                <w:rFonts w:ascii="Times New Roman" w:hAnsi="Times New Roman"/>
                <w:sz w:val="24"/>
                <w:szCs w:val="24"/>
              </w:rPr>
            </w:pPr>
            <w:r w:rsidRPr="009C43A0">
              <w:rPr>
                <w:rFonts w:ascii="Times New Roman" w:hAnsi="Times New Roman"/>
                <w:b/>
                <w:sz w:val="24"/>
                <w:szCs w:val="24"/>
              </w:rPr>
              <w:t>Умения:</w:t>
            </w:r>
          </w:p>
          <w:p w:rsidR="00153D0B" w:rsidRPr="009C43A0" w:rsidRDefault="00153D0B" w:rsidP="009A02BC">
            <w:pPr>
              <w:spacing w:after="0"/>
              <w:ind w:firstLine="318"/>
              <w:jc w:val="both"/>
              <w:rPr>
                <w:rStyle w:val="211pt"/>
                <w:sz w:val="24"/>
                <w:szCs w:val="24"/>
              </w:rPr>
            </w:pPr>
            <w:r w:rsidRPr="009C43A0">
              <w:rPr>
                <w:rStyle w:val="211pt"/>
                <w:sz w:val="24"/>
                <w:szCs w:val="24"/>
              </w:rPr>
              <w:t>Выбирать и подготавливать к работе универсальные, специальные приспособления, режущий и контрольно</w:t>
            </w:r>
            <w:r w:rsidRPr="009C43A0">
              <w:rPr>
                <w:rStyle w:val="211pt"/>
                <w:sz w:val="24"/>
                <w:szCs w:val="24"/>
              </w:rPr>
              <w:softHyphen/>
              <w:t>-измерительный инструмент</w:t>
            </w:r>
            <w:r w:rsidR="009A02BC" w:rsidRPr="009C43A0">
              <w:rPr>
                <w:rStyle w:val="211pt"/>
                <w:sz w:val="24"/>
                <w:szCs w:val="24"/>
              </w:rPr>
              <w:t>;</w:t>
            </w:r>
          </w:p>
          <w:p w:rsidR="00153D0B"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sz w:val="24"/>
                <w:szCs w:val="24"/>
              </w:rPr>
              <w:t>Правильно устанавливать на станок инструменты, оснастку и пр</w:t>
            </w:r>
            <w:r w:rsidRPr="009C43A0">
              <w:rPr>
                <w:rFonts w:ascii="Times New Roman" w:hAnsi="Times New Roman"/>
                <w:sz w:val="24"/>
                <w:szCs w:val="24"/>
              </w:rPr>
              <w:t>и</w:t>
            </w:r>
            <w:r w:rsidRPr="009C43A0">
              <w:rPr>
                <w:rFonts w:ascii="Times New Roman" w:hAnsi="Times New Roman"/>
                <w:sz w:val="24"/>
                <w:szCs w:val="24"/>
              </w:rPr>
              <w:lastRenderedPageBreak/>
              <w:t>способления</w:t>
            </w:r>
          </w:p>
        </w:tc>
      </w:tr>
      <w:tr w:rsidR="00153D0B" w:rsidRPr="009C43A0" w:rsidTr="000E4E1A">
        <w:trPr>
          <w:trHeight w:val="23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b/>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Наименование, назначение, устройство и правила применения пр</w:t>
            </w:r>
            <w:r w:rsidRPr="009C43A0">
              <w:rPr>
                <w:rStyle w:val="211pt"/>
                <w:sz w:val="24"/>
                <w:szCs w:val="24"/>
              </w:rPr>
              <w:t>и</w:t>
            </w:r>
            <w:r w:rsidRPr="009C43A0">
              <w:rPr>
                <w:rStyle w:val="211pt"/>
                <w:sz w:val="24"/>
                <w:szCs w:val="24"/>
              </w:rPr>
              <w:t>способлений, режущего и измерительного инструмента;</w:t>
            </w:r>
          </w:p>
          <w:p w:rsidR="00153D0B" w:rsidRPr="009C43A0" w:rsidRDefault="00153D0B" w:rsidP="009A02BC">
            <w:pPr>
              <w:pStyle w:val="28"/>
              <w:shd w:val="clear" w:color="auto" w:fill="auto"/>
              <w:spacing w:after="0" w:line="276" w:lineRule="auto"/>
              <w:ind w:firstLine="318"/>
              <w:jc w:val="both"/>
              <w:rPr>
                <w:b/>
                <w:sz w:val="24"/>
                <w:szCs w:val="24"/>
              </w:rPr>
            </w:pPr>
            <w:r w:rsidRPr="009C43A0">
              <w:rPr>
                <w:rStyle w:val="211pt"/>
                <w:sz w:val="24"/>
                <w:szCs w:val="24"/>
              </w:rPr>
              <w:t>Грузоподъемное оборудование, применяемое в металлообрабат</w:t>
            </w:r>
            <w:r w:rsidRPr="009C43A0">
              <w:rPr>
                <w:rStyle w:val="211pt"/>
                <w:sz w:val="24"/>
                <w:szCs w:val="24"/>
              </w:rPr>
              <w:t>ы</w:t>
            </w:r>
            <w:r w:rsidRPr="009C43A0">
              <w:rPr>
                <w:rStyle w:val="211pt"/>
                <w:sz w:val="24"/>
                <w:szCs w:val="24"/>
              </w:rPr>
              <w:t>вающих цехах</w:t>
            </w:r>
          </w:p>
        </w:tc>
      </w:tr>
      <w:tr w:rsidR="00153D0B" w:rsidRPr="009C43A0" w:rsidTr="000E4E1A">
        <w:trPr>
          <w:trHeight w:val="23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rPr>
                <w:rFonts w:ascii="Times New Roman" w:hAnsi="Times New Roman"/>
                <w:sz w:val="24"/>
                <w:szCs w:val="24"/>
              </w:rPr>
            </w:pPr>
            <w:r w:rsidRPr="009C43A0">
              <w:rPr>
                <w:rFonts w:ascii="Times New Roman" w:hAnsi="Times New Roman"/>
                <w:color w:val="000000"/>
                <w:sz w:val="24"/>
                <w:szCs w:val="24"/>
              </w:rPr>
              <w:t>ПК5.3</w:t>
            </w:r>
            <w:proofErr w:type="gramStart"/>
            <w:r w:rsidRPr="009C43A0">
              <w:rPr>
                <w:rFonts w:ascii="Times New Roman" w:hAnsi="Times New Roman"/>
                <w:color w:val="000000"/>
                <w:sz w:val="24"/>
                <w:szCs w:val="24"/>
              </w:rPr>
              <w:t xml:space="preserve"> А</w:t>
            </w:r>
            <w:proofErr w:type="gramEnd"/>
            <w:r w:rsidRPr="009C43A0">
              <w:rPr>
                <w:rFonts w:ascii="Times New Roman" w:hAnsi="Times New Roman"/>
                <w:color w:val="000000"/>
                <w:sz w:val="24"/>
                <w:szCs w:val="24"/>
              </w:rPr>
              <w:t>даптировать разработа</w:t>
            </w:r>
            <w:r w:rsidRPr="009C43A0">
              <w:rPr>
                <w:rFonts w:ascii="Times New Roman" w:hAnsi="Times New Roman"/>
                <w:color w:val="000000"/>
                <w:sz w:val="24"/>
                <w:szCs w:val="24"/>
              </w:rPr>
              <w:t>н</w:t>
            </w:r>
            <w:r w:rsidRPr="009C43A0">
              <w:rPr>
                <w:rFonts w:ascii="Times New Roman" w:hAnsi="Times New Roman"/>
                <w:color w:val="000000"/>
                <w:sz w:val="24"/>
                <w:szCs w:val="24"/>
              </w:rPr>
              <w:t>ные управляющие программы на основе анализа входных данных, технологической и конструкто</w:t>
            </w:r>
            <w:r w:rsidRPr="009C43A0">
              <w:rPr>
                <w:rFonts w:ascii="Times New Roman" w:hAnsi="Times New Roman"/>
                <w:color w:val="000000"/>
                <w:sz w:val="24"/>
                <w:szCs w:val="24"/>
              </w:rPr>
              <w:t>р</w:t>
            </w:r>
            <w:r w:rsidRPr="009C43A0">
              <w:rPr>
                <w:rFonts w:ascii="Times New Roman" w:hAnsi="Times New Roman"/>
                <w:color w:val="000000"/>
                <w:sz w:val="24"/>
                <w:szCs w:val="24"/>
              </w:rPr>
              <w:t>ской документации в соответствии с полученным заданием.</w:t>
            </w:r>
          </w:p>
        </w:tc>
        <w:tc>
          <w:tcPr>
            <w:tcW w:w="7513" w:type="dxa"/>
          </w:tcPr>
          <w:p w:rsidR="009A02BC"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 xml:space="preserve">Практический </w:t>
            </w:r>
            <w:proofErr w:type="spellStart"/>
            <w:r w:rsidRPr="009C43A0">
              <w:rPr>
                <w:rFonts w:ascii="Times New Roman" w:hAnsi="Times New Roman"/>
                <w:b/>
                <w:sz w:val="24"/>
                <w:szCs w:val="24"/>
              </w:rPr>
              <w:t>опыт</w:t>
            </w:r>
            <w:r w:rsidR="005C79C2" w:rsidRPr="009C43A0">
              <w:rPr>
                <w:rFonts w:ascii="Times New Roman" w:hAnsi="Times New Roman"/>
                <w:b/>
                <w:sz w:val="24"/>
                <w:szCs w:val="24"/>
              </w:rPr>
              <w:t>в</w:t>
            </w:r>
            <w:proofErr w:type="spell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r w:rsidRPr="009C43A0">
              <w:rPr>
                <w:rFonts w:ascii="Times New Roman" w:hAnsi="Times New Roman"/>
                <w:color w:val="000000"/>
                <w:sz w:val="24"/>
                <w:szCs w:val="24"/>
              </w:rPr>
              <w:t xml:space="preserve"> Адаптаци</w:t>
            </w:r>
            <w:r w:rsidR="005C79C2" w:rsidRPr="009C43A0">
              <w:rPr>
                <w:rFonts w:ascii="Times New Roman" w:hAnsi="Times New Roman"/>
                <w:color w:val="000000"/>
                <w:sz w:val="24"/>
                <w:szCs w:val="24"/>
              </w:rPr>
              <w:t>и</w:t>
            </w:r>
            <w:r w:rsidRPr="009C43A0">
              <w:rPr>
                <w:rFonts w:ascii="Times New Roman" w:hAnsi="Times New Roman"/>
                <w:color w:val="000000"/>
                <w:sz w:val="24"/>
                <w:szCs w:val="24"/>
              </w:rPr>
              <w:t xml:space="preserve"> стандартных управляющих программ на основе анал</w:t>
            </w:r>
            <w:r w:rsidRPr="009C43A0">
              <w:rPr>
                <w:rFonts w:ascii="Times New Roman" w:hAnsi="Times New Roman"/>
                <w:color w:val="000000"/>
                <w:sz w:val="24"/>
                <w:szCs w:val="24"/>
              </w:rPr>
              <w:t>и</w:t>
            </w:r>
            <w:r w:rsidRPr="009C43A0">
              <w:rPr>
                <w:rFonts w:ascii="Times New Roman" w:hAnsi="Times New Roman"/>
                <w:color w:val="000000"/>
                <w:sz w:val="24"/>
                <w:szCs w:val="24"/>
              </w:rPr>
              <w:t>за входных данных, технологической и конструкторской документ</w:t>
            </w:r>
            <w:r w:rsidRPr="009C43A0">
              <w:rPr>
                <w:rFonts w:ascii="Times New Roman" w:hAnsi="Times New Roman"/>
                <w:color w:val="000000"/>
                <w:sz w:val="24"/>
                <w:szCs w:val="24"/>
              </w:rPr>
              <w:t>а</w:t>
            </w:r>
            <w:r w:rsidRPr="009C43A0">
              <w:rPr>
                <w:rFonts w:ascii="Times New Roman" w:hAnsi="Times New Roman"/>
                <w:color w:val="000000"/>
                <w:sz w:val="24"/>
                <w:szCs w:val="24"/>
              </w:rPr>
              <w:t>ции в соответствии с заданием</w:t>
            </w:r>
          </w:p>
        </w:tc>
      </w:tr>
      <w:tr w:rsidR="00153D0B" w:rsidRPr="009C43A0" w:rsidTr="000E4E1A">
        <w:trPr>
          <w:trHeight w:val="23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color w:val="000000"/>
                <w:sz w:val="24"/>
                <w:szCs w:val="24"/>
              </w:rPr>
            </w:pPr>
            <w:r w:rsidRPr="009C43A0">
              <w:rPr>
                <w:rStyle w:val="211pt"/>
                <w:sz w:val="24"/>
                <w:szCs w:val="24"/>
              </w:rPr>
              <w:t>Составлять технологический процесс обработки деталей, изделий; отрабатывать управляющие программы на станке;</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Корректировать управляющую программу на основе анализа вхо</w:t>
            </w:r>
            <w:r w:rsidRPr="009C43A0">
              <w:rPr>
                <w:rStyle w:val="211pt"/>
                <w:sz w:val="24"/>
                <w:szCs w:val="24"/>
              </w:rPr>
              <w:t>д</w:t>
            </w:r>
            <w:r w:rsidRPr="009C43A0">
              <w:rPr>
                <w:rStyle w:val="211pt"/>
                <w:sz w:val="24"/>
                <w:szCs w:val="24"/>
              </w:rPr>
              <w:t>ных данных, технологической и конструкторской документации</w:t>
            </w:r>
            <w:r w:rsidR="009A02BC" w:rsidRPr="009C43A0">
              <w:rPr>
                <w:rStyle w:val="211pt"/>
                <w:sz w:val="24"/>
                <w:szCs w:val="24"/>
              </w:rPr>
              <w:t>;</w:t>
            </w:r>
          </w:p>
          <w:p w:rsidR="00153D0B" w:rsidRPr="009C43A0" w:rsidRDefault="00153D0B" w:rsidP="009A02BC">
            <w:pPr>
              <w:widowControl w:val="0"/>
              <w:tabs>
                <w:tab w:val="left" w:pos="547"/>
              </w:tabs>
              <w:spacing w:after="0"/>
              <w:ind w:firstLine="318"/>
              <w:jc w:val="both"/>
              <w:rPr>
                <w:rFonts w:ascii="Times New Roman" w:hAnsi="Times New Roman"/>
                <w:sz w:val="24"/>
                <w:szCs w:val="24"/>
              </w:rPr>
            </w:pPr>
            <w:r w:rsidRPr="009C43A0">
              <w:rPr>
                <w:rFonts w:ascii="Times New Roman" w:hAnsi="Times New Roman"/>
                <w:sz w:val="24"/>
                <w:szCs w:val="24"/>
              </w:rPr>
              <w:t>Задавать необходимые операции обработки для токарного станка с ЧПУ;</w:t>
            </w:r>
          </w:p>
          <w:p w:rsidR="00153D0B" w:rsidRPr="009C43A0" w:rsidRDefault="00153D0B" w:rsidP="009A02BC">
            <w:pPr>
              <w:spacing w:after="0"/>
              <w:ind w:firstLine="318"/>
              <w:jc w:val="both"/>
              <w:rPr>
                <w:rFonts w:ascii="Times New Roman" w:hAnsi="Times New Roman"/>
                <w:sz w:val="24"/>
                <w:szCs w:val="24"/>
              </w:rPr>
            </w:pPr>
            <w:r w:rsidRPr="009C43A0">
              <w:rPr>
                <w:rFonts w:ascii="Times New Roman" w:hAnsi="Times New Roman"/>
                <w:sz w:val="24"/>
                <w:szCs w:val="24"/>
              </w:rPr>
              <w:t>Корректировать параметры обработки в зависимости от результ</w:t>
            </w:r>
            <w:r w:rsidRPr="009C43A0">
              <w:rPr>
                <w:rFonts w:ascii="Times New Roman" w:hAnsi="Times New Roman"/>
                <w:sz w:val="24"/>
                <w:szCs w:val="24"/>
              </w:rPr>
              <w:t>а</w:t>
            </w:r>
            <w:r w:rsidRPr="009C43A0">
              <w:rPr>
                <w:rFonts w:ascii="Times New Roman" w:hAnsi="Times New Roman"/>
                <w:sz w:val="24"/>
                <w:szCs w:val="24"/>
              </w:rPr>
              <w:t>тов измерения.</w:t>
            </w:r>
          </w:p>
          <w:p w:rsidR="00153D0B"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sz w:val="24"/>
                <w:szCs w:val="24"/>
              </w:rPr>
              <w:t>Правильно использовать измерительный инструмент для контроля соответствующих размеров.</w:t>
            </w:r>
          </w:p>
        </w:tc>
      </w:tr>
      <w:tr w:rsidR="00153D0B" w:rsidRPr="009C43A0" w:rsidTr="000E4E1A">
        <w:trPr>
          <w:trHeight w:val="23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Знания:</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Правила определения режимов резания по справочникам и паспо</w:t>
            </w:r>
            <w:r w:rsidRPr="009C43A0">
              <w:rPr>
                <w:rStyle w:val="211pt"/>
                <w:sz w:val="24"/>
                <w:szCs w:val="24"/>
              </w:rPr>
              <w:t>р</w:t>
            </w:r>
            <w:r w:rsidRPr="009C43A0">
              <w:rPr>
                <w:rStyle w:val="211pt"/>
                <w:sz w:val="24"/>
                <w:szCs w:val="24"/>
              </w:rPr>
              <w:t>ту станка;</w:t>
            </w:r>
          </w:p>
          <w:p w:rsidR="00153D0B" w:rsidRPr="009C43A0" w:rsidRDefault="00153D0B" w:rsidP="009A02BC">
            <w:pPr>
              <w:pStyle w:val="28"/>
              <w:shd w:val="clear" w:color="auto" w:fill="auto"/>
              <w:spacing w:after="0" w:line="276" w:lineRule="auto"/>
              <w:ind w:firstLine="318"/>
              <w:jc w:val="both"/>
              <w:rPr>
                <w:color w:val="000000"/>
                <w:sz w:val="24"/>
                <w:szCs w:val="24"/>
              </w:rPr>
            </w:pPr>
            <w:r w:rsidRPr="009C43A0">
              <w:rPr>
                <w:rStyle w:val="211pt"/>
                <w:sz w:val="24"/>
                <w:szCs w:val="24"/>
              </w:rPr>
              <w:t>Правила выбора управляющих программ для решения поставле</w:t>
            </w:r>
            <w:r w:rsidRPr="009C43A0">
              <w:rPr>
                <w:rStyle w:val="211pt"/>
                <w:sz w:val="24"/>
                <w:szCs w:val="24"/>
              </w:rPr>
              <w:t>н</w:t>
            </w:r>
            <w:r w:rsidRPr="009C43A0">
              <w:rPr>
                <w:rStyle w:val="211pt"/>
                <w:sz w:val="24"/>
                <w:szCs w:val="24"/>
              </w:rPr>
              <w:t>ной технологической задачи (операции);</w:t>
            </w:r>
          </w:p>
          <w:p w:rsidR="00153D0B" w:rsidRPr="009C43A0" w:rsidRDefault="00153D0B" w:rsidP="009A02BC">
            <w:pPr>
              <w:pStyle w:val="28"/>
              <w:shd w:val="clear" w:color="auto" w:fill="auto"/>
              <w:spacing w:after="0" w:line="276" w:lineRule="auto"/>
              <w:ind w:firstLine="318"/>
              <w:jc w:val="both"/>
              <w:rPr>
                <w:color w:val="000000"/>
                <w:sz w:val="24"/>
                <w:szCs w:val="24"/>
              </w:rPr>
            </w:pPr>
            <w:r w:rsidRPr="009C43A0">
              <w:rPr>
                <w:rStyle w:val="211pt"/>
                <w:sz w:val="24"/>
                <w:szCs w:val="24"/>
              </w:rPr>
              <w:t>Основные направления автоматизации производственных проце</w:t>
            </w:r>
            <w:r w:rsidRPr="009C43A0">
              <w:rPr>
                <w:rStyle w:val="211pt"/>
                <w:sz w:val="24"/>
                <w:szCs w:val="24"/>
              </w:rPr>
              <w:t>с</w:t>
            </w:r>
            <w:r w:rsidRPr="009C43A0">
              <w:rPr>
                <w:rStyle w:val="211pt"/>
                <w:sz w:val="24"/>
                <w:szCs w:val="24"/>
              </w:rPr>
              <w:t>сов;</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 xml:space="preserve">Системы программного управления станками; </w:t>
            </w:r>
          </w:p>
          <w:p w:rsidR="00153D0B" w:rsidRPr="009C43A0" w:rsidRDefault="00153D0B" w:rsidP="009A02BC">
            <w:pPr>
              <w:pStyle w:val="28"/>
              <w:shd w:val="clear" w:color="auto" w:fill="auto"/>
              <w:spacing w:after="0" w:line="276" w:lineRule="auto"/>
              <w:ind w:firstLine="318"/>
              <w:jc w:val="both"/>
              <w:rPr>
                <w:rStyle w:val="211pt"/>
                <w:sz w:val="24"/>
                <w:szCs w:val="24"/>
              </w:rPr>
            </w:pPr>
            <w:r w:rsidRPr="009C43A0">
              <w:rPr>
                <w:rStyle w:val="211pt"/>
                <w:sz w:val="24"/>
                <w:szCs w:val="24"/>
              </w:rPr>
              <w:t xml:space="preserve">Организацию работ при многостаночном обслуживании станков с </w:t>
            </w:r>
            <w:r w:rsidRPr="009C43A0">
              <w:rPr>
                <w:rStyle w:val="211pt"/>
                <w:sz w:val="24"/>
                <w:szCs w:val="24"/>
              </w:rPr>
              <w:lastRenderedPageBreak/>
              <w:t>программным управлением</w:t>
            </w:r>
            <w:r w:rsidR="009A02BC" w:rsidRPr="009C43A0">
              <w:rPr>
                <w:rStyle w:val="211pt"/>
                <w:sz w:val="24"/>
                <w:szCs w:val="24"/>
              </w:rPr>
              <w:t>;</w:t>
            </w:r>
          </w:p>
          <w:p w:rsidR="00153D0B" w:rsidRPr="009C43A0" w:rsidRDefault="00153D0B" w:rsidP="009A02BC">
            <w:pPr>
              <w:widowControl w:val="0"/>
              <w:tabs>
                <w:tab w:val="left" w:pos="544"/>
              </w:tabs>
              <w:spacing w:after="0"/>
              <w:ind w:firstLine="318"/>
              <w:jc w:val="both"/>
              <w:rPr>
                <w:rFonts w:ascii="Times New Roman" w:hAnsi="Times New Roman"/>
                <w:b/>
                <w:sz w:val="24"/>
                <w:szCs w:val="24"/>
              </w:rPr>
            </w:pPr>
            <w:r w:rsidRPr="009C43A0">
              <w:rPr>
                <w:rFonts w:ascii="Times New Roman" w:hAnsi="Times New Roman"/>
                <w:sz w:val="24"/>
                <w:szCs w:val="24"/>
              </w:rPr>
              <w:t>Современные измерительные инструменты;</w:t>
            </w:r>
          </w:p>
        </w:tc>
      </w:tr>
      <w:tr w:rsidR="00153D0B" w:rsidRPr="009C43A0" w:rsidTr="000E4E1A">
        <w:trPr>
          <w:trHeight w:val="23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val="restart"/>
          </w:tcPr>
          <w:p w:rsidR="00153D0B" w:rsidRPr="009C43A0" w:rsidRDefault="00153D0B" w:rsidP="005318AB">
            <w:pPr>
              <w:spacing w:after="0"/>
              <w:rPr>
                <w:rFonts w:ascii="Times New Roman" w:hAnsi="Times New Roman"/>
                <w:sz w:val="24"/>
                <w:szCs w:val="24"/>
              </w:rPr>
            </w:pPr>
            <w:r w:rsidRPr="009C43A0">
              <w:rPr>
                <w:rFonts w:ascii="Times New Roman" w:hAnsi="Times New Roman"/>
                <w:color w:val="000000"/>
                <w:sz w:val="24"/>
                <w:szCs w:val="24"/>
              </w:rPr>
              <w:t>ПК5.4 Вести технологический процесс обработки деталей на т</w:t>
            </w:r>
            <w:r w:rsidRPr="009C43A0">
              <w:rPr>
                <w:rFonts w:ascii="Times New Roman" w:hAnsi="Times New Roman"/>
                <w:color w:val="000000"/>
                <w:sz w:val="24"/>
                <w:szCs w:val="24"/>
              </w:rPr>
              <w:t>о</w:t>
            </w:r>
            <w:r w:rsidRPr="009C43A0">
              <w:rPr>
                <w:rFonts w:ascii="Times New Roman" w:hAnsi="Times New Roman"/>
                <w:color w:val="000000"/>
                <w:sz w:val="24"/>
                <w:szCs w:val="24"/>
              </w:rPr>
              <w:t>карных станках с числовым пр</w:t>
            </w:r>
            <w:r w:rsidRPr="009C43A0">
              <w:rPr>
                <w:rFonts w:ascii="Times New Roman" w:hAnsi="Times New Roman"/>
                <w:color w:val="000000"/>
                <w:sz w:val="24"/>
                <w:szCs w:val="24"/>
              </w:rPr>
              <w:t>о</w:t>
            </w:r>
            <w:r w:rsidRPr="009C43A0">
              <w:rPr>
                <w:rFonts w:ascii="Times New Roman" w:hAnsi="Times New Roman"/>
                <w:color w:val="000000"/>
                <w:sz w:val="24"/>
                <w:szCs w:val="24"/>
              </w:rPr>
              <w:t>граммным управлением с собл</w:t>
            </w:r>
            <w:r w:rsidRPr="009C43A0">
              <w:rPr>
                <w:rFonts w:ascii="Times New Roman" w:hAnsi="Times New Roman"/>
                <w:color w:val="000000"/>
                <w:sz w:val="24"/>
                <w:szCs w:val="24"/>
              </w:rPr>
              <w:t>ю</w:t>
            </w:r>
            <w:r w:rsidRPr="009C43A0">
              <w:rPr>
                <w:rFonts w:ascii="Times New Roman" w:hAnsi="Times New Roman"/>
                <w:color w:val="000000"/>
                <w:sz w:val="24"/>
                <w:szCs w:val="24"/>
              </w:rPr>
              <w:t>дением требований к качеству, в соответствии с заданием и с те</w:t>
            </w:r>
            <w:r w:rsidRPr="009C43A0">
              <w:rPr>
                <w:rFonts w:ascii="Times New Roman" w:hAnsi="Times New Roman"/>
                <w:color w:val="000000"/>
                <w:sz w:val="24"/>
                <w:szCs w:val="24"/>
              </w:rPr>
              <w:t>х</w:t>
            </w:r>
            <w:r w:rsidRPr="009C43A0">
              <w:rPr>
                <w:rFonts w:ascii="Times New Roman" w:hAnsi="Times New Roman"/>
                <w:color w:val="000000"/>
                <w:sz w:val="24"/>
                <w:szCs w:val="24"/>
              </w:rPr>
              <w:t>нической документацией.</w:t>
            </w:r>
          </w:p>
        </w:tc>
        <w:tc>
          <w:tcPr>
            <w:tcW w:w="7513" w:type="dxa"/>
            <w:tcBorders>
              <w:bottom w:val="nil"/>
            </w:tcBorders>
          </w:tcPr>
          <w:p w:rsidR="009A02BC" w:rsidRPr="009C43A0" w:rsidRDefault="00153D0B" w:rsidP="009A02BC">
            <w:pPr>
              <w:spacing w:after="0"/>
              <w:ind w:firstLine="318"/>
              <w:jc w:val="both"/>
              <w:rPr>
                <w:rFonts w:ascii="Times New Roman" w:hAnsi="Times New Roman"/>
                <w:color w:val="000000"/>
                <w:sz w:val="24"/>
                <w:szCs w:val="24"/>
              </w:rPr>
            </w:pPr>
            <w:r w:rsidRPr="009C43A0">
              <w:rPr>
                <w:rFonts w:ascii="Times New Roman" w:hAnsi="Times New Roman"/>
                <w:b/>
                <w:sz w:val="24"/>
                <w:szCs w:val="24"/>
              </w:rPr>
              <w:t>Практический опыт</w:t>
            </w:r>
            <w:r w:rsidR="00D01BF5">
              <w:rPr>
                <w:rFonts w:ascii="Times New Roman" w:hAnsi="Times New Roman"/>
                <w:b/>
                <w:sz w:val="24"/>
                <w:szCs w:val="24"/>
              </w:rPr>
              <w:t xml:space="preserve"> </w:t>
            </w:r>
            <w:proofErr w:type="gramStart"/>
            <w:r w:rsidR="005C79C2" w:rsidRPr="009C43A0">
              <w:rPr>
                <w:rFonts w:ascii="Times New Roman" w:hAnsi="Times New Roman"/>
                <w:b/>
                <w:sz w:val="24"/>
                <w:szCs w:val="24"/>
              </w:rPr>
              <w:t>в</w:t>
            </w:r>
            <w:proofErr w:type="gramEnd"/>
            <w:r w:rsidRPr="009C43A0">
              <w:rPr>
                <w:rFonts w:ascii="Times New Roman" w:hAnsi="Times New Roman"/>
                <w:b/>
                <w:sz w:val="24"/>
                <w:szCs w:val="24"/>
              </w:rPr>
              <w:t>:</w:t>
            </w:r>
          </w:p>
          <w:p w:rsidR="00153D0B" w:rsidRPr="009C43A0" w:rsidRDefault="00153D0B" w:rsidP="005C79C2">
            <w:pPr>
              <w:spacing w:after="0"/>
              <w:ind w:firstLine="318"/>
              <w:jc w:val="both"/>
              <w:rPr>
                <w:rFonts w:ascii="Times New Roman" w:hAnsi="Times New Roman"/>
                <w:b/>
                <w:sz w:val="24"/>
                <w:szCs w:val="24"/>
              </w:rPr>
            </w:pPr>
            <w:r w:rsidRPr="009C43A0">
              <w:rPr>
                <w:rFonts w:ascii="Times New Roman" w:hAnsi="Times New Roman"/>
                <w:color w:val="000000"/>
                <w:sz w:val="24"/>
                <w:szCs w:val="24"/>
              </w:rPr>
              <w:t>Обработк</w:t>
            </w:r>
            <w:r w:rsidR="005C79C2" w:rsidRPr="009C43A0">
              <w:rPr>
                <w:rFonts w:ascii="Times New Roman" w:hAnsi="Times New Roman"/>
                <w:color w:val="000000"/>
                <w:sz w:val="24"/>
                <w:szCs w:val="24"/>
              </w:rPr>
              <w:t>е</w:t>
            </w:r>
            <w:r w:rsidRPr="009C43A0">
              <w:rPr>
                <w:rFonts w:ascii="Times New Roman" w:hAnsi="Times New Roman"/>
                <w:color w:val="000000"/>
                <w:sz w:val="24"/>
                <w:szCs w:val="24"/>
              </w:rPr>
              <w:t xml:space="preserve"> деталей </w:t>
            </w:r>
            <w:proofErr w:type="gramStart"/>
            <w:r w:rsidRPr="009C43A0">
              <w:rPr>
                <w:rFonts w:ascii="Times New Roman" w:hAnsi="Times New Roman"/>
                <w:color w:val="000000"/>
                <w:sz w:val="24"/>
                <w:szCs w:val="24"/>
              </w:rPr>
              <w:t xml:space="preserve">на токарных станках с числовым программным управлением с соблюдением требований к качеству в </w:t>
            </w:r>
            <w:r w:rsidRPr="009C43A0">
              <w:rPr>
                <w:rStyle w:val="4Exact"/>
                <w:sz w:val="24"/>
                <w:szCs w:val="24"/>
                <w:u w:val="none"/>
              </w:rPr>
              <w:t>соответствии</w:t>
            </w:r>
            <w:proofErr w:type="gramEnd"/>
            <w:r w:rsidRPr="009C43A0">
              <w:rPr>
                <w:rStyle w:val="4Exact"/>
                <w:sz w:val="24"/>
                <w:szCs w:val="24"/>
                <w:u w:val="none"/>
              </w:rPr>
              <w:t xml:space="preserve"> с заданием и технической документацией.</w:t>
            </w:r>
          </w:p>
        </w:tc>
      </w:tr>
      <w:tr w:rsidR="00153D0B" w:rsidRPr="009C43A0" w:rsidTr="000E4E1A">
        <w:trPr>
          <w:trHeight w:val="23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Borders>
              <w:top w:val="nil"/>
            </w:tcBorders>
          </w:tcPr>
          <w:p w:rsidR="00153D0B" w:rsidRPr="009C43A0" w:rsidRDefault="00153D0B" w:rsidP="009A02BC">
            <w:pPr>
              <w:pStyle w:val="28"/>
              <w:shd w:val="clear" w:color="auto" w:fill="auto"/>
              <w:spacing w:after="0" w:line="276" w:lineRule="auto"/>
              <w:ind w:firstLine="318"/>
              <w:jc w:val="both"/>
              <w:rPr>
                <w:rStyle w:val="affff8"/>
                <w:sz w:val="24"/>
                <w:szCs w:val="24"/>
              </w:rPr>
            </w:pPr>
            <w:r w:rsidRPr="009C43A0">
              <w:rPr>
                <w:b/>
                <w:sz w:val="24"/>
                <w:szCs w:val="24"/>
              </w:rPr>
              <w:t>Умения:</w:t>
            </w:r>
          </w:p>
          <w:p w:rsidR="00153D0B" w:rsidRPr="009C43A0" w:rsidRDefault="00153D0B" w:rsidP="009A02BC">
            <w:pPr>
              <w:pStyle w:val="28"/>
              <w:shd w:val="clear" w:color="auto" w:fill="auto"/>
              <w:spacing w:after="0" w:line="276" w:lineRule="auto"/>
              <w:ind w:firstLine="318"/>
              <w:jc w:val="both"/>
              <w:rPr>
                <w:color w:val="000000"/>
                <w:sz w:val="24"/>
                <w:szCs w:val="24"/>
              </w:rPr>
            </w:pPr>
            <w:r w:rsidRPr="009C43A0">
              <w:rPr>
                <w:rStyle w:val="211pt"/>
                <w:sz w:val="24"/>
                <w:szCs w:val="24"/>
              </w:rPr>
              <w:t>Проводить проверку управляющих программ средствами</w:t>
            </w:r>
            <w:r w:rsidRPr="009C43A0">
              <w:rPr>
                <w:color w:val="000000"/>
                <w:sz w:val="24"/>
                <w:szCs w:val="24"/>
              </w:rPr>
              <w:t xml:space="preserve"> вычисл</w:t>
            </w:r>
            <w:r w:rsidRPr="009C43A0">
              <w:rPr>
                <w:color w:val="000000"/>
                <w:sz w:val="24"/>
                <w:szCs w:val="24"/>
              </w:rPr>
              <w:t>и</w:t>
            </w:r>
            <w:r w:rsidRPr="009C43A0">
              <w:rPr>
                <w:color w:val="000000"/>
                <w:sz w:val="24"/>
                <w:szCs w:val="24"/>
              </w:rPr>
              <w:t>тельной техники</w:t>
            </w:r>
            <w:r w:rsidR="009A02BC" w:rsidRPr="009C43A0">
              <w:rPr>
                <w:color w:val="000000"/>
                <w:sz w:val="24"/>
                <w:szCs w:val="24"/>
              </w:rPr>
              <w:t>;</w:t>
            </w:r>
          </w:p>
          <w:p w:rsidR="00153D0B" w:rsidRPr="009C43A0" w:rsidRDefault="00153D0B" w:rsidP="009A02BC">
            <w:pPr>
              <w:pStyle w:val="28"/>
              <w:shd w:val="clear" w:color="auto" w:fill="auto"/>
              <w:spacing w:after="0" w:line="276" w:lineRule="auto"/>
              <w:ind w:firstLine="318"/>
              <w:jc w:val="both"/>
              <w:rPr>
                <w:color w:val="000000"/>
                <w:sz w:val="24"/>
                <w:szCs w:val="24"/>
              </w:rPr>
            </w:pPr>
            <w:r w:rsidRPr="009C43A0">
              <w:rPr>
                <w:color w:val="000000"/>
                <w:sz w:val="24"/>
                <w:szCs w:val="24"/>
              </w:rPr>
              <w:t>Выполнять технологические операции при изготовлении детали на токарных станках с числовым программным управлением</w:t>
            </w:r>
            <w:r w:rsidR="009A02BC" w:rsidRPr="009C43A0">
              <w:rPr>
                <w:color w:val="000000"/>
                <w:sz w:val="24"/>
                <w:szCs w:val="24"/>
              </w:rPr>
              <w:t>;</w:t>
            </w:r>
          </w:p>
          <w:p w:rsidR="00153D0B"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color w:val="000000"/>
                <w:sz w:val="24"/>
                <w:szCs w:val="24"/>
              </w:rPr>
              <w:t>Выполнять контрольные операции над работой механизмов и обе</w:t>
            </w:r>
            <w:r w:rsidRPr="009C43A0">
              <w:rPr>
                <w:rFonts w:ascii="Times New Roman" w:hAnsi="Times New Roman"/>
                <w:color w:val="000000"/>
                <w:sz w:val="24"/>
                <w:szCs w:val="24"/>
              </w:rPr>
              <w:t>с</w:t>
            </w:r>
            <w:r w:rsidRPr="009C43A0">
              <w:rPr>
                <w:rFonts w:ascii="Times New Roman" w:hAnsi="Times New Roman"/>
                <w:color w:val="000000"/>
                <w:sz w:val="24"/>
                <w:szCs w:val="24"/>
              </w:rPr>
              <w:t>печение бесперебойной работы оборудования станка с числовым пр</w:t>
            </w:r>
            <w:r w:rsidRPr="009C43A0">
              <w:rPr>
                <w:rFonts w:ascii="Times New Roman" w:hAnsi="Times New Roman"/>
                <w:color w:val="000000"/>
                <w:sz w:val="24"/>
                <w:szCs w:val="24"/>
              </w:rPr>
              <w:t>о</w:t>
            </w:r>
            <w:r w:rsidRPr="009C43A0">
              <w:rPr>
                <w:rFonts w:ascii="Times New Roman" w:hAnsi="Times New Roman"/>
                <w:color w:val="000000"/>
                <w:sz w:val="24"/>
                <w:szCs w:val="24"/>
              </w:rPr>
              <w:t>граммным управлением</w:t>
            </w:r>
          </w:p>
        </w:tc>
      </w:tr>
      <w:tr w:rsidR="00153D0B" w:rsidRPr="009C43A0" w:rsidTr="000E4E1A">
        <w:trPr>
          <w:trHeight w:val="230"/>
          <w:jc w:val="center"/>
        </w:trPr>
        <w:tc>
          <w:tcPr>
            <w:tcW w:w="2440" w:type="dxa"/>
            <w:vMerge/>
          </w:tcPr>
          <w:p w:rsidR="00153D0B" w:rsidRPr="009C43A0" w:rsidRDefault="00153D0B" w:rsidP="005318AB">
            <w:pPr>
              <w:pStyle w:val="15"/>
              <w:shd w:val="clear" w:color="auto" w:fill="auto"/>
              <w:tabs>
                <w:tab w:val="left" w:pos="1441"/>
              </w:tabs>
              <w:spacing w:before="0" w:after="0" w:line="276" w:lineRule="auto"/>
              <w:ind w:firstLine="284"/>
              <w:jc w:val="both"/>
              <w:rPr>
                <w:rStyle w:val="211pt"/>
                <w:sz w:val="24"/>
                <w:szCs w:val="24"/>
              </w:rPr>
            </w:pPr>
          </w:p>
        </w:tc>
        <w:tc>
          <w:tcPr>
            <w:tcW w:w="3819" w:type="dxa"/>
            <w:vMerge/>
          </w:tcPr>
          <w:p w:rsidR="00153D0B" w:rsidRPr="009C43A0" w:rsidRDefault="00153D0B" w:rsidP="005318AB">
            <w:pPr>
              <w:spacing w:after="0"/>
              <w:jc w:val="both"/>
              <w:rPr>
                <w:rFonts w:ascii="Times New Roman" w:hAnsi="Times New Roman"/>
                <w:sz w:val="24"/>
                <w:szCs w:val="24"/>
              </w:rPr>
            </w:pPr>
          </w:p>
        </w:tc>
        <w:tc>
          <w:tcPr>
            <w:tcW w:w="7513" w:type="dxa"/>
          </w:tcPr>
          <w:p w:rsidR="009A02BC" w:rsidRPr="009C43A0" w:rsidRDefault="00153D0B" w:rsidP="009A02BC">
            <w:pPr>
              <w:spacing w:after="0"/>
              <w:ind w:firstLine="318"/>
              <w:jc w:val="both"/>
              <w:rPr>
                <w:rFonts w:ascii="Times New Roman" w:hAnsi="Times New Roman"/>
                <w:b/>
                <w:sz w:val="24"/>
                <w:szCs w:val="24"/>
              </w:rPr>
            </w:pPr>
            <w:r w:rsidRPr="009C43A0">
              <w:rPr>
                <w:rFonts w:ascii="Times New Roman" w:hAnsi="Times New Roman"/>
                <w:b/>
                <w:sz w:val="24"/>
                <w:szCs w:val="24"/>
              </w:rPr>
              <w:t>Знания:</w:t>
            </w:r>
          </w:p>
          <w:p w:rsidR="00153D0B" w:rsidRPr="009C43A0" w:rsidRDefault="00153D0B" w:rsidP="009A02BC">
            <w:pPr>
              <w:spacing w:after="0"/>
              <w:ind w:firstLine="318"/>
              <w:jc w:val="both"/>
              <w:rPr>
                <w:rFonts w:ascii="Times New Roman" w:hAnsi="Times New Roman"/>
                <w:b/>
                <w:sz w:val="24"/>
                <w:szCs w:val="24"/>
              </w:rPr>
            </w:pPr>
            <w:r w:rsidRPr="009C43A0">
              <w:rPr>
                <w:rStyle w:val="211pt"/>
                <w:sz w:val="24"/>
                <w:szCs w:val="24"/>
              </w:rPr>
              <w:t>Правила проведения и технологию проверки качества выполне</w:t>
            </w:r>
            <w:r w:rsidRPr="009C43A0">
              <w:rPr>
                <w:rStyle w:val="211pt"/>
                <w:sz w:val="24"/>
                <w:szCs w:val="24"/>
              </w:rPr>
              <w:t>н</w:t>
            </w:r>
            <w:r w:rsidRPr="009C43A0">
              <w:rPr>
                <w:rStyle w:val="211pt"/>
                <w:sz w:val="24"/>
                <w:szCs w:val="24"/>
              </w:rPr>
              <w:t>ных работ</w:t>
            </w:r>
          </w:p>
        </w:tc>
      </w:tr>
    </w:tbl>
    <w:p w:rsidR="000E4E1A" w:rsidRDefault="000E4E1A" w:rsidP="000E4E1A">
      <w:pPr>
        <w:spacing w:after="0"/>
        <w:jc w:val="both"/>
        <w:rPr>
          <w:rFonts w:ascii="Times New Roman" w:hAnsi="Times New Roman"/>
          <w:sz w:val="24"/>
          <w:szCs w:val="24"/>
        </w:rPr>
      </w:pPr>
    </w:p>
    <w:p w:rsidR="00004E34" w:rsidRDefault="00004E34" w:rsidP="000E4E1A">
      <w:pPr>
        <w:spacing w:after="0"/>
        <w:jc w:val="both"/>
        <w:rPr>
          <w:rFonts w:ascii="Times New Roman" w:hAnsi="Times New Roman"/>
          <w:sz w:val="24"/>
          <w:szCs w:val="24"/>
        </w:rPr>
      </w:pPr>
    </w:p>
    <w:p w:rsidR="00004E34" w:rsidRDefault="00004E34" w:rsidP="000E4E1A">
      <w:pPr>
        <w:spacing w:after="0"/>
        <w:jc w:val="both"/>
        <w:rPr>
          <w:rFonts w:ascii="Times New Roman" w:hAnsi="Times New Roman"/>
          <w:sz w:val="24"/>
          <w:szCs w:val="24"/>
        </w:rPr>
      </w:pPr>
    </w:p>
    <w:p w:rsidR="00004E34" w:rsidRDefault="00004E34">
      <w:pPr>
        <w:spacing w:after="0" w:line="240" w:lineRule="auto"/>
        <w:rPr>
          <w:rFonts w:ascii="Times New Roman" w:hAnsi="Times New Roman"/>
          <w:sz w:val="24"/>
          <w:szCs w:val="24"/>
        </w:rPr>
      </w:pPr>
      <w:r>
        <w:rPr>
          <w:rFonts w:ascii="Times New Roman" w:hAnsi="Times New Roman"/>
          <w:sz w:val="24"/>
          <w:szCs w:val="24"/>
        </w:rPr>
        <w:br w:type="page"/>
      </w:r>
    </w:p>
    <w:p w:rsidR="00107426" w:rsidRDefault="00107426">
      <w:pPr>
        <w:spacing w:after="0" w:line="240" w:lineRule="auto"/>
        <w:rPr>
          <w:rFonts w:ascii="Times New Roman" w:hAnsi="Times New Roman"/>
          <w:sz w:val="24"/>
          <w:szCs w:val="24"/>
        </w:rPr>
      </w:pPr>
      <w:r>
        <w:rPr>
          <w:rFonts w:ascii="Times New Roman" w:hAnsi="Times New Roman"/>
          <w:sz w:val="24"/>
          <w:szCs w:val="24"/>
        </w:rPr>
        <w:lastRenderedPageBreak/>
        <w:br w:type="page"/>
      </w:r>
    </w:p>
    <w:p w:rsidR="00107426" w:rsidRDefault="00107426" w:rsidP="00107426">
      <w:pPr>
        <w:spacing w:after="0"/>
        <w:ind w:firstLine="709"/>
        <w:jc w:val="both"/>
        <w:rPr>
          <w:rFonts w:ascii="Times New Roman" w:hAnsi="Times New Roman"/>
          <w:b/>
          <w:sz w:val="24"/>
          <w:szCs w:val="24"/>
        </w:rPr>
      </w:pPr>
      <w:r>
        <w:rPr>
          <w:rFonts w:ascii="Times New Roman" w:hAnsi="Times New Roman"/>
          <w:b/>
          <w:sz w:val="24"/>
          <w:szCs w:val="24"/>
        </w:rPr>
        <w:lastRenderedPageBreak/>
        <w:t>4.3. Личностные результаты</w:t>
      </w:r>
    </w:p>
    <w:tbl>
      <w:tblPr>
        <w:tblW w:w="516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88"/>
        <w:gridCol w:w="3774"/>
      </w:tblGrid>
      <w:tr w:rsidR="00107426" w:rsidTr="00107426">
        <w:tc>
          <w:tcPr>
            <w:tcW w:w="11313" w:type="dxa"/>
            <w:hideMark/>
          </w:tcPr>
          <w:p w:rsidR="00107426" w:rsidRDefault="00107426">
            <w:pPr>
              <w:spacing w:after="0" w:line="240" w:lineRule="auto"/>
              <w:ind w:firstLine="34"/>
              <w:jc w:val="center"/>
              <w:rPr>
                <w:rFonts w:ascii="Times New Roman" w:hAnsi="Times New Roman"/>
                <w:b/>
                <w:bCs/>
                <w:sz w:val="24"/>
              </w:rPr>
            </w:pPr>
            <w:r>
              <w:rPr>
                <w:rFonts w:ascii="Times New Roman" w:hAnsi="Times New Roman"/>
                <w:b/>
                <w:bCs/>
                <w:sz w:val="24"/>
              </w:rPr>
              <w:t xml:space="preserve">Личностные результаты </w:t>
            </w:r>
          </w:p>
          <w:p w:rsidR="00107426" w:rsidRDefault="00107426">
            <w:pPr>
              <w:spacing w:after="0" w:line="240" w:lineRule="auto"/>
              <w:ind w:firstLine="34"/>
              <w:jc w:val="center"/>
              <w:rPr>
                <w:rFonts w:ascii="Times New Roman" w:hAnsi="Times New Roman"/>
                <w:b/>
                <w:bCs/>
                <w:sz w:val="24"/>
              </w:rPr>
            </w:pPr>
            <w:r>
              <w:rPr>
                <w:rFonts w:ascii="Times New Roman" w:hAnsi="Times New Roman"/>
                <w:b/>
                <w:bCs/>
                <w:sz w:val="24"/>
              </w:rPr>
              <w:t xml:space="preserve">реализации программы воспитания </w:t>
            </w:r>
          </w:p>
          <w:p w:rsidR="00107426" w:rsidRDefault="00107426">
            <w:pPr>
              <w:spacing w:after="0" w:line="240" w:lineRule="auto"/>
              <w:ind w:firstLine="34"/>
              <w:jc w:val="center"/>
              <w:rPr>
                <w:rFonts w:ascii="Times New Roman" w:hAnsi="Times New Roman"/>
                <w:b/>
                <w:bCs/>
                <w:sz w:val="24"/>
              </w:rPr>
            </w:pPr>
            <w:r>
              <w:rPr>
                <w:rFonts w:ascii="Times New Roman" w:hAnsi="Times New Roman"/>
                <w:i/>
                <w:iCs/>
                <w:sz w:val="24"/>
              </w:rPr>
              <w:t>(дескрипторы)</w:t>
            </w:r>
          </w:p>
        </w:tc>
        <w:tc>
          <w:tcPr>
            <w:tcW w:w="3716" w:type="dxa"/>
            <w:vAlign w:val="center"/>
            <w:hideMark/>
          </w:tcPr>
          <w:p w:rsidR="00107426" w:rsidRDefault="00107426">
            <w:pPr>
              <w:spacing w:after="0" w:line="240" w:lineRule="auto"/>
              <w:ind w:firstLine="34"/>
              <w:jc w:val="center"/>
              <w:rPr>
                <w:rFonts w:ascii="Times New Roman" w:hAnsi="Times New Roman"/>
                <w:b/>
                <w:bCs/>
                <w:sz w:val="24"/>
              </w:rPr>
            </w:pPr>
            <w:r>
              <w:rPr>
                <w:rFonts w:ascii="Times New Roman" w:hAnsi="Times New Roman"/>
                <w:b/>
                <w:bCs/>
                <w:sz w:val="24"/>
              </w:rPr>
              <w:t>Код личностных результатов реализации программы восп</w:t>
            </w:r>
            <w:r>
              <w:rPr>
                <w:rFonts w:ascii="Times New Roman" w:hAnsi="Times New Roman"/>
                <w:b/>
                <w:bCs/>
                <w:sz w:val="24"/>
              </w:rPr>
              <w:t>и</w:t>
            </w:r>
            <w:r>
              <w:rPr>
                <w:rFonts w:ascii="Times New Roman" w:hAnsi="Times New Roman"/>
                <w:b/>
                <w:bCs/>
                <w:sz w:val="24"/>
              </w:rPr>
              <w:t>тания</w:t>
            </w:r>
          </w:p>
        </w:tc>
      </w:tr>
      <w:tr w:rsidR="00107426" w:rsidTr="00107426">
        <w:trPr>
          <w:trHeight w:val="1077"/>
        </w:trPr>
        <w:tc>
          <w:tcPr>
            <w:tcW w:w="15029" w:type="dxa"/>
            <w:gridSpan w:val="2"/>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 xml:space="preserve">Портрет выпускника СПО </w:t>
            </w:r>
          </w:p>
        </w:tc>
      </w:tr>
      <w:tr w:rsidR="00107426" w:rsidTr="00107426">
        <w:tc>
          <w:tcPr>
            <w:tcW w:w="11313" w:type="dxa"/>
            <w:hideMark/>
          </w:tcPr>
          <w:p w:rsidR="00107426" w:rsidRDefault="00107426">
            <w:pPr>
              <w:spacing w:before="120"/>
              <w:jc w:val="both"/>
              <w:rPr>
                <w:rFonts w:ascii="Times New Roman" w:hAnsi="Times New Roman"/>
                <w:b/>
                <w:bCs/>
                <w:i/>
                <w:iCs/>
                <w:sz w:val="24"/>
                <w:lang/>
              </w:rPr>
            </w:pPr>
            <w:proofErr w:type="gramStart"/>
            <w:r>
              <w:rPr>
                <w:rFonts w:ascii="Times New Roman" w:hAnsi="Times New Roman"/>
                <w:sz w:val="24"/>
              </w:rPr>
              <w:t>Осознающий</w:t>
            </w:r>
            <w:proofErr w:type="gramEnd"/>
            <w:r>
              <w:rPr>
                <w:rFonts w:ascii="Times New Roman" w:hAnsi="Times New Roman"/>
                <w:sz w:val="24"/>
              </w:rPr>
              <w:t xml:space="preserve"> себя гражданином и защитником великой страны.</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1</w:t>
            </w:r>
          </w:p>
        </w:tc>
      </w:tr>
      <w:tr w:rsidR="00107426" w:rsidTr="00107426">
        <w:tc>
          <w:tcPr>
            <w:tcW w:w="11313" w:type="dxa"/>
            <w:hideMark/>
          </w:tcPr>
          <w:p w:rsidR="00107426" w:rsidRDefault="00107426">
            <w:pPr>
              <w:ind w:firstLine="33"/>
              <w:jc w:val="both"/>
              <w:rPr>
                <w:rFonts w:ascii="Times New Roman" w:hAnsi="Times New Roman"/>
                <w:b/>
                <w:bCs/>
                <w:sz w:val="24"/>
              </w:rPr>
            </w:pPr>
            <w:r>
              <w:rPr>
                <w:rFonts w:ascii="Times New Roman" w:hAnsi="Times New Roman"/>
                <w:sz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w:t>
            </w:r>
            <w:r>
              <w:rPr>
                <w:rFonts w:ascii="Times New Roman" w:hAnsi="Times New Roman"/>
                <w:sz w:val="24"/>
              </w:rPr>
              <w:t>а</w:t>
            </w:r>
            <w:r>
              <w:rPr>
                <w:rFonts w:ascii="Times New Roman" w:hAnsi="Times New Roman"/>
                <w:sz w:val="24"/>
              </w:rPr>
              <w:t>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2</w:t>
            </w:r>
          </w:p>
        </w:tc>
      </w:tr>
      <w:tr w:rsidR="00107426" w:rsidTr="00107426">
        <w:tc>
          <w:tcPr>
            <w:tcW w:w="11313" w:type="dxa"/>
            <w:hideMark/>
          </w:tcPr>
          <w:p w:rsidR="00107426" w:rsidRDefault="00107426">
            <w:pPr>
              <w:ind w:firstLine="33"/>
              <w:jc w:val="both"/>
              <w:rPr>
                <w:rFonts w:ascii="Times New Roman" w:hAnsi="Times New Roman"/>
                <w:b/>
                <w:bCs/>
                <w:sz w:val="24"/>
              </w:rPr>
            </w:pPr>
            <w:proofErr w:type="gramStart"/>
            <w:r>
              <w:rPr>
                <w:rFonts w:ascii="Times New Roman" w:hAnsi="Times New Roman"/>
                <w:sz w:val="24"/>
              </w:rPr>
              <w:t>Соблюдающий</w:t>
            </w:r>
            <w:proofErr w:type="gramEnd"/>
            <w:r>
              <w:rPr>
                <w:rFonts w:ascii="Times New Roman" w:hAnsi="Times New Roman"/>
                <w:sz w:val="24"/>
              </w:rPr>
              <w:t xml:space="preserve"> нормы правопорядка, следующий идеалам гражданского общества, обеспечения безопасн</w:t>
            </w:r>
            <w:r>
              <w:rPr>
                <w:rFonts w:ascii="Times New Roman" w:hAnsi="Times New Roman"/>
                <w:sz w:val="24"/>
              </w:rPr>
              <w:t>о</w:t>
            </w:r>
            <w:r>
              <w:rPr>
                <w:rFonts w:ascii="Times New Roman" w:hAnsi="Times New Roman"/>
                <w:sz w:val="24"/>
              </w:rPr>
              <w:t xml:space="preserve">сти, прав и свобод граждан России. </w:t>
            </w:r>
            <w:proofErr w:type="gramStart"/>
            <w:r>
              <w:rPr>
                <w:rFonts w:ascii="Times New Roman" w:hAnsi="Times New Roman"/>
                <w:sz w:val="24"/>
              </w:rPr>
              <w:t>Лояльный</w:t>
            </w:r>
            <w:proofErr w:type="gramEnd"/>
            <w:r>
              <w:rPr>
                <w:rFonts w:ascii="Times New Roman" w:hAnsi="Times New Roman"/>
                <w:sz w:val="24"/>
              </w:rPr>
              <w:t xml:space="preserve"> к установкам и проявлениям представителей субкультур, о</w:t>
            </w:r>
            <w:r>
              <w:rPr>
                <w:rFonts w:ascii="Times New Roman" w:hAnsi="Times New Roman"/>
                <w:sz w:val="24"/>
              </w:rPr>
              <w:t>т</w:t>
            </w:r>
            <w:r>
              <w:rPr>
                <w:rFonts w:ascii="Times New Roman" w:hAnsi="Times New Roman"/>
                <w:sz w:val="24"/>
              </w:rPr>
              <w:t xml:space="preserve">личающий их от групп с деструктивным и </w:t>
            </w:r>
            <w:proofErr w:type="spellStart"/>
            <w:r>
              <w:rPr>
                <w:rFonts w:ascii="Times New Roman" w:hAnsi="Times New Roman"/>
                <w:sz w:val="24"/>
              </w:rPr>
              <w:t>девиантным</w:t>
            </w:r>
            <w:proofErr w:type="spellEnd"/>
            <w:r>
              <w:rPr>
                <w:rFonts w:ascii="Times New Roman" w:hAnsi="Times New Roman"/>
                <w:sz w:val="24"/>
              </w:rPr>
              <w:t xml:space="preserve"> поведением. </w:t>
            </w:r>
            <w:proofErr w:type="gramStart"/>
            <w:r>
              <w:rPr>
                <w:rFonts w:ascii="Times New Roman" w:hAnsi="Times New Roman"/>
                <w:sz w:val="24"/>
              </w:rPr>
              <w:t>Демонстрирующий</w:t>
            </w:r>
            <w:proofErr w:type="gramEnd"/>
            <w:r>
              <w:rPr>
                <w:rFonts w:ascii="Times New Roman" w:hAnsi="Times New Roman"/>
                <w:sz w:val="24"/>
              </w:rPr>
              <w:t xml:space="preserve"> неприятие и пред</w:t>
            </w:r>
            <w:r>
              <w:rPr>
                <w:rFonts w:ascii="Times New Roman" w:hAnsi="Times New Roman"/>
                <w:sz w:val="24"/>
              </w:rPr>
              <w:t>у</w:t>
            </w:r>
            <w:r>
              <w:rPr>
                <w:rFonts w:ascii="Times New Roman" w:hAnsi="Times New Roman"/>
                <w:sz w:val="24"/>
              </w:rPr>
              <w:t>преждающий социально опасное поведение окружающих.</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3</w:t>
            </w:r>
          </w:p>
        </w:tc>
      </w:tr>
      <w:tr w:rsidR="00107426" w:rsidTr="00107426">
        <w:tc>
          <w:tcPr>
            <w:tcW w:w="11313" w:type="dxa"/>
            <w:hideMark/>
          </w:tcPr>
          <w:p w:rsidR="00107426" w:rsidRDefault="00107426">
            <w:pPr>
              <w:ind w:firstLine="33"/>
              <w:jc w:val="both"/>
              <w:rPr>
                <w:rFonts w:ascii="Times New Roman" w:hAnsi="Times New Roman"/>
                <w:b/>
                <w:bCs/>
                <w:sz w:val="24"/>
              </w:rPr>
            </w:pPr>
            <w:proofErr w:type="gramStart"/>
            <w:r>
              <w:rPr>
                <w:rFonts w:ascii="Times New Roman" w:hAnsi="Times New Roman"/>
                <w:sz w:val="24"/>
              </w:rPr>
              <w:t>Проявляющий</w:t>
            </w:r>
            <w:proofErr w:type="gramEnd"/>
            <w:r>
              <w:rPr>
                <w:rFonts w:ascii="Times New Roman" w:hAnsi="Times New Roman"/>
                <w:sz w:val="24"/>
              </w:rPr>
              <w:t xml:space="preserve"> и демонстрирующий уважение к людям труда, осознающий ценность собственного труда. </w:t>
            </w:r>
            <w:proofErr w:type="gramStart"/>
            <w:r>
              <w:rPr>
                <w:rFonts w:ascii="Times New Roman" w:hAnsi="Times New Roman"/>
                <w:sz w:val="24"/>
              </w:rPr>
              <w:t>Стремящийся</w:t>
            </w:r>
            <w:proofErr w:type="gramEnd"/>
            <w:r>
              <w:rPr>
                <w:rFonts w:ascii="Times New Roman" w:hAnsi="Times New Roman"/>
                <w:sz w:val="24"/>
              </w:rPr>
              <w:t xml:space="preserve"> к формированию в сетевой среде личностно и профессионального конструктивного «цифров</w:t>
            </w:r>
            <w:r>
              <w:rPr>
                <w:rFonts w:ascii="Times New Roman" w:hAnsi="Times New Roman"/>
                <w:sz w:val="24"/>
              </w:rPr>
              <w:t>о</w:t>
            </w:r>
            <w:r>
              <w:rPr>
                <w:rFonts w:ascii="Times New Roman" w:hAnsi="Times New Roman"/>
                <w:sz w:val="24"/>
              </w:rPr>
              <w:t>го следа».</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4</w:t>
            </w:r>
          </w:p>
        </w:tc>
      </w:tr>
      <w:tr w:rsidR="00107426" w:rsidTr="00107426">
        <w:tc>
          <w:tcPr>
            <w:tcW w:w="11313" w:type="dxa"/>
            <w:hideMark/>
          </w:tcPr>
          <w:p w:rsidR="00107426" w:rsidRDefault="00107426">
            <w:pPr>
              <w:ind w:firstLine="33"/>
              <w:jc w:val="both"/>
              <w:rPr>
                <w:rFonts w:ascii="Times New Roman" w:hAnsi="Times New Roman"/>
                <w:b/>
                <w:bCs/>
                <w:sz w:val="24"/>
              </w:rPr>
            </w:pPr>
            <w:proofErr w:type="gramStart"/>
            <w:r>
              <w:rPr>
                <w:rFonts w:ascii="Times New Roman" w:hAnsi="Times New Roman"/>
                <w:sz w:val="24"/>
              </w:rPr>
              <w:t>Демонстрирующий</w:t>
            </w:r>
            <w:proofErr w:type="gramEnd"/>
            <w:r>
              <w:rPr>
                <w:rFonts w:ascii="Times New Roman" w:hAnsi="Times New Roman"/>
                <w:sz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5</w:t>
            </w:r>
          </w:p>
        </w:tc>
      </w:tr>
      <w:tr w:rsidR="00107426" w:rsidTr="00107426">
        <w:tc>
          <w:tcPr>
            <w:tcW w:w="11313" w:type="dxa"/>
            <w:hideMark/>
          </w:tcPr>
          <w:p w:rsidR="00107426" w:rsidRDefault="00107426">
            <w:pPr>
              <w:ind w:firstLine="33"/>
              <w:jc w:val="both"/>
              <w:rPr>
                <w:rFonts w:ascii="Times New Roman" w:hAnsi="Times New Roman"/>
                <w:b/>
                <w:bCs/>
                <w:sz w:val="24"/>
              </w:rPr>
            </w:pPr>
            <w:proofErr w:type="gramStart"/>
            <w:r>
              <w:rPr>
                <w:rFonts w:ascii="Times New Roman" w:hAnsi="Times New Roman"/>
                <w:sz w:val="24"/>
              </w:rPr>
              <w:t>Проявляющий</w:t>
            </w:r>
            <w:proofErr w:type="gramEnd"/>
            <w:r>
              <w:rPr>
                <w:rFonts w:ascii="Times New Roman" w:hAnsi="Times New Roman"/>
                <w:sz w:val="24"/>
              </w:rPr>
              <w:t xml:space="preserve"> уважение к людям старшего поколения и готовность к участию в социальной поддержке и волонтерских движениях. </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6</w:t>
            </w:r>
          </w:p>
        </w:tc>
      </w:tr>
      <w:tr w:rsidR="00107426" w:rsidTr="00107426">
        <w:trPr>
          <w:trHeight w:val="268"/>
        </w:trPr>
        <w:tc>
          <w:tcPr>
            <w:tcW w:w="11313" w:type="dxa"/>
            <w:hideMark/>
          </w:tcPr>
          <w:p w:rsidR="00107426" w:rsidRDefault="00107426">
            <w:pPr>
              <w:ind w:firstLine="33"/>
              <w:jc w:val="both"/>
              <w:rPr>
                <w:rFonts w:ascii="Times New Roman" w:hAnsi="Times New Roman"/>
                <w:b/>
                <w:bCs/>
                <w:sz w:val="24"/>
              </w:rPr>
            </w:pPr>
            <w:proofErr w:type="gramStart"/>
            <w:r>
              <w:rPr>
                <w:rFonts w:ascii="Times New Roman" w:hAnsi="Times New Roman"/>
                <w:sz w:val="24"/>
              </w:rPr>
              <w:t>Осознающий</w:t>
            </w:r>
            <w:proofErr w:type="gramEnd"/>
            <w:r>
              <w:rPr>
                <w:rFonts w:ascii="Times New Roman" w:hAnsi="Times New Roman"/>
                <w:sz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7</w:t>
            </w:r>
          </w:p>
        </w:tc>
      </w:tr>
      <w:tr w:rsidR="00107426" w:rsidTr="00107426">
        <w:tc>
          <w:tcPr>
            <w:tcW w:w="11313" w:type="dxa"/>
            <w:hideMark/>
          </w:tcPr>
          <w:p w:rsidR="00107426" w:rsidRDefault="00107426">
            <w:pPr>
              <w:ind w:firstLine="33"/>
              <w:jc w:val="both"/>
              <w:rPr>
                <w:rFonts w:ascii="Times New Roman" w:hAnsi="Times New Roman"/>
                <w:b/>
                <w:bCs/>
                <w:sz w:val="24"/>
              </w:rPr>
            </w:pPr>
            <w:proofErr w:type="gramStart"/>
            <w:r>
              <w:rPr>
                <w:rFonts w:ascii="Times New Roman" w:hAnsi="Times New Roman"/>
                <w:sz w:val="24"/>
              </w:rPr>
              <w:lastRenderedPageBreak/>
              <w:t>Проявляющий</w:t>
            </w:r>
            <w:proofErr w:type="gramEnd"/>
            <w:r>
              <w:rPr>
                <w:rFonts w:ascii="Times New Roman" w:hAnsi="Times New Roman"/>
                <w:sz w:val="24"/>
              </w:rPr>
              <w:t xml:space="preserve"> и демонстрирующий уважение к представителям различных этнокультурных, социальных, конфессиональных и иных групп. </w:t>
            </w:r>
            <w:proofErr w:type="gramStart"/>
            <w:r>
              <w:rPr>
                <w:rFonts w:ascii="Times New Roman" w:hAnsi="Times New Roman"/>
                <w:sz w:val="24"/>
              </w:rPr>
              <w:t>Сопричастный</w:t>
            </w:r>
            <w:proofErr w:type="gramEnd"/>
            <w:r>
              <w:rPr>
                <w:rFonts w:ascii="Times New Roman" w:hAnsi="Times New Roman"/>
                <w:sz w:val="24"/>
              </w:rPr>
              <w:t xml:space="preserve"> к сохранению, преумножению и трансляции культурных традиций и ценностей многонационального российского государства.</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8</w:t>
            </w:r>
          </w:p>
        </w:tc>
      </w:tr>
      <w:tr w:rsidR="00107426" w:rsidTr="00107426">
        <w:tc>
          <w:tcPr>
            <w:tcW w:w="11313" w:type="dxa"/>
            <w:hideMark/>
          </w:tcPr>
          <w:p w:rsidR="00107426" w:rsidRDefault="00107426">
            <w:pPr>
              <w:ind w:firstLine="33"/>
              <w:jc w:val="both"/>
              <w:rPr>
                <w:rFonts w:ascii="Times New Roman" w:hAnsi="Times New Roman"/>
                <w:b/>
                <w:bCs/>
                <w:sz w:val="24"/>
              </w:rPr>
            </w:pPr>
            <w:proofErr w:type="gramStart"/>
            <w:r>
              <w:rPr>
                <w:rFonts w:ascii="Times New Roman" w:hAnsi="Times New Roman"/>
                <w:sz w:val="24"/>
              </w:rPr>
              <w:t>Соблюдающий</w:t>
            </w:r>
            <w:proofErr w:type="gramEnd"/>
            <w:r>
              <w:rPr>
                <w:rFonts w:ascii="Times New Roman" w:hAnsi="Times New Roman"/>
                <w:sz w:val="24"/>
              </w:rPr>
              <w:t xml:space="preserve"> и пропагандирующий правила здорового и безопасного образа жизни, спорта; предупре</w:t>
            </w:r>
            <w:r>
              <w:rPr>
                <w:rFonts w:ascii="Times New Roman" w:hAnsi="Times New Roman"/>
                <w:sz w:val="24"/>
              </w:rPr>
              <w:t>ж</w:t>
            </w:r>
            <w:r>
              <w:rPr>
                <w:rFonts w:ascii="Times New Roman" w:hAnsi="Times New Roman"/>
                <w:sz w:val="24"/>
              </w:rPr>
              <w:t xml:space="preserve">дающий либо преодолевающий зависимости от алкоголя, табака, </w:t>
            </w:r>
            <w:proofErr w:type="spellStart"/>
            <w:r>
              <w:rPr>
                <w:rFonts w:ascii="Times New Roman" w:hAnsi="Times New Roman"/>
                <w:sz w:val="24"/>
              </w:rPr>
              <w:t>психоактивных</w:t>
            </w:r>
            <w:proofErr w:type="spellEnd"/>
            <w:r>
              <w:rPr>
                <w:rFonts w:ascii="Times New Roman" w:hAnsi="Times New Roman"/>
                <w:sz w:val="24"/>
              </w:rPr>
              <w:t xml:space="preserve"> веществ, азартных игр и т.д. </w:t>
            </w:r>
            <w:proofErr w:type="gramStart"/>
            <w:r>
              <w:rPr>
                <w:rFonts w:ascii="Times New Roman" w:hAnsi="Times New Roman"/>
                <w:sz w:val="24"/>
              </w:rPr>
              <w:t>Сохраняющий</w:t>
            </w:r>
            <w:proofErr w:type="gramEnd"/>
            <w:r>
              <w:rPr>
                <w:rFonts w:ascii="Times New Roman" w:hAnsi="Times New Roman"/>
                <w:sz w:val="24"/>
              </w:rPr>
              <w:t xml:space="preserve"> психологическую устойчивость в </w:t>
            </w:r>
            <w:proofErr w:type="spellStart"/>
            <w:r>
              <w:rPr>
                <w:rFonts w:ascii="Times New Roman" w:hAnsi="Times New Roman"/>
                <w:sz w:val="24"/>
              </w:rPr>
              <w:t>ситуативно</w:t>
            </w:r>
            <w:proofErr w:type="spellEnd"/>
            <w:r>
              <w:rPr>
                <w:rFonts w:ascii="Times New Roman" w:hAnsi="Times New Roman"/>
                <w:sz w:val="24"/>
              </w:rPr>
              <w:t xml:space="preserve"> сложных или стремительно меняющихся ситуациях.</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9</w:t>
            </w:r>
          </w:p>
        </w:tc>
      </w:tr>
      <w:tr w:rsidR="00107426" w:rsidTr="00107426">
        <w:tc>
          <w:tcPr>
            <w:tcW w:w="11313" w:type="dxa"/>
            <w:hideMark/>
          </w:tcPr>
          <w:p w:rsidR="00107426" w:rsidRDefault="00107426">
            <w:pPr>
              <w:jc w:val="both"/>
              <w:rPr>
                <w:rFonts w:ascii="Times New Roman" w:hAnsi="Times New Roman"/>
                <w:b/>
                <w:bCs/>
                <w:sz w:val="24"/>
              </w:rPr>
            </w:pPr>
            <w:r>
              <w:rPr>
                <w:rFonts w:ascii="Times New Roman" w:hAnsi="Times New Roman"/>
                <w:sz w:val="24"/>
              </w:rPr>
              <w:t>Заботящийся о защите окружающей среды, собственной и чужой безопасности, в том числе цифровой.</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10</w:t>
            </w:r>
          </w:p>
        </w:tc>
      </w:tr>
      <w:tr w:rsidR="00107426" w:rsidTr="00107426">
        <w:tc>
          <w:tcPr>
            <w:tcW w:w="11313" w:type="dxa"/>
            <w:hideMark/>
          </w:tcPr>
          <w:p w:rsidR="00107426" w:rsidRDefault="00107426">
            <w:pPr>
              <w:jc w:val="both"/>
              <w:rPr>
                <w:rFonts w:ascii="Times New Roman" w:hAnsi="Times New Roman"/>
                <w:b/>
                <w:bCs/>
                <w:sz w:val="24"/>
              </w:rPr>
            </w:pPr>
            <w:proofErr w:type="gramStart"/>
            <w:r>
              <w:rPr>
                <w:rFonts w:ascii="Times New Roman" w:hAnsi="Times New Roman"/>
                <w:sz w:val="24"/>
              </w:rPr>
              <w:t>Проявляющий</w:t>
            </w:r>
            <w:proofErr w:type="gramEnd"/>
            <w:r>
              <w:rPr>
                <w:rFonts w:ascii="Times New Roman" w:hAnsi="Times New Roman"/>
                <w:sz w:val="24"/>
              </w:rPr>
              <w:t xml:space="preserve"> уважение к эстетическим ценностям, обладающий основами эстетической культуры. </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11</w:t>
            </w:r>
          </w:p>
        </w:tc>
      </w:tr>
      <w:tr w:rsidR="00107426" w:rsidTr="00107426">
        <w:tc>
          <w:tcPr>
            <w:tcW w:w="11313" w:type="dxa"/>
            <w:hideMark/>
          </w:tcPr>
          <w:p w:rsidR="00107426" w:rsidRDefault="00107426">
            <w:pPr>
              <w:jc w:val="both"/>
              <w:rPr>
                <w:rFonts w:ascii="Times New Roman" w:hAnsi="Times New Roman"/>
                <w:b/>
                <w:bCs/>
                <w:sz w:val="24"/>
              </w:rPr>
            </w:pPr>
            <w:proofErr w:type="gramStart"/>
            <w:r>
              <w:rPr>
                <w:rFonts w:ascii="Times New Roman" w:hAnsi="Times New Roman"/>
                <w:sz w:val="24"/>
              </w:rPr>
              <w:t>Принимающий</w:t>
            </w:r>
            <w:proofErr w:type="gramEnd"/>
            <w:r>
              <w:rPr>
                <w:rFonts w:ascii="Times New Roman" w:hAnsi="Times New Roman"/>
                <w:sz w:val="24"/>
              </w:rPr>
              <w:t xml:space="preserve"> семейные ценности, готовый к созданию семьи и воспитанию детей; демонстрирующий н</w:t>
            </w:r>
            <w:r>
              <w:rPr>
                <w:rFonts w:ascii="Times New Roman" w:hAnsi="Times New Roman"/>
                <w:sz w:val="24"/>
              </w:rPr>
              <w:t>е</w:t>
            </w:r>
            <w:r>
              <w:rPr>
                <w:rFonts w:ascii="Times New Roman" w:hAnsi="Times New Roman"/>
                <w:sz w:val="24"/>
              </w:rPr>
              <w:t>приятие насилия в семье, ухода от родительской ответственности, отказа от отношений со своими детьми и их финансового содержания.</w:t>
            </w:r>
          </w:p>
        </w:tc>
        <w:tc>
          <w:tcPr>
            <w:tcW w:w="3716" w:type="dxa"/>
            <w:vAlign w:val="center"/>
            <w:hideMark/>
          </w:tcPr>
          <w:p w:rsidR="00107426" w:rsidRDefault="00107426">
            <w:pPr>
              <w:ind w:firstLine="33"/>
              <w:jc w:val="center"/>
              <w:rPr>
                <w:rFonts w:ascii="Times New Roman" w:hAnsi="Times New Roman"/>
                <w:b/>
                <w:bCs/>
                <w:sz w:val="24"/>
              </w:rPr>
            </w:pPr>
            <w:r>
              <w:rPr>
                <w:rFonts w:ascii="Times New Roman" w:hAnsi="Times New Roman"/>
                <w:b/>
                <w:bCs/>
                <w:sz w:val="24"/>
              </w:rPr>
              <w:t>ЛР 12</w:t>
            </w:r>
          </w:p>
        </w:tc>
      </w:tr>
    </w:tbl>
    <w:p w:rsidR="00107426" w:rsidRDefault="00107426" w:rsidP="00107426">
      <w:pPr>
        <w:rPr>
          <w:rFonts w:ascii="Times New Roman" w:hAnsi="Times New Roman"/>
          <w:sz w:val="24"/>
          <w:szCs w:val="24"/>
        </w:rPr>
      </w:pPr>
    </w:p>
    <w:tbl>
      <w:tblPr>
        <w:tblW w:w="150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28"/>
        <w:gridCol w:w="3827"/>
      </w:tblGrid>
      <w:tr w:rsidR="00107426" w:rsidTr="00107426">
        <w:tc>
          <w:tcPr>
            <w:tcW w:w="11228" w:type="dxa"/>
            <w:hideMark/>
          </w:tcPr>
          <w:p w:rsidR="00107426" w:rsidRDefault="00107426">
            <w:pPr>
              <w:spacing w:after="0" w:line="240" w:lineRule="auto"/>
              <w:ind w:firstLine="33"/>
              <w:jc w:val="center"/>
              <w:rPr>
                <w:rFonts w:ascii="Times New Roman" w:hAnsi="Times New Roman"/>
                <w:b/>
                <w:bCs/>
                <w:sz w:val="24"/>
                <w:szCs w:val="24"/>
              </w:rPr>
            </w:pPr>
            <w:bookmarkStart w:id="7" w:name="_Hlk73632186"/>
            <w:r>
              <w:rPr>
                <w:rFonts w:ascii="Times New Roman" w:hAnsi="Times New Roman"/>
                <w:b/>
                <w:bCs/>
                <w:sz w:val="24"/>
                <w:szCs w:val="24"/>
              </w:rPr>
              <w:t>Личностные результаты</w:t>
            </w:r>
          </w:p>
          <w:p w:rsidR="00107426" w:rsidRDefault="00107426">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реализации программы воспитания, определенные отраслевыми требованиями </w:t>
            </w:r>
            <w:r>
              <w:rPr>
                <w:rFonts w:ascii="Times New Roman" w:hAnsi="Times New Roman"/>
                <w:b/>
                <w:bCs/>
                <w:sz w:val="24"/>
                <w:szCs w:val="24"/>
              </w:rPr>
              <w:br/>
              <w:t>к деловым качествам личности</w:t>
            </w:r>
          </w:p>
        </w:tc>
        <w:tc>
          <w:tcPr>
            <w:tcW w:w="3827" w:type="dxa"/>
            <w:vAlign w:val="center"/>
            <w:hideMark/>
          </w:tcPr>
          <w:p w:rsidR="00107426" w:rsidRDefault="00107426">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Код личностных результатов </w:t>
            </w:r>
            <w:r>
              <w:rPr>
                <w:rFonts w:ascii="Times New Roman" w:hAnsi="Times New Roman"/>
                <w:b/>
                <w:bCs/>
                <w:sz w:val="24"/>
                <w:szCs w:val="24"/>
              </w:rPr>
              <w:br/>
              <w:t xml:space="preserve">реализации </w:t>
            </w:r>
            <w:r>
              <w:rPr>
                <w:rFonts w:ascii="Times New Roman" w:hAnsi="Times New Roman"/>
                <w:b/>
                <w:bCs/>
                <w:sz w:val="24"/>
                <w:szCs w:val="24"/>
              </w:rPr>
              <w:br/>
              <w:t xml:space="preserve">программы </w:t>
            </w:r>
            <w:r>
              <w:rPr>
                <w:rFonts w:ascii="Times New Roman" w:hAnsi="Times New Roman"/>
                <w:b/>
                <w:bCs/>
                <w:sz w:val="24"/>
                <w:szCs w:val="24"/>
              </w:rPr>
              <w:br/>
              <w:t>воспитания</w:t>
            </w:r>
          </w:p>
        </w:tc>
      </w:tr>
      <w:tr w:rsidR="00107426" w:rsidTr="00107426">
        <w:tc>
          <w:tcPr>
            <w:tcW w:w="11228" w:type="dxa"/>
            <w:hideMark/>
          </w:tcPr>
          <w:p w:rsidR="00107426" w:rsidRDefault="00107426">
            <w:pPr>
              <w:jc w:val="both"/>
              <w:rPr>
                <w:rFonts w:ascii="Times New Roman" w:hAnsi="Times New Roman"/>
                <w:sz w:val="24"/>
              </w:rPr>
            </w:pPr>
            <w:proofErr w:type="gramStart"/>
            <w:r>
              <w:rPr>
                <w:rFonts w:ascii="Times New Roman" w:hAnsi="Times New Roman"/>
                <w:sz w:val="24"/>
              </w:rPr>
              <w:t>Готовый соответствовать ожиданиям работодателей: активный, проектно-мыслящий, эффективно взаим</w:t>
            </w:r>
            <w:r>
              <w:rPr>
                <w:rFonts w:ascii="Times New Roman" w:hAnsi="Times New Roman"/>
                <w:sz w:val="24"/>
              </w:rPr>
              <w:t>о</w:t>
            </w:r>
            <w:r>
              <w:rPr>
                <w:rFonts w:ascii="Times New Roman" w:hAnsi="Times New Roman"/>
                <w:sz w:val="24"/>
              </w:rPr>
              <w:t>действующий и сотрудничающий с коллективом, осознанно выполняющий профессиональные требов</w:t>
            </w:r>
            <w:r>
              <w:rPr>
                <w:rFonts w:ascii="Times New Roman" w:hAnsi="Times New Roman"/>
                <w:sz w:val="24"/>
              </w:rPr>
              <w:t>а</w:t>
            </w:r>
            <w:r>
              <w:rPr>
                <w:rFonts w:ascii="Times New Roman" w:hAnsi="Times New Roman"/>
                <w:sz w:val="24"/>
              </w:rPr>
              <w:t>ния, ответственный, пунктуальный, дисциплинированный, трудолюбивый, критически мыслящий, демо</w:t>
            </w:r>
            <w:r>
              <w:rPr>
                <w:rFonts w:ascii="Times New Roman" w:hAnsi="Times New Roman"/>
                <w:sz w:val="24"/>
              </w:rPr>
              <w:t>н</w:t>
            </w:r>
            <w:r>
              <w:rPr>
                <w:rFonts w:ascii="Times New Roman" w:hAnsi="Times New Roman"/>
                <w:sz w:val="24"/>
              </w:rPr>
              <w:t>стрирующий профессиональную жизнестойкость.</w:t>
            </w:r>
            <w:proofErr w:type="gramEnd"/>
          </w:p>
        </w:tc>
        <w:tc>
          <w:tcPr>
            <w:tcW w:w="3827" w:type="dxa"/>
            <w:hideMark/>
          </w:tcPr>
          <w:p w:rsidR="00107426" w:rsidRDefault="00107426">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3</w:t>
            </w:r>
          </w:p>
        </w:tc>
      </w:tr>
      <w:tr w:rsidR="00107426" w:rsidTr="00107426">
        <w:tc>
          <w:tcPr>
            <w:tcW w:w="11228" w:type="dxa"/>
            <w:hideMark/>
          </w:tcPr>
          <w:p w:rsidR="00107426" w:rsidRDefault="00107426">
            <w:pPr>
              <w:jc w:val="both"/>
              <w:rPr>
                <w:rFonts w:ascii="Times New Roman" w:hAnsi="Times New Roman"/>
                <w:sz w:val="24"/>
              </w:rPr>
            </w:pPr>
            <w:proofErr w:type="gramStart"/>
            <w:r>
              <w:rPr>
                <w:rFonts w:ascii="Times New Roman" w:hAnsi="Times New Roman"/>
                <w:sz w:val="24"/>
              </w:rPr>
              <w:t>Оценивающий</w:t>
            </w:r>
            <w:proofErr w:type="gramEnd"/>
            <w:r>
              <w:rPr>
                <w:rFonts w:ascii="Times New Roman" w:hAnsi="Times New Roman"/>
                <w:sz w:val="24"/>
              </w:rPr>
              <w:t xml:space="preserve"> возможные ограничители свободы своего профессионального выбора, предопределенные психофизиологическими особенностями или состоянием здоровья, мотивированный к сохранению здор</w:t>
            </w:r>
            <w:r>
              <w:rPr>
                <w:rFonts w:ascii="Times New Roman" w:hAnsi="Times New Roman"/>
                <w:sz w:val="24"/>
              </w:rPr>
              <w:t>о</w:t>
            </w:r>
            <w:r>
              <w:rPr>
                <w:rFonts w:ascii="Times New Roman" w:hAnsi="Times New Roman"/>
                <w:sz w:val="24"/>
              </w:rPr>
              <w:t>вья в процессе профессиональной деятельности.</w:t>
            </w:r>
          </w:p>
        </w:tc>
        <w:tc>
          <w:tcPr>
            <w:tcW w:w="3827" w:type="dxa"/>
            <w:hideMark/>
          </w:tcPr>
          <w:p w:rsidR="00107426" w:rsidRDefault="00107426">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4</w:t>
            </w:r>
          </w:p>
        </w:tc>
      </w:tr>
      <w:tr w:rsidR="00107426" w:rsidTr="00107426">
        <w:tc>
          <w:tcPr>
            <w:tcW w:w="11228" w:type="dxa"/>
            <w:hideMark/>
          </w:tcPr>
          <w:p w:rsidR="00107426" w:rsidRDefault="00107426">
            <w:pPr>
              <w:jc w:val="both"/>
              <w:rPr>
                <w:rFonts w:ascii="Times New Roman" w:hAnsi="Times New Roman"/>
                <w:sz w:val="24"/>
              </w:rPr>
            </w:pPr>
            <w:proofErr w:type="gramStart"/>
            <w:r>
              <w:rPr>
                <w:rFonts w:ascii="Times New Roman" w:hAnsi="Times New Roman"/>
                <w:sz w:val="24"/>
              </w:rPr>
              <w:lastRenderedPageBreak/>
              <w:t>Готовый</w:t>
            </w:r>
            <w:proofErr w:type="gramEnd"/>
            <w:r>
              <w:rPr>
                <w:rFonts w:ascii="Times New Roman" w:hAnsi="Times New Roman"/>
                <w:sz w:val="24"/>
              </w:rPr>
              <w:t xml:space="preserve"> к профессиональной конкуренции и конструктивной реакции на критику.</w:t>
            </w:r>
          </w:p>
        </w:tc>
        <w:tc>
          <w:tcPr>
            <w:tcW w:w="3827" w:type="dxa"/>
            <w:hideMark/>
          </w:tcPr>
          <w:p w:rsidR="00107426" w:rsidRDefault="00107426">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5</w:t>
            </w:r>
          </w:p>
        </w:tc>
      </w:tr>
      <w:tr w:rsidR="00107426" w:rsidTr="00107426">
        <w:tc>
          <w:tcPr>
            <w:tcW w:w="11228" w:type="dxa"/>
            <w:hideMark/>
          </w:tcPr>
          <w:p w:rsidR="00107426" w:rsidRDefault="00107426">
            <w:pPr>
              <w:jc w:val="both"/>
              <w:rPr>
                <w:rFonts w:ascii="Times New Roman" w:hAnsi="Times New Roman"/>
                <w:sz w:val="24"/>
              </w:rPr>
            </w:pPr>
            <w:r>
              <w:rPr>
                <w:rFonts w:ascii="Times New Roman" w:hAnsi="Times New Roman"/>
                <w:sz w:val="24"/>
              </w:rPr>
              <w:t>Ориентирующийся в изменяющемся рынке труда, гибко реагирующий на появление новых форм трудовой деятельности, готовый к их освоению, избегающий безработицы, мотивированный к освоению функци</w:t>
            </w:r>
            <w:r>
              <w:rPr>
                <w:rFonts w:ascii="Times New Roman" w:hAnsi="Times New Roman"/>
                <w:sz w:val="24"/>
              </w:rPr>
              <w:t>о</w:t>
            </w:r>
            <w:r>
              <w:rPr>
                <w:rFonts w:ascii="Times New Roman" w:hAnsi="Times New Roman"/>
                <w:sz w:val="24"/>
              </w:rPr>
              <w:t>нально близких видов профессиональной деятельности, имеющих общие объекты (условия, цели) труда, либо иные схожие характеристики.</w:t>
            </w:r>
          </w:p>
        </w:tc>
        <w:tc>
          <w:tcPr>
            <w:tcW w:w="3827" w:type="dxa"/>
            <w:hideMark/>
          </w:tcPr>
          <w:p w:rsidR="00107426" w:rsidRDefault="00107426">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6</w:t>
            </w:r>
          </w:p>
        </w:tc>
      </w:tr>
      <w:tr w:rsidR="00107426" w:rsidTr="00107426">
        <w:tc>
          <w:tcPr>
            <w:tcW w:w="11228" w:type="dxa"/>
            <w:hideMark/>
          </w:tcPr>
          <w:p w:rsidR="00107426" w:rsidRDefault="00107426">
            <w:pPr>
              <w:jc w:val="both"/>
              <w:rPr>
                <w:rFonts w:ascii="Times New Roman" w:hAnsi="Times New Roman"/>
                <w:sz w:val="24"/>
              </w:rPr>
            </w:pPr>
            <w:proofErr w:type="gramStart"/>
            <w:r>
              <w:rPr>
                <w:rFonts w:ascii="Times New Roman" w:hAnsi="Times New Roman"/>
                <w:sz w:val="24"/>
              </w:rPr>
              <w:t>Содействующий</w:t>
            </w:r>
            <w:proofErr w:type="gramEnd"/>
            <w:r>
              <w:rPr>
                <w:rFonts w:ascii="Times New Roman" w:hAnsi="Times New Roman"/>
                <w:sz w:val="24"/>
              </w:rPr>
              <w:t xml:space="preserve"> поддержанию престижа своей профессии, отрасли и образовательной организации.</w:t>
            </w:r>
          </w:p>
        </w:tc>
        <w:tc>
          <w:tcPr>
            <w:tcW w:w="3827" w:type="dxa"/>
            <w:hideMark/>
          </w:tcPr>
          <w:p w:rsidR="00107426" w:rsidRDefault="00107426">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7</w:t>
            </w:r>
          </w:p>
        </w:tc>
      </w:tr>
      <w:tr w:rsidR="00107426" w:rsidTr="00107426">
        <w:tc>
          <w:tcPr>
            <w:tcW w:w="11228" w:type="dxa"/>
            <w:hideMark/>
          </w:tcPr>
          <w:p w:rsidR="00107426" w:rsidRDefault="00107426">
            <w:pPr>
              <w:jc w:val="both"/>
              <w:rPr>
                <w:rFonts w:ascii="Times New Roman" w:hAnsi="Times New Roman"/>
                <w:sz w:val="24"/>
              </w:rPr>
            </w:pPr>
            <w:proofErr w:type="gramStart"/>
            <w:r>
              <w:rPr>
                <w:rFonts w:ascii="Times New Roman" w:hAnsi="Times New Roman"/>
                <w:sz w:val="24"/>
              </w:rPr>
              <w:t>Принимающий</w:t>
            </w:r>
            <w:proofErr w:type="gramEnd"/>
            <w:r>
              <w:rPr>
                <w:rFonts w:ascii="Times New Roman" w:hAnsi="Times New Roman"/>
                <w:sz w:val="24"/>
              </w:rPr>
              <w:t xml:space="preserve"> цели и задачи научно-технологического, экономического, информационного и </w:t>
            </w:r>
            <w:proofErr w:type="spellStart"/>
            <w:r>
              <w:rPr>
                <w:rFonts w:ascii="Times New Roman" w:hAnsi="Times New Roman"/>
                <w:sz w:val="24"/>
              </w:rPr>
              <w:t>социокул</w:t>
            </w:r>
            <w:r>
              <w:rPr>
                <w:rFonts w:ascii="Times New Roman" w:hAnsi="Times New Roman"/>
                <w:sz w:val="24"/>
              </w:rPr>
              <w:t>ь</w:t>
            </w:r>
            <w:r>
              <w:rPr>
                <w:rFonts w:ascii="Times New Roman" w:hAnsi="Times New Roman"/>
                <w:sz w:val="24"/>
              </w:rPr>
              <w:t>турного</w:t>
            </w:r>
            <w:proofErr w:type="spellEnd"/>
            <w:r>
              <w:rPr>
                <w:rFonts w:ascii="Times New Roman" w:hAnsi="Times New Roman"/>
                <w:sz w:val="24"/>
              </w:rPr>
              <w:t xml:space="preserve"> развития России, готовый работать на их достижение.</w:t>
            </w:r>
          </w:p>
        </w:tc>
        <w:tc>
          <w:tcPr>
            <w:tcW w:w="3827" w:type="dxa"/>
            <w:hideMark/>
          </w:tcPr>
          <w:p w:rsidR="00107426" w:rsidRDefault="00107426">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8</w:t>
            </w:r>
          </w:p>
        </w:tc>
      </w:tr>
      <w:tr w:rsidR="00107426" w:rsidTr="00107426">
        <w:tc>
          <w:tcPr>
            <w:tcW w:w="11228" w:type="dxa"/>
            <w:hideMark/>
          </w:tcPr>
          <w:p w:rsidR="00107426" w:rsidRDefault="00107426">
            <w:pPr>
              <w:jc w:val="both"/>
              <w:rPr>
                <w:rFonts w:ascii="Times New Roman" w:hAnsi="Times New Roman"/>
                <w:sz w:val="24"/>
              </w:rPr>
            </w:pPr>
            <w:r>
              <w:rPr>
                <w:rFonts w:ascii="Times New Roman" w:hAnsi="Times New Roman"/>
                <w:sz w:val="24"/>
              </w:rPr>
              <w:t>Управляющий собственным профессиональным развитием, рефлексивно оценивающий собственный жи</w:t>
            </w:r>
            <w:r>
              <w:rPr>
                <w:rFonts w:ascii="Times New Roman" w:hAnsi="Times New Roman"/>
                <w:sz w:val="24"/>
              </w:rPr>
              <w:t>з</w:t>
            </w:r>
            <w:r>
              <w:rPr>
                <w:rFonts w:ascii="Times New Roman" w:hAnsi="Times New Roman"/>
                <w:sz w:val="24"/>
              </w:rPr>
              <w:t xml:space="preserve">ненный опыт, критерии личной успешности, признающий ценность непрерывного образования, </w:t>
            </w:r>
          </w:p>
        </w:tc>
        <w:tc>
          <w:tcPr>
            <w:tcW w:w="3827" w:type="dxa"/>
            <w:hideMark/>
          </w:tcPr>
          <w:p w:rsidR="00107426" w:rsidRDefault="00107426">
            <w:pPr>
              <w:ind w:firstLine="33"/>
              <w:jc w:val="center"/>
              <w:rPr>
                <w:rFonts w:ascii="Times New Roman" w:hAnsi="Times New Roman"/>
                <w:b/>
                <w:bCs/>
                <w:sz w:val="24"/>
              </w:rPr>
            </w:pPr>
            <w:r>
              <w:rPr>
                <w:rFonts w:ascii="Times New Roman" w:hAnsi="Times New Roman"/>
                <w:b/>
                <w:bCs/>
                <w:sz w:val="24"/>
              </w:rPr>
              <w:t>ЛР 19</w:t>
            </w:r>
          </w:p>
        </w:tc>
      </w:tr>
      <w:tr w:rsidR="00107426" w:rsidTr="00107426">
        <w:tc>
          <w:tcPr>
            <w:tcW w:w="11228" w:type="dxa"/>
            <w:hideMark/>
          </w:tcPr>
          <w:p w:rsidR="00107426" w:rsidRDefault="00107426">
            <w:pPr>
              <w:jc w:val="both"/>
              <w:rPr>
                <w:rFonts w:ascii="Times New Roman" w:hAnsi="Times New Roman"/>
                <w:sz w:val="24"/>
              </w:rPr>
            </w:pPr>
            <w:r>
              <w:rPr>
                <w:rFonts w:ascii="Times New Roman" w:hAnsi="Times New Roman"/>
                <w:sz w:val="24"/>
              </w:rPr>
              <w:t>Способный генерировать новые идеи для решения задач цифровой экономики, перестраивать сложивши</w:t>
            </w:r>
            <w:r>
              <w:rPr>
                <w:rFonts w:ascii="Times New Roman" w:hAnsi="Times New Roman"/>
                <w:sz w:val="24"/>
              </w:rPr>
              <w:t>е</w:t>
            </w:r>
            <w:r>
              <w:rPr>
                <w:rFonts w:ascii="Times New Roman" w:hAnsi="Times New Roman"/>
                <w:sz w:val="24"/>
              </w:rPr>
              <w:t>ся способы решения задач, выдвигать альтернативные варианты действий с целью выработки новых о</w:t>
            </w:r>
            <w:r>
              <w:rPr>
                <w:rFonts w:ascii="Times New Roman" w:hAnsi="Times New Roman"/>
                <w:sz w:val="24"/>
              </w:rPr>
              <w:t>п</w:t>
            </w:r>
            <w:r>
              <w:rPr>
                <w:rFonts w:ascii="Times New Roman" w:hAnsi="Times New Roman"/>
                <w:sz w:val="24"/>
              </w:rPr>
              <w:t>тимальных алгоритмов; позиционирующий себя в сети как результативный и привлекательный участник трудовых отношений.</w:t>
            </w:r>
          </w:p>
        </w:tc>
        <w:tc>
          <w:tcPr>
            <w:tcW w:w="3827" w:type="dxa"/>
            <w:hideMark/>
          </w:tcPr>
          <w:p w:rsidR="00107426" w:rsidRDefault="00107426">
            <w:pPr>
              <w:ind w:firstLine="33"/>
              <w:jc w:val="center"/>
              <w:rPr>
                <w:rFonts w:ascii="Times New Roman" w:hAnsi="Times New Roman"/>
                <w:b/>
                <w:bCs/>
                <w:sz w:val="24"/>
              </w:rPr>
            </w:pPr>
            <w:r>
              <w:rPr>
                <w:rFonts w:ascii="Times New Roman" w:hAnsi="Times New Roman"/>
                <w:b/>
                <w:bCs/>
                <w:sz w:val="24"/>
              </w:rPr>
              <w:t>ЛР 20</w:t>
            </w:r>
          </w:p>
        </w:tc>
      </w:tr>
      <w:tr w:rsidR="00107426" w:rsidTr="00107426">
        <w:tc>
          <w:tcPr>
            <w:tcW w:w="11228" w:type="dxa"/>
            <w:hideMark/>
          </w:tcPr>
          <w:p w:rsidR="00107426" w:rsidRDefault="00107426">
            <w:pPr>
              <w:jc w:val="both"/>
              <w:rPr>
                <w:rFonts w:ascii="Times New Roman" w:hAnsi="Times New Roman"/>
                <w:sz w:val="24"/>
              </w:rPr>
            </w:pPr>
            <w:proofErr w:type="gramStart"/>
            <w:r>
              <w:rPr>
                <w:rFonts w:ascii="Times New Roman" w:hAnsi="Times New Roman"/>
                <w:sz w:val="24"/>
              </w:rPr>
              <w:t>Самостоятельный</w:t>
            </w:r>
            <w:proofErr w:type="gramEnd"/>
            <w:r>
              <w:rPr>
                <w:rFonts w:ascii="Times New Roman" w:hAnsi="Times New Roman"/>
                <w:sz w:val="24"/>
              </w:rPr>
              <w:t xml:space="preserve"> и ответственный в принятии решений во всех сферах своей деятельности, готовый к и</w:t>
            </w:r>
            <w:r>
              <w:rPr>
                <w:rFonts w:ascii="Times New Roman" w:hAnsi="Times New Roman"/>
                <w:sz w:val="24"/>
              </w:rPr>
              <w:t>с</w:t>
            </w:r>
            <w:r>
              <w:rPr>
                <w:rFonts w:ascii="Times New Roman" w:hAnsi="Times New Roman"/>
                <w:sz w:val="24"/>
              </w:rPr>
              <w:t>полнению разнообразных социальных ролей, востребованных бизнесом, обществом и государством</w:t>
            </w:r>
          </w:p>
        </w:tc>
        <w:tc>
          <w:tcPr>
            <w:tcW w:w="3827" w:type="dxa"/>
            <w:hideMark/>
          </w:tcPr>
          <w:p w:rsidR="00107426" w:rsidRDefault="00107426">
            <w:pPr>
              <w:ind w:firstLine="33"/>
              <w:jc w:val="center"/>
              <w:rPr>
                <w:rFonts w:ascii="Times New Roman" w:hAnsi="Times New Roman"/>
                <w:b/>
                <w:bCs/>
                <w:sz w:val="24"/>
              </w:rPr>
            </w:pPr>
            <w:r>
              <w:rPr>
                <w:rFonts w:ascii="Times New Roman" w:hAnsi="Times New Roman"/>
                <w:b/>
                <w:bCs/>
                <w:sz w:val="24"/>
              </w:rPr>
              <w:t>ЛР 21</w:t>
            </w:r>
          </w:p>
        </w:tc>
      </w:tr>
      <w:bookmarkEnd w:id="7"/>
    </w:tbl>
    <w:p w:rsidR="00107426" w:rsidRDefault="00107426" w:rsidP="00107426">
      <w:pPr>
        <w:rPr>
          <w:rFonts w:ascii="Times New Roman" w:hAnsi="Times New Roman"/>
          <w:sz w:val="24"/>
          <w:szCs w:val="24"/>
        </w:rPr>
      </w:pPr>
      <w:r>
        <w:rPr>
          <w:rFonts w:ascii="Times New Roman" w:hAnsi="Times New Roman"/>
          <w:sz w:val="24"/>
          <w:szCs w:val="24"/>
        </w:rPr>
        <w:br w:type="page"/>
      </w:r>
    </w:p>
    <w:p w:rsidR="00107426" w:rsidRDefault="00107426" w:rsidP="00107426">
      <w:pPr>
        <w:spacing w:after="0"/>
        <w:rPr>
          <w:rFonts w:ascii="Times New Roman" w:hAnsi="Times New Roman"/>
          <w:sz w:val="24"/>
          <w:szCs w:val="24"/>
        </w:rPr>
        <w:sectPr w:rsidR="00107426">
          <w:pgSz w:w="16838" w:h="11906" w:orient="landscape"/>
          <w:pgMar w:top="1134" w:right="1134" w:bottom="1134" w:left="1134" w:header="709" w:footer="709" w:gutter="0"/>
          <w:cols w:space="720"/>
        </w:sectPr>
      </w:pPr>
    </w:p>
    <w:p w:rsidR="00326955" w:rsidRPr="009C43A0" w:rsidRDefault="00C33E4E" w:rsidP="00685F74">
      <w:pPr>
        <w:spacing w:after="0"/>
        <w:ind w:firstLine="709"/>
        <w:jc w:val="both"/>
        <w:outlineLvl w:val="0"/>
        <w:rPr>
          <w:rFonts w:ascii="Times New Roman" w:hAnsi="Times New Roman"/>
          <w:b/>
          <w:sz w:val="24"/>
          <w:szCs w:val="24"/>
        </w:rPr>
      </w:pPr>
      <w:r w:rsidRPr="009C43A0">
        <w:rPr>
          <w:rFonts w:ascii="Times New Roman" w:hAnsi="Times New Roman"/>
          <w:b/>
          <w:sz w:val="24"/>
          <w:szCs w:val="24"/>
        </w:rPr>
        <w:lastRenderedPageBreak/>
        <w:t xml:space="preserve">Раздел 5. Примерная структура образовательной программы </w:t>
      </w:r>
    </w:p>
    <w:p w:rsidR="00DF5D11" w:rsidRPr="009C43A0" w:rsidRDefault="00DF5D11" w:rsidP="00414C20">
      <w:pPr>
        <w:spacing w:after="0"/>
        <w:ind w:firstLine="709"/>
        <w:jc w:val="both"/>
        <w:rPr>
          <w:rFonts w:ascii="Times New Roman" w:hAnsi="Times New Roman"/>
          <w:b/>
          <w:sz w:val="24"/>
          <w:szCs w:val="24"/>
        </w:rPr>
      </w:pPr>
      <w:r w:rsidRPr="009C43A0">
        <w:rPr>
          <w:rFonts w:ascii="Times New Roman" w:hAnsi="Times New Roman"/>
          <w:b/>
          <w:sz w:val="24"/>
          <w:szCs w:val="24"/>
        </w:rPr>
        <w:t xml:space="preserve">5.1. Примерный учебный план  </w:t>
      </w:r>
    </w:p>
    <w:p w:rsidR="00A92410" w:rsidRPr="009C43A0" w:rsidRDefault="00A92410" w:rsidP="00414C20">
      <w:pPr>
        <w:spacing w:after="0"/>
        <w:ind w:firstLine="709"/>
        <w:jc w:val="both"/>
        <w:rPr>
          <w:rFonts w:ascii="Times New Roman" w:hAnsi="Times New Roman"/>
          <w:i/>
          <w:sz w:val="14"/>
          <w:szCs w:val="24"/>
        </w:rPr>
      </w:pPr>
    </w:p>
    <w:tbl>
      <w:tblPr>
        <w:tblW w:w="15698" w:type="dxa"/>
        <w:tblInd w:w="113" w:type="dxa"/>
        <w:tblLook w:val="04A0"/>
      </w:tblPr>
      <w:tblGrid>
        <w:gridCol w:w="936"/>
        <w:gridCol w:w="3221"/>
        <w:gridCol w:w="806"/>
        <w:gridCol w:w="749"/>
        <w:gridCol w:w="726"/>
        <w:gridCol w:w="2037"/>
        <w:gridCol w:w="1533"/>
        <w:gridCol w:w="1394"/>
        <w:gridCol w:w="1836"/>
        <w:gridCol w:w="1732"/>
        <w:gridCol w:w="960"/>
      </w:tblGrid>
      <w:tr w:rsidR="00EC2A46" w:rsidRPr="00EC2A46" w:rsidTr="000E4E1A">
        <w:trPr>
          <w:trHeight w:val="288"/>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Индекс</w:t>
            </w:r>
          </w:p>
        </w:tc>
        <w:tc>
          <w:tcPr>
            <w:tcW w:w="3221" w:type="dxa"/>
            <w:vMerge w:val="restart"/>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Наименование</w:t>
            </w:r>
          </w:p>
        </w:tc>
        <w:tc>
          <w:tcPr>
            <w:tcW w:w="9081" w:type="dxa"/>
            <w:gridSpan w:val="7"/>
            <w:tcBorders>
              <w:top w:val="single" w:sz="4" w:space="0" w:color="auto"/>
              <w:left w:val="nil"/>
              <w:bottom w:val="single" w:sz="4" w:space="0" w:color="auto"/>
              <w:right w:val="single" w:sz="4" w:space="0" w:color="000000"/>
            </w:tcBorders>
            <w:vAlign w:val="center"/>
            <w:hideMark/>
          </w:tcPr>
          <w:p w:rsidR="00EC2A46" w:rsidRPr="00EC2A46" w:rsidRDefault="00EC2A46" w:rsidP="00EC2A46">
            <w:pPr>
              <w:spacing w:after="0" w:line="240" w:lineRule="auto"/>
              <w:jc w:val="center"/>
              <w:rPr>
                <w:rFonts w:ascii="Times New Roman" w:hAnsi="Times New Roman"/>
                <w:color w:val="000000"/>
                <w:sz w:val="20"/>
                <w:szCs w:val="20"/>
              </w:rPr>
            </w:pPr>
            <w:r w:rsidRPr="00EC2A46">
              <w:rPr>
                <w:rFonts w:ascii="Times New Roman" w:hAnsi="Times New Roman"/>
                <w:color w:val="000000"/>
                <w:sz w:val="20"/>
                <w:szCs w:val="20"/>
              </w:rPr>
              <w:t>Объем образовательной программы в академических часах</w:t>
            </w:r>
          </w:p>
        </w:tc>
        <w:tc>
          <w:tcPr>
            <w:tcW w:w="1732" w:type="dxa"/>
            <w:vMerge w:val="restart"/>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Рекомендуемый курс изучения</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3221" w:type="dxa"/>
            <w:vMerge/>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806" w:type="dxa"/>
            <w:vMerge w:val="restart"/>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sz w:val="20"/>
                <w:szCs w:val="20"/>
              </w:rPr>
            </w:pPr>
            <w:r w:rsidRPr="00EC2A46">
              <w:rPr>
                <w:rFonts w:ascii="Times New Roman" w:hAnsi="Times New Roman"/>
                <w:color w:val="000000"/>
                <w:sz w:val="20"/>
                <w:szCs w:val="20"/>
              </w:rPr>
              <w:t>Всего</w:t>
            </w:r>
          </w:p>
        </w:tc>
        <w:tc>
          <w:tcPr>
            <w:tcW w:w="749" w:type="dxa"/>
            <w:vMerge w:val="restart"/>
            <w:tcBorders>
              <w:top w:val="nil"/>
              <w:left w:val="single" w:sz="4" w:space="0" w:color="auto"/>
              <w:bottom w:val="single" w:sz="4" w:space="0" w:color="000000"/>
              <w:right w:val="single" w:sz="4" w:space="0" w:color="auto"/>
            </w:tcBorders>
            <w:textDirection w:val="btLr"/>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xml:space="preserve">В т.ч. в форме </w:t>
            </w:r>
            <w:proofErr w:type="spellStart"/>
            <w:r w:rsidRPr="00EC2A46">
              <w:rPr>
                <w:rFonts w:ascii="Times New Roman" w:hAnsi="Times New Roman"/>
                <w:color w:val="000000"/>
              </w:rPr>
              <w:t>практ</w:t>
            </w:r>
            <w:proofErr w:type="spellEnd"/>
            <w:r w:rsidRPr="00EC2A46">
              <w:rPr>
                <w:rFonts w:ascii="Times New Roman" w:hAnsi="Times New Roman"/>
                <w:color w:val="000000"/>
              </w:rPr>
              <w:t>. Подготовки</w:t>
            </w:r>
          </w:p>
        </w:tc>
        <w:tc>
          <w:tcPr>
            <w:tcW w:w="5690" w:type="dxa"/>
            <w:gridSpan w:val="4"/>
            <w:tcBorders>
              <w:top w:val="single" w:sz="4" w:space="0" w:color="auto"/>
              <w:left w:val="nil"/>
              <w:bottom w:val="single" w:sz="4" w:space="0" w:color="auto"/>
              <w:right w:val="single" w:sz="4" w:space="0" w:color="000000"/>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xml:space="preserve">Работа </w:t>
            </w:r>
            <w:proofErr w:type="gramStart"/>
            <w:r w:rsidRPr="00EC2A46">
              <w:rPr>
                <w:rFonts w:ascii="Times New Roman" w:hAnsi="Times New Roman"/>
                <w:color w:val="000000"/>
              </w:rPr>
              <w:t>обучающихся</w:t>
            </w:r>
            <w:proofErr w:type="gramEnd"/>
            <w:r w:rsidRPr="00EC2A46">
              <w:rPr>
                <w:rFonts w:ascii="Times New Roman" w:hAnsi="Times New Roman"/>
                <w:color w:val="000000"/>
              </w:rPr>
              <w:t xml:space="preserve"> во взаимодействии с преподават</w:t>
            </w:r>
            <w:r w:rsidRPr="00EC2A46">
              <w:rPr>
                <w:rFonts w:ascii="Times New Roman" w:hAnsi="Times New Roman"/>
                <w:color w:val="000000"/>
              </w:rPr>
              <w:t>е</w:t>
            </w:r>
            <w:r w:rsidRPr="00EC2A46">
              <w:rPr>
                <w:rFonts w:ascii="Times New Roman" w:hAnsi="Times New Roman"/>
                <w:color w:val="000000"/>
              </w:rPr>
              <w:t>лем</w:t>
            </w:r>
          </w:p>
        </w:tc>
        <w:tc>
          <w:tcPr>
            <w:tcW w:w="1836" w:type="dxa"/>
            <w:vMerge w:val="restart"/>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Самостоятельная работа</w:t>
            </w:r>
          </w:p>
        </w:tc>
        <w:tc>
          <w:tcPr>
            <w:tcW w:w="1732" w:type="dxa"/>
            <w:vMerge/>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3221" w:type="dxa"/>
            <w:vMerge/>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806" w:type="dxa"/>
            <w:vMerge/>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sz w:val="20"/>
                <w:szCs w:val="20"/>
              </w:rPr>
            </w:pPr>
          </w:p>
        </w:tc>
        <w:tc>
          <w:tcPr>
            <w:tcW w:w="749" w:type="dxa"/>
            <w:vMerge/>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4296" w:type="dxa"/>
            <w:gridSpan w:val="3"/>
            <w:tcBorders>
              <w:top w:val="single" w:sz="4" w:space="0" w:color="auto"/>
              <w:left w:val="nil"/>
              <w:bottom w:val="single" w:sz="4" w:space="0" w:color="auto"/>
              <w:right w:val="single" w:sz="4" w:space="0" w:color="000000"/>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Занятия по дисциплинам и МДК</w:t>
            </w:r>
          </w:p>
        </w:tc>
        <w:tc>
          <w:tcPr>
            <w:tcW w:w="1394" w:type="dxa"/>
            <w:vMerge w:val="restart"/>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Практики</w:t>
            </w:r>
          </w:p>
        </w:tc>
        <w:tc>
          <w:tcPr>
            <w:tcW w:w="1836" w:type="dxa"/>
            <w:vMerge/>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1732" w:type="dxa"/>
            <w:vMerge/>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165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3221" w:type="dxa"/>
            <w:vMerge/>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806" w:type="dxa"/>
            <w:vMerge/>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sz w:val="20"/>
                <w:szCs w:val="20"/>
              </w:rPr>
            </w:pPr>
          </w:p>
        </w:tc>
        <w:tc>
          <w:tcPr>
            <w:tcW w:w="749" w:type="dxa"/>
            <w:vMerge/>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726" w:type="dxa"/>
            <w:tcBorders>
              <w:top w:val="nil"/>
              <w:left w:val="nil"/>
              <w:bottom w:val="single" w:sz="4" w:space="0" w:color="auto"/>
              <w:right w:val="single" w:sz="4" w:space="0" w:color="auto"/>
            </w:tcBorders>
            <w:textDirection w:val="btLr"/>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Промежуточная аттестация</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Всего по дисци</w:t>
            </w:r>
            <w:r w:rsidRPr="00EC2A46">
              <w:rPr>
                <w:rFonts w:ascii="Times New Roman" w:hAnsi="Times New Roman"/>
                <w:color w:val="000000"/>
              </w:rPr>
              <w:t>п</w:t>
            </w:r>
            <w:r w:rsidRPr="00EC2A46">
              <w:rPr>
                <w:rFonts w:ascii="Times New Roman" w:hAnsi="Times New Roman"/>
                <w:color w:val="000000"/>
              </w:rPr>
              <w:t>линам/МДК</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В т.ч. лабор</w:t>
            </w:r>
            <w:r w:rsidRPr="00EC2A46">
              <w:rPr>
                <w:rFonts w:ascii="Times New Roman" w:hAnsi="Times New Roman"/>
                <w:color w:val="000000"/>
              </w:rPr>
              <w:t>а</w:t>
            </w:r>
            <w:r w:rsidRPr="00EC2A46">
              <w:rPr>
                <w:rFonts w:ascii="Times New Roman" w:hAnsi="Times New Roman"/>
                <w:color w:val="000000"/>
              </w:rPr>
              <w:t>торные и практические занятия</w:t>
            </w:r>
          </w:p>
        </w:tc>
        <w:tc>
          <w:tcPr>
            <w:tcW w:w="1394" w:type="dxa"/>
            <w:vMerge/>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1836" w:type="dxa"/>
            <w:vMerge/>
            <w:tcBorders>
              <w:top w:val="nil"/>
              <w:left w:val="single" w:sz="4" w:space="0" w:color="auto"/>
              <w:bottom w:val="single" w:sz="4" w:space="0" w:color="000000"/>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1732" w:type="dxa"/>
            <w:vMerge/>
            <w:tcBorders>
              <w:top w:val="single" w:sz="4" w:space="0" w:color="auto"/>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rPr>
                <w:rFonts w:ascii="Times New Roman" w:hAnsi="Times New Roman"/>
                <w:color w:val="000000"/>
              </w:rPr>
            </w:pP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3221" w:type="dxa"/>
            <w:tcBorders>
              <w:top w:val="nil"/>
              <w:left w:val="nil"/>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w:t>
            </w:r>
          </w:p>
        </w:tc>
        <w:tc>
          <w:tcPr>
            <w:tcW w:w="806" w:type="dxa"/>
            <w:tcBorders>
              <w:top w:val="nil"/>
              <w:left w:val="nil"/>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w:t>
            </w:r>
          </w:p>
        </w:tc>
        <w:tc>
          <w:tcPr>
            <w:tcW w:w="749" w:type="dxa"/>
            <w:tcBorders>
              <w:top w:val="nil"/>
              <w:left w:val="nil"/>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4</w:t>
            </w:r>
          </w:p>
        </w:tc>
        <w:tc>
          <w:tcPr>
            <w:tcW w:w="726" w:type="dxa"/>
            <w:tcBorders>
              <w:top w:val="nil"/>
              <w:left w:val="nil"/>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5</w:t>
            </w:r>
          </w:p>
        </w:tc>
        <w:tc>
          <w:tcPr>
            <w:tcW w:w="2037" w:type="dxa"/>
            <w:tcBorders>
              <w:top w:val="nil"/>
              <w:left w:val="nil"/>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6</w:t>
            </w:r>
          </w:p>
        </w:tc>
        <w:tc>
          <w:tcPr>
            <w:tcW w:w="1533" w:type="dxa"/>
            <w:tcBorders>
              <w:top w:val="nil"/>
              <w:left w:val="nil"/>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w:t>
            </w:r>
          </w:p>
        </w:tc>
        <w:tc>
          <w:tcPr>
            <w:tcW w:w="1394" w:type="dxa"/>
            <w:tcBorders>
              <w:top w:val="nil"/>
              <w:left w:val="nil"/>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8</w:t>
            </w:r>
          </w:p>
        </w:tc>
        <w:tc>
          <w:tcPr>
            <w:tcW w:w="1836" w:type="dxa"/>
            <w:tcBorders>
              <w:top w:val="nil"/>
              <w:left w:val="nil"/>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9</w:t>
            </w:r>
          </w:p>
        </w:tc>
        <w:tc>
          <w:tcPr>
            <w:tcW w:w="1732" w:type="dxa"/>
            <w:tcBorders>
              <w:top w:val="nil"/>
              <w:left w:val="nil"/>
              <w:bottom w:val="single" w:sz="4" w:space="0" w:color="auto"/>
              <w:right w:val="single" w:sz="4" w:space="0" w:color="auto"/>
            </w:tcBorders>
            <w:noWrap/>
            <w:vAlign w:val="bottom"/>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10</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552"/>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b/>
                <w:bCs/>
                <w:color w:val="000000"/>
              </w:rPr>
            </w:pPr>
            <w:r w:rsidRPr="00EC2A46">
              <w:rPr>
                <w:rFonts w:ascii="Times New Roman" w:hAnsi="Times New Roman"/>
                <w:b/>
                <w:bCs/>
                <w:color w:val="000000"/>
              </w:rPr>
              <w:t>Обязательная часть образ</w:t>
            </w:r>
            <w:r w:rsidRPr="00EC2A46">
              <w:rPr>
                <w:rFonts w:ascii="Times New Roman" w:hAnsi="Times New Roman"/>
                <w:b/>
                <w:bCs/>
                <w:color w:val="000000"/>
              </w:rPr>
              <w:t>о</w:t>
            </w:r>
            <w:r w:rsidRPr="00EC2A46">
              <w:rPr>
                <w:rFonts w:ascii="Times New Roman" w:hAnsi="Times New Roman"/>
                <w:b/>
                <w:bCs/>
                <w:color w:val="000000"/>
              </w:rPr>
              <w:t>вательной программы</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1116</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652</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614</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220</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432</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70</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b/>
                <w:bCs/>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ОП.00</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color w:val="000000"/>
              </w:rPr>
            </w:pPr>
            <w:proofErr w:type="spellStart"/>
            <w:r w:rsidRPr="00EC2A46">
              <w:rPr>
                <w:rFonts w:ascii="Times New Roman" w:hAnsi="Times New Roman"/>
                <w:color w:val="000000"/>
              </w:rPr>
              <w:t>Общепрофессиональный</w:t>
            </w:r>
            <w:proofErr w:type="spellEnd"/>
            <w:r w:rsidRPr="00EC2A46">
              <w:rPr>
                <w:rFonts w:ascii="Times New Roman" w:hAnsi="Times New Roman"/>
                <w:color w:val="000000"/>
              </w:rPr>
              <w:t xml:space="preserve"> цикл</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194</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78</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170</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78</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24</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ОП.01</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Технические измерения</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34</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12</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30</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12</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4</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ОП.02</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Техническая графика</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14</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32</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14</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4</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552"/>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ОП.03</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Безопасность жизнедеятельн</w:t>
            </w:r>
            <w:r w:rsidRPr="00EC2A46">
              <w:rPr>
                <w:rFonts w:ascii="Times New Roman" w:hAnsi="Times New Roman"/>
                <w:color w:val="000000"/>
              </w:rPr>
              <w:t>о</w:t>
            </w:r>
            <w:r w:rsidRPr="00EC2A46">
              <w:rPr>
                <w:rFonts w:ascii="Times New Roman" w:hAnsi="Times New Roman"/>
                <w:color w:val="000000"/>
              </w:rPr>
              <w:t>сти</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6</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30</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6</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6</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ОП.04</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Физическая культура</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54</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34</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48</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34</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6</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552"/>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ОП.05</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Технический иностранный язык</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34</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12</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30</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12</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4</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b/>
                <w:bCs/>
                <w:color w:val="000000"/>
              </w:rPr>
            </w:pPr>
            <w:r w:rsidRPr="00EC2A46">
              <w:rPr>
                <w:rFonts w:ascii="Times New Roman" w:hAnsi="Times New Roman"/>
                <w:b/>
                <w:bCs/>
                <w:color w:val="000000"/>
              </w:rPr>
              <w:t>Профессиональный цикл</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922</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574</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444</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142</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432</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46</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b/>
                <w:bCs/>
                <w:color w:val="000000"/>
              </w:rPr>
            </w:pPr>
          </w:p>
        </w:tc>
      </w:tr>
      <w:tr w:rsidR="00EC2A46" w:rsidRPr="00EC2A46" w:rsidTr="000E4E1A">
        <w:trPr>
          <w:trHeight w:val="1656"/>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ПМ.01</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Изготовление изделий на т</w:t>
            </w:r>
            <w:r w:rsidRPr="00EC2A46">
              <w:rPr>
                <w:rFonts w:ascii="Times New Roman" w:hAnsi="Times New Roman"/>
                <w:color w:val="000000"/>
              </w:rPr>
              <w:t>о</w:t>
            </w:r>
            <w:r w:rsidRPr="00EC2A46">
              <w:rPr>
                <w:rFonts w:ascii="Times New Roman" w:hAnsi="Times New Roman"/>
                <w:color w:val="000000"/>
              </w:rPr>
              <w:t>карных станках по стадиям технологического процесса в соответствии с требованиями охраны труда и экологической безопасности</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352</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168</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226</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60</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108</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18</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552"/>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МДК 01.01</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Технология обработки на т</w:t>
            </w:r>
            <w:r w:rsidRPr="00EC2A46">
              <w:rPr>
                <w:rFonts w:ascii="Times New Roman" w:hAnsi="Times New Roman"/>
                <w:color w:val="000000"/>
              </w:rPr>
              <w:t>о</w:t>
            </w:r>
            <w:r w:rsidRPr="00EC2A46">
              <w:rPr>
                <w:rFonts w:ascii="Times New Roman" w:hAnsi="Times New Roman"/>
                <w:color w:val="000000"/>
              </w:rPr>
              <w:t>карных станках</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244</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60</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226</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60</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18</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УП. 01</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Учебная практика</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72</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72</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72</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ПП. 01</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Производственная практика</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1656"/>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lastRenderedPageBreak/>
              <w:t>ПМ.02</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Изготовление изделий на т</w:t>
            </w:r>
            <w:r w:rsidRPr="00EC2A46">
              <w:rPr>
                <w:rFonts w:ascii="Times New Roman" w:hAnsi="Times New Roman"/>
                <w:color w:val="000000"/>
              </w:rPr>
              <w:t>о</w:t>
            </w:r>
            <w:r w:rsidRPr="00EC2A46">
              <w:rPr>
                <w:rFonts w:ascii="Times New Roman" w:hAnsi="Times New Roman"/>
                <w:color w:val="000000"/>
              </w:rPr>
              <w:t>карно-карусельных станках по стадиям технологического процесса в соответствии с тр</w:t>
            </w:r>
            <w:r w:rsidRPr="00EC2A46">
              <w:rPr>
                <w:rFonts w:ascii="Times New Roman" w:hAnsi="Times New Roman"/>
                <w:color w:val="000000"/>
              </w:rPr>
              <w:t>е</w:t>
            </w:r>
            <w:r w:rsidRPr="00EC2A46">
              <w:rPr>
                <w:rFonts w:ascii="Times New Roman" w:hAnsi="Times New Roman"/>
                <w:color w:val="000000"/>
              </w:rPr>
              <w:t>бованиями охраны труда и эк</w:t>
            </w:r>
            <w:r w:rsidRPr="00EC2A46">
              <w:rPr>
                <w:rFonts w:ascii="Times New Roman" w:hAnsi="Times New Roman"/>
                <w:color w:val="000000"/>
              </w:rPr>
              <w:t>о</w:t>
            </w:r>
            <w:r w:rsidRPr="00EC2A46">
              <w:rPr>
                <w:rFonts w:ascii="Times New Roman" w:hAnsi="Times New Roman"/>
                <w:color w:val="000000"/>
              </w:rPr>
              <w:t>логической безопасности</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256</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138</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120</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30</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108</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28</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552"/>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МДК 02.01</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Технология обработки на т</w:t>
            </w:r>
            <w:r w:rsidRPr="00EC2A46">
              <w:rPr>
                <w:rFonts w:ascii="Times New Roman" w:hAnsi="Times New Roman"/>
                <w:color w:val="000000"/>
              </w:rPr>
              <w:t>о</w:t>
            </w:r>
            <w:r w:rsidRPr="00EC2A46">
              <w:rPr>
                <w:rFonts w:ascii="Times New Roman" w:hAnsi="Times New Roman"/>
                <w:color w:val="000000"/>
              </w:rPr>
              <w:t>карно-карусельных станках</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148</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30</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120</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30</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28</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УП. 02</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Учебная практика</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ПП. 02</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Производственная практика</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72</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72</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72</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208"/>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ПМ.05</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Изготовление различных изд</w:t>
            </w:r>
            <w:r w:rsidRPr="00EC2A46">
              <w:rPr>
                <w:rFonts w:ascii="Times New Roman" w:hAnsi="Times New Roman"/>
                <w:color w:val="000000"/>
              </w:rPr>
              <w:t>е</w:t>
            </w:r>
            <w:r w:rsidRPr="00EC2A46">
              <w:rPr>
                <w:rFonts w:ascii="Times New Roman" w:hAnsi="Times New Roman"/>
                <w:color w:val="000000"/>
              </w:rPr>
              <w:t xml:space="preserve">лий </w:t>
            </w:r>
            <w:proofErr w:type="gramStart"/>
            <w:r w:rsidRPr="00EC2A46">
              <w:rPr>
                <w:rFonts w:ascii="Times New Roman" w:hAnsi="Times New Roman"/>
                <w:color w:val="000000"/>
              </w:rPr>
              <w:t>на токарных станках с ч</w:t>
            </w:r>
            <w:r w:rsidRPr="00EC2A46">
              <w:rPr>
                <w:rFonts w:ascii="Times New Roman" w:hAnsi="Times New Roman"/>
                <w:color w:val="000000"/>
              </w:rPr>
              <w:t>и</w:t>
            </w:r>
            <w:r w:rsidRPr="00EC2A46">
              <w:rPr>
                <w:rFonts w:ascii="Times New Roman" w:hAnsi="Times New Roman"/>
                <w:color w:val="000000"/>
              </w:rPr>
              <w:t>словым программным управл</w:t>
            </w:r>
            <w:r w:rsidRPr="00EC2A46">
              <w:rPr>
                <w:rFonts w:ascii="Times New Roman" w:hAnsi="Times New Roman"/>
                <w:color w:val="000000"/>
              </w:rPr>
              <w:t>е</w:t>
            </w:r>
            <w:r w:rsidRPr="00EC2A46">
              <w:rPr>
                <w:rFonts w:ascii="Times New Roman" w:hAnsi="Times New Roman"/>
                <w:color w:val="000000"/>
              </w:rPr>
              <w:t>нием по стадиям технологич</w:t>
            </w:r>
            <w:r w:rsidRPr="00EC2A46">
              <w:rPr>
                <w:rFonts w:ascii="Times New Roman" w:hAnsi="Times New Roman"/>
                <w:color w:val="000000"/>
              </w:rPr>
              <w:t>е</w:t>
            </w:r>
            <w:r w:rsidRPr="00EC2A46">
              <w:rPr>
                <w:rFonts w:ascii="Times New Roman" w:hAnsi="Times New Roman"/>
                <w:color w:val="000000"/>
              </w:rPr>
              <w:t>ского процесса в соответствии с требованиями</w:t>
            </w:r>
            <w:proofErr w:type="gramEnd"/>
            <w:r w:rsidRPr="00EC2A46">
              <w:rPr>
                <w:rFonts w:ascii="Times New Roman" w:hAnsi="Times New Roman"/>
                <w:color w:val="000000"/>
              </w:rPr>
              <w:t xml:space="preserve"> охраны труда и экологической безопасности</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314</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268</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98</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52</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216</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552"/>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МДК 05.01</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Технология обработки на ста</w:t>
            </w:r>
            <w:r w:rsidRPr="00EC2A46">
              <w:rPr>
                <w:rFonts w:ascii="Times New Roman" w:hAnsi="Times New Roman"/>
                <w:color w:val="000000"/>
              </w:rPr>
              <w:t>н</w:t>
            </w:r>
            <w:r w:rsidRPr="00EC2A46">
              <w:rPr>
                <w:rFonts w:ascii="Times New Roman" w:hAnsi="Times New Roman"/>
                <w:color w:val="000000"/>
              </w:rPr>
              <w:t>ках с ПУ</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98</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52</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98</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52</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УП. 03</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Учебная практика</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144</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144</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144</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ПП. 03</w:t>
            </w:r>
          </w:p>
        </w:tc>
        <w:tc>
          <w:tcPr>
            <w:tcW w:w="3221" w:type="dxa"/>
            <w:tcBorders>
              <w:top w:val="nil"/>
              <w:left w:val="nil"/>
              <w:bottom w:val="single" w:sz="4" w:space="0" w:color="auto"/>
              <w:right w:val="single" w:sz="4" w:space="0" w:color="auto"/>
            </w:tcBorders>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Производственная практика</w:t>
            </w:r>
          </w:p>
        </w:tc>
        <w:tc>
          <w:tcPr>
            <w:tcW w:w="80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72</w:t>
            </w:r>
          </w:p>
        </w:tc>
        <w:tc>
          <w:tcPr>
            <w:tcW w:w="749"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72</w:t>
            </w:r>
          </w:p>
        </w:tc>
        <w:tc>
          <w:tcPr>
            <w:tcW w:w="72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533"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394"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72</w:t>
            </w:r>
          </w:p>
        </w:tc>
        <w:tc>
          <w:tcPr>
            <w:tcW w:w="1836"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Промежуточная аттестация</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b/>
                <w:bCs/>
                <w:color w:val="000000"/>
              </w:rPr>
            </w:pPr>
            <w:r w:rsidRPr="00EC2A46">
              <w:rPr>
                <w:rFonts w:ascii="Times New Roman" w:hAnsi="Times New Roman"/>
                <w:b/>
                <w:bCs/>
                <w:color w:val="000000"/>
              </w:rPr>
              <w:t>Вариативная часть ОП</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288</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b/>
                <w:bCs/>
                <w:color w:val="000000"/>
              </w:rPr>
            </w:pPr>
            <w:r w:rsidRPr="00EC2A46">
              <w:rPr>
                <w:rFonts w:ascii="Times New Roman" w:hAnsi="Times New Roman"/>
                <w:b/>
                <w:bCs/>
                <w:color w:val="000000"/>
              </w:rPr>
              <w:t> </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b/>
                <w:bCs/>
                <w:color w:val="000000"/>
              </w:rPr>
            </w:pPr>
          </w:p>
        </w:tc>
      </w:tr>
      <w:tr w:rsidR="00EC2A46" w:rsidRPr="00EC2A46" w:rsidTr="000E4E1A">
        <w:trPr>
          <w:trHeight w:val="552"/>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ГИА.00</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Государственная итоговая а</w:t>
            </w:r>
            <w:r w:rsidRPr="00EC2A46">
              <w:rPr>
                <w:rFonts w:ascii="Times New Roman" w:hAnsi="Times New Roman"/>
                <w:color w:val="000000"/>
              </w:rPr>
              <w:t>т</w:t>
            </w:r>
            <w:r w:rsidRPr="00EC2A46">
              <w:rPr>
                <w:rFonts w:ascii="Times New Roman" w:hAnsi="Times New Roman"/>
                <w:color w:val="000000"/>
              </w:rPr>
              <w:t>тестация</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36</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960" w:type="dxa"/>
            <w:tcBorders>
              <w:top w:val="nil"/>
              <w:left w:val="nil"/>
              <w:bottom w:val="nil"/>
              <w:right w:val="nil"/>
            </w:tcBorders>
            <w:noWrap/>
            <w:vAlign w:val="bottom"/>
            <w:hideMark/>
          </w:tcPr>
          <w:p w:rsidR="00EC2A46" w:rsidRPr="00EC2A46" w:rsidRDefault="00EC2A46" w:rsidP="00EC2A46">
            <w:pPr>
              <w:spacing w:after="0" w:line="240" w:lineRule="auto"/>
              <w:jc w:val="center"/>
              <w:rPr>
                <w:rFonts w:ascii="Times New Roman" w:hAnsi="Times New Roman"/>
                <w:color w:val="000000"/>
              </w:rPr>
            </w:pPr>
          </w:p>
        </w:tc>
      </w:tr>
      <w:tr w:rsidR="00EC2A46" w:rsidRPr="00EC2A46" w:rsidTr="000E4E1A">
        <w:trPr>
          <w:trHeight w:val="288"/>
        </w:trPr>
        <w:tc>
          <w:tcPr>
            <w:tcW w:w="70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3221" w:type="dxa"/>
            <w:tcBorders>
              <w:top w:val="nil"/>
              <w:left w:val="nil"/>
              <w:bottom w:val="single" w:sz="4" w:space="0" w:color="auto"/>
              <w:right w:val="single" w:sz="4" w:space="0" w:color="auto"/>
            </w:tcBorders>
            <w:shd w:val="clear" w:color="auto" w:fill="D9D9D9" w:themeFill="background1" w:themeFillShade="D9"/>
            <w:hideMark/>
          </w:tcPr>
          <w:p w:rsidR="00EC2A46" w:rsidRPr="00EC2A46" w:rsidRDefault="00EC2A46" w:rsidP="00EC2A46">
            <w:pPr>
              <w:spacing w:after="0" w:line="240" w:lineRule="auto"/>
              <w:rPr>
                <w:rFonts w:ascii="Times New Roman" w:hAnsi="Times New Roman"/>
                <w:color w:val="000000"/>
              </w:rPr>
            </w:pPr>
            <w:r w:rsidRPr="00EC2A46">
              <w:rPr>
                <w:rFonts w:ascii="Times New Roman" w:hAnsi="Times New Roman"/>
                <w:color w:val="000000"/>
              </w:rPr>
              <w:t>Всего</w:t>
            </w:r>
          </w:p>
        </w:tc>
        <w:tc>
          <w:tcPr>
            <w:tcW w:w="80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1476</w:t>
            </w:r>
          </w:p>
        </w:tc>
        <w:tc>
          <w:tcPr>
            <w:tcW w:w="749"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72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2037"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533"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394"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836"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1732" w:type="dxa"/>
            <w:tcBorders>
              <w:top w:val="nil"/>
              <w:left w:val="nil"/>
              <w:bottom w:val="single" w:sz="4" w:space="0" w:color="auto"/>
              <w:right w:val="single" w:sz="4" w:space="0" w:color="auto"/>
            </w:tcBorders>
            <w:shd w:val="clear" w:color="auto" w:fill="D9D9D9" w:themeFill="background1" w:themeFillShade="D9"/>
            <w:vAlign w:val="center"/>
            <w:hideMark/>
          </w:tcPr>
          <w:p w:rsidR="00EC2A46" w:rsidRPr="00EC2A46" w:rsidRDefault="00EC2A46" w:rsidP="00EC2A46">
            <w:pPr>
              <w:spacing w:after="0" w:line="240" w:lineRule="auto"/>
              <w:jc w:val="center"/>
              <w:rPr>
                <w:rFonts w:ascii="Times New Roman" w:hAnsi="Times New Roman"/>
                <w:color w:val="000000"/>
              </w:rPr>
            </w:pPr>
            <w:r w:rsidRPr="00EC2A46">
              <w:rPr>
                <w:rFonts w:ascii="Times New Roman" w:hAnsi="Times New Roman"/>
                <w:color w:val="000000"/>
              </w:rPr>
              <w:t> </w:t>
            </w:r>
          </w:p>
        </w:tc>
        <w:tc>
          <w:tcPr>
            <w:tcW w:w="960" w:type="dxa"/>
            <w:tcBorders>
              <w:top w:val="nil"/>
              <w:left w:val="nil"/>
              <w:bottom w:val="nil"/>
              <w:right w:val="nil"/>
            </w:tcBorders>
            <w:shd w:val="clear" w:color="auto" w:fill="D9D9D9" w:themeFill="background1" w:themeFillShade="D9"/>
            <w:noWrap/>
            <w:vAlign w:val="bottom"/>
            <w:hideMark/>
          </w:tcPr>
          <w:p w:rsidR="00EC2A46" w:rsidRPr="00EC2A46" w:rsidRDefault="00EC2A46" w:rsidP="00EC2A46">
            <w:pPr>
              <w:spacing w:after="0" w:line="240" w:lineRule="auto"/>
              <w:jc w:val="center"/>
              <w:rPr>
                <w:rFonts w:ascii="Times New Roman" w:hAnsi="Times New Roman"/>
                <w:color w:val="000000"/>
              </w:rPr>
            </w:pPr>
          </w:p>
        </w:tc>
      </w:tr>
    </w:tbl>
    <w:p w:rsidR="00CD3534" w:rsidRPr="009C43A0" w:rsidRDefault="00CD3534" w:rsidP="00CD3534">
      <w:pPr>
        <w:shd w:val="clear" w:color="auto" w:fill="FFFFFF"/>
        <w:spacing w:after="0" w:line="240" w:lineRule="auto"/>
        <w:ind w:firstLine="709"/>
        <w:jc w:val="both"/>
        <w:rPr>
          <w:rFonts w:ascii="Times New Roman" w:hAnsi="Times New Roman"/>
          <w:bCs/>
          <w:color w:val="000000"/>
          <w:sz w:val="24"/>
          <w:szCs w:val="24"/>
          <w:shd w:val="clear" w:color="auto" w:fill="FFFFFF"/>
        </w:rPr>
      </w:pPr>
      <w:r w:rsidRPr="009C43A0">
        <w:rPr>
          <w:rFonts w:ascii="Times New Roman" w:hAnsi="Times New Roman"/>
          <w:bCs/>
          <w:color w:val="000000"/>
          <w:sz w:val="24"/>
          <w:szCs w:val="24"/>
          <w:shd w:val="clear" w:color="auto" w:fill="FFFFFF"/>
        </w:rPr>
        <w:t>Выпускная квалификационная работа по профессии проводится в виде демонстрационного экзамена, который способствует систем</w:t>
      </w:r>
      <w:r w:rsidRPr="009C43A0">
        <w:rPr>
          <w:rFonts w:ascii="Times New Roman" w:hAnsi="Times New Roman"/>
          <w:bCs/>
          <w:color w:val="000000"/>
          <w:sz w:val="24"/>
          <w:szCs w:val="24"/>
          <w:shd w:val="clear" w:color="auto" w:fill="FFFFFF"/>
        </w:rPr>
        <w:t>а</w:t>
      </w:r>
      <w:r w:rsidRPr="009C43A0">
        <w:rPr>
          <w:rFonts w:ascii="Times New Roman" w:hAnsi="Times New Roman"/>
          <w:bCs/>
          <w:color w:val="000000"/>
          <w:sz w:val="24"/>
          <w:szCs w:val="24"/>
          <w:shd w:val="clear" w:color="auto" w:fill="FFFFFF"/>
        </w:rPr>
        <w:t>тизации и закреплению знаний выпускника по профессии при решении конкретных задач, а также выяснению уровня подготовки выпускн</w:t>
      </w:r>
      <w:r w:rsidRPr="009C43A0">
        <w:rPr>
          <w:rFonts w:ascii="Times New Roman" w:hAnsi="Times New Roman"/>
          <w:bCs/>
          <w:color w:val="000000"/>
          <w:sz w:val="24"/>
          <w:szCs w:val="24"/>
          <w:shd w:val="clear" w:color="auto" w:fill="FFFFFF"/>
        </w:rPr>
        <w:t>и</w:t>
      </w:r>
      <w:r w:rsidRPr="009C43A0">
        <w:rPr>
          <w:rFonts w:ascii="Times New Roman" w:hAnsi="Times New Roman"/>
          <w:bCs/>
          <w:color w:val="000000"/>
          <w:sz w:val="24"/>
          <w:szCs w:val="24"/>
          <w:shd w:val="clear" w:color="auto" w:fill="FFFFFF"/>
        </w:rPr>
        <w:t>ка к самостоятельной профессиональной деятельности.</w:t>
      </w:r>
    </w:p>
    <w:p w:rsidR="00CD3534" w:rsidRPr="009C43A0" w:rsidRDefault="00CD3534" w:rsidP="00CD3534">
      <w:pPr>
        <w:shd w:val="clear" w:color="auto" w:fill="FFFFFF"/>
        <w:spacing w:after="0" w:line="240" w:lineRule="auto"/>
        <w:ind w:firstLine="709"/>
        <w:jc w:val="both"/>
        <w:rPr>
          <w:rFonts w:ascii="Times New Roman" w:hAnsi="Times New Roman"/>
          <w:bCs/>
          <w:color w:val="000000"/>
          <w:sz w:val="24"/>
          <w:szCs w:val="24"/>
          <w:shd w:val="clear" w:color="auto" w:fill="FFFFFF"/>
        </w:rPr>
      </w:pPr>
      <w:r w:rsidRPr="009C43A0">
        <w:rPr>
          <w:rFonts w:ascii="Times New Roman" w:hAnsi="Times New Roman"/>
          <w:bCs/>
          <w:color w:val="000000"/>
          <w:sz w:val="24"/>
          <w:szCs w:val="24"/>
          <w:shd w:val="clear" w:color="auto" w:fill="FFFFFF"/>
        </w:rPr>
        <w:t>Содержание заданий выпускной квалификационной работы должна соответствовать результатам освоения одного или нескольких профессиональных модулей, входящих в образовательную программу среднего профессионального образования.</w:t>
      </w:r>
    </w:p>
    <w:p w:rsidR="00533C1B" w:rsidRDefault="00533C1B">
      <w:pPr>
        <w:spacing w:after="0" w:line="240" w:lineRule="auto"/>
        <w:rPr>
          <w:rFonts w:ascii="Times New Roman" w:hAnsi="Times New Roman"/>
          <w:b/>
          <w:sz w:val="24"/>
          <w:szCs w:val="24"/>
        </w:rPr>
      </w:pPr>
    </w:p>
    <w:p w:rsidR="000E4E1A" w:rsidRDefault="000E4E1A">
      <w:pPr>
        <w:spacing w:after="0" w:line="240" w:lineRule="auto"/>
        <w:rPr>
          <w:rFonts w:ascii="Times New Roman" w:hAnsi="Times New Roman"/>
          <w:b/>
          <w:sz w:val="24"/>
          <w:szCs w:val="24"/>
        </w:rPr>
      </w:pPr>
      <w:r>
        <w:rPr>
          <w:rFonts w:ascii="Times New Roman" w:hAnsi="Times New Roman"/>
          <w:b/>
          <w:sz w:val="24"/>
          <w:szCs w:val="24"/>
        </w:rPr>
        <w:br w:type="page"/>
      </w:r>
    </w:p>
    <w:p w:rsidR="00533C1B" w:rsidRDefault="004D55C8">
      <w:pPr>
        <w:spacing w:after="0" w:line="240" w:lineRule="auto"/>
        <w:rPr>
          <w:rFonts w:ascii="Times New Roman" w:hAnsi="Times New Roman"/>
          <w:b/>
          <w:sz w:val="24"/>
          <w:szCs w:val="24"/>
        </w:rPr>
      </w:pPr>
      <w:r>
        <w:rPr>
          <w:rFonts w:ascii="Times New Roman" w:hAnsi="Times New Roman"/>
          <w:b/>
          <w:sz w:val="24"/>
          <w:szCs w:val="24"/>
        </w:rPr>
        <w:lastRenderedPageBreak/>
        <w:t xml:space="preserve">5.2 </w:t>
      </w:r>
      <w:r w:rsidR="00EB156C">
        <w:rPr>
          <w:rFonts w:ascii="Times New Roman" w:hAnsi="Times New Roman"/>
          <w:b/>
          <w:sz w:val="24"/>
          <w:szCs w:val="24"/>
        </w:rPr>
        <w:t>Примерный к</w:t>
      </w:r>
      <w:r w:rsidR="00533C1B">
        <w:rPr>
          <w:rFonts w:ascii="Times New Roman" w:hAnsi="Times New Roman"/>
          <w:b/>
          <w:sz w:val="24"/>
          <w:szCs w:val="24"/>
        </w:rPr>
        <w:t>алендарный учебный график</w:t>
      </w:r>
      <w:r w:rsidR="0048310B">
        <w:rPr>
          <w:rFonts w:ascii="Times New Roman" w:hAnsi="Times New Roman"/>
          <w:b/>
          <w:sz w:val="24"/>
          <w:szCs w:val="24"/>
        </w:rPr>
        <w:t xml:space="preserve"> (для квалификации токарь – токарь-расточник)</w:t>
      </w:r>
    </w:p>
    <w:p w:rsidR="00533C1B" w:rsidRDefault="00533C1B">
      <w:pPr>
        <w:spacing w:after="0" w:line="240" w:lineRule="auto"/>
        <w:rPr>
          <w:rFonts w:ascii="Times New Roman" w:hAnsi="Times New Roman"/>
          <w:b/>
          <w:sz w:val="24"/>
          <w:szCs w:val="24"/>
        </w:rPr>
      </w:pPr>
    </w:p>
    <w:p w:rsidR="00533C1B" w:rsidRDefault="00533C1B">
      <w:pPr>
        <w:spacing w:after="0" w:line="240" w:lineRule="auto"/>
        <w:rPr>
          <w:rFonts w:ascii="Times New Roman" w:hAnsi="Times New Roman"/>
          <w:b/>
          <w:sz w:val="24"/>
          <w:szCs w:val="24"/>
        </w:rPr>
      </w:pPr>
      <w:r>
        <w:rPr>
          <w:rFonts w:ascii="Times New Roman" w:hAnsi="Times New Roman"/>
          <w:b/>
          <w:sz w:val="24"/>
          <w:szCs w:val="24"/>
        </w:rPr>
        <w:t>1 семестр</w:t>
      </w:r>
    </w:p>
    <w:p w:rsidR="00533C1B" w:rsidRDefault="00533C1B">
      <w:pPr>
        <w:spacing w:after="0" w:line="240" w:lineRule="auto"/>
        <w:rPr>
          <w:rFonts w:ascii="Times New Roman" w:hAnsi="Times New Roman"/>
          <w:b/>
          <w:sz w:val="24"/>
          <w:szCs w:val="24"/>
        </w:rPr>
      </w:pPr>
    </w:p>
    <w:tbl>
      <w:tblPr>
        <w:tblW w:w="13474" w:type="dxa"/>
        <w:jc w:val="center"/>
        <w:tblLook w:val="04A0"/>
      </w:tblPr>
      <w:tblGrid>
        <w:gridCol w:w="936"/>
        <w:gridCol w:w="4153"/>
        <w:gridCol w:w="465"/>
        <w:gridCol w:w="380"/>
        <w:gridCol w:w="380"/>
        <w:gridCol w:w="380"/>
        <w:gridCol w:w="465"/>
        <w:gridCol w:w="378"/>
        <w:gridCol w:w="378"/>
        <w:gridCol w:w="377"/>
        <w:gridCol w:w="465"/>
        <w:gridCol w:w="436"/>
        <w:gridCol w:w="436"/>
        <w:gridCol w:w="436"/>
        <w:gridCol w:w="465"/>
        <w:gridCol w:w="436"/>
        <w:gridCol w:w="436"/>
        <w:gridCol w:w="436"/>
        <w:gridCol w:w="465"/>
        <w:gridCol w:w="735"/>
        <w:gridCol w:w="436"/>
      </w:tblGrid>
      <w:tr w:rsidR="00533C1B" w:rsidRPr="00C8275E" w:rsidTr="0048310B">
        <w:trPr>
          <w:trHeight w:val="288"/>
          <w:jc w:val="center"/>
        </w:trPr>
        <w:tc>
          <w:tcPr>
            <w:tcW w:w="936" w:type="dxa"/>
            <w:vMerge w:val="restart"/>
            <w:tcBorders>
              <w:top w:val="single" w:sz="8" w:space="0" w:color="auto"/>
              <w:left w:val="single" w:sz="8" w:space="0" w:color="auto"/>
              <w:right w:val="single" w:sz="8" w:space="0" w:color="auto"/>
            </w:tcBorders>
            <w:textDirection w:val="btLr"/>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p>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Индекс</w:t>
            </w:r>
          </w:p>
          <w:p w:rsidR="00533C1B" w:rsidRPr="00C8275E" w:rsidRDefault="00533C1B" w:rsidP="00533C1B">
            <w:pPr>
              <w:spacing w:after="0" w:line="240" w:lineRule="auto"/>
              <w:jc w:val="center"/>
              <w:rPr>
                <w:rFonts w:ascii="Times New Roman" w:hAnsi="Times New Roman"/>
                <w:b/>
                <w:bCs/>
                <w:color w:val="000000"/>
                <w:sz w:val="16"/>
                <w:szCs w:val="16"/>
              </w:rPr>
            </w:pPr>
          </w:p>
          <w:p w:rsidR="00533C1B" w:rsidRPr="00C8275E" w:rsidRDefault="00533C1B" w:rsidP="00533C1B">
            <w:pPr>
              <w:spacing w:after="0" w:line="240" w:lineRule="auto"/>
              <w:jc w:val="center"/>
              <w:rPr>
                <w:rFonts w:ascii="Times New Roman" w:hAnsi="Times New Roman"/>
                <w:b/>
                <w:bCs/>
                <w:color w:val="000000"/>
                <w:sz w:val="16"/>
                <w:szCs w:val="16"/>
              </w:rPr>
            </w:pPr>
          </w:p>
        </w:tc>
        <w:tc>
          <w:tcPr>
            <w:tcW w:w="4153" w:type="dxa"/>
            <w:tcBorders>
              <w:top w:val="single" w:sz="8" w:space="0" w:color="auto"/>
              <w:left w:val="nil"/>
              <w:bottom w:val="nil"/>
              <w:right w:val="single" w:sz="8" w:space="0" w:color="auto"/>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65" w:type="dxa"/>
            <w:tcBorders>
              <w:top w:val="single" w:sz="8" w:space="0" w:color="auto"/>
              <w:left w:val="nil"/>
              <w:bottom w:val="nil"/>
              <w:right w:val="single" w:sz="8" w:space="0" w:color="auto"/>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1140" w:type="dxa"/>
            <w:gridSpan w:val="3"/>
            <w:tcBorders>
              <w:top w:val="single" w:sz="8" w:space="0" w:color="auto"/>
              <w:left w:val="nil"/>
              <w:bottom w:val="nil"/>
              <w:right w:val="single" w:sz="8" w:space="0" w:color="000000"/>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сентябрь</w:t>
            </w:r>
          </w:p>
        </w:tc>
        <w:tc>
          <w:tcPr>
            <w:tcW w:w="465" w:type="dxa"/>
            <w:tcBorders>
              <w:top w:val="single" w:sz="8" w:space="0" w:color="auto"/>
              <w:left w:val="nil"/>
              <w:bottom w:val="nil"/>
              <w:right w:val="single" w:sz="8" w:space="0" w:color="auto"/>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1133" w:type="dxa"/>
            <w:gridSpan w:val="3"/>
            <w:tcBorders>
              <w:top w:val="single" w:sz="8" w:space="0" w:color="auto"/>
              <w:left w:val="nil"/>
              <w:bottom w:val="nil"/>
              <w:right w:val="single" w:sz="8" w:space="0" w:color="000000"/>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октябрь</w:t>
            </w:r>
          </w:p>
        </w:tc>
        <w:tc>
          <w:tcPr>
            <w:tcW w:w="465" w:type="dxa"/>
            <w:tcBorders>
              <w:top w:val="single" w:sz="8" w:space="0" w:color="auto"/>
              <w:left w:val="nil"/>
              <w:bottom w:val="nil"/>
              <w:right w:val="single" w:sz="8" w:space="0" w:color="auto"/>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1308" w:type="dxa"/>
            <w:gridSpan w:val="3"/>
            <w:tcBorders>
              <w:top w:val="single" w:sz="8" w:space="0" w:color="auto"/>
              <w:left w:val="nil"/>
              <w:bottom w:val="nil"/>
              <w:right w:val="single" w:sz="8" w:space="0" w:color="000000"/>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ноябрь</w:t>
            </w:r>
          </w:p>
        </w:tc>
        <w:tc>
          <w:tcPr>
            <w:tcW w:w="465" w:type="dxa"/>
            <w:tcBorders>
              <w:top w:val="single" w:sz="8" w:space="0" w:color="auto"/>
              <w:left w:val="nil"/>
              <w:bottom w:val="nil"/>
              <w:right w:val="single" w:sz="8" w:space="0" w:color="auto"/>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1308" w:type="dxa"/>
            <w:gridSpan w:val="3"/>
            <w:tcBorders>
              <w:top w:val="single" w:sz="8" w:space="0" w:color="auto"/>
              <w:left w:val="nil"/>
              <w:bottom w:val="nil"/>
              <w:right w:val="single" w:sz="8" w:space="0" w:color="000000"/>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декабрь</w:t>
            </w:r>
          </w:p>
        </w:tc>
        <w:tc>
          <w:tcPr>
            <w:tcW w:w="465" w:type="dxa"/>
            <w:tcBorders>
              <w:top w:val="single" w:sz="8" w:space="0" w:color="auto"/>
              <w:left w:val="nil"/>
              <w:bottom w:val="nil"/>
              <w:right w:val="single" w:sz="8" w:space="0" w:color="auto"/>
            </w:tcBorders>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735" w:type="dxa"/>
            <w:tcBorders>
              <w:top w:val="single" w:sz="8" w:space="0" w:color="auto"/>
              <w:left w:val="nil"/>
              <w:bottom w:val="single" w:sz="4" w:space="0" w:color="auto"/>
              <w:right w:val="nil"/>
            </w:tcBorders>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январь</w:t>
            </w:r>
          </w:p>
        </w:tc>
        <w:tc>
          <w:tcPr>
            <w:tcW w:w="436" w:type="dxa"/>
            <w:tcBorders>
              <w:top w:val="single" w:sz="8" w:space="0" w:color="auto"/>
              <w:left w:val="nil"/>
              <w:bottom w:val="single" w:sz="4" w:space="0" w:color="auto"/>
              <w:right w:val="nil"/>
            </w:tcBorders>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 </w:t>
            </w:r>
          </w:p>
        </w:tc>
      </w:tr>
      <w:tr w:rsidR="00533C1B" w:rsidRPr="00C8275E" w:rsidTr="0048310B">
        <w:trPr>
          <w:trHeight w:val="300"/>
          <w:jc w:val="center"/>
        </w:trPr>
        <w:tc>
          <w:tcPr>
            <w:tcW w:w="936" w:type="dxa"/>
            <w:vMerge/>
            <w:tcBorders>
              <w:left w:val="single" w:sz="8" w:space="0" w:color="auto"/>
              <w:right w:val="single" w:sz="8" w:space="0" w:color="auto"/>
            </w:tcBorders>
            <w:textDirection w:val="btLr"/>
            <w:vAlign w:val="center"/>
            <w:hideMark/>
          </w:tcPr>
          <w:p w:rsidR="00533C1B" w:rsidRPr="00C8275E" w:rsidRDefault="00533C1B" w:rsidP="00533C1B">
            <w:pPr>
              <w:spacing w:after="0" w:line="240" w:lineRule="auto"/>
              <w:rPr>
                <w:rFonts w:ascii="Times New Roman" w:hAnsi="Times New Roman"/>
                <w:b/>
                <w:bCs/>
                <w:color w:val="000000"/>
                <w:sz w:val="16"/>
                <w:szCs w:val="16"/>
              </w:rPr>
            </w:pPr>
          </w:p>
        </w:tc>
        <w:tc>
          <w:tcPr>
            <w:tcW w:w="4153"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Компоненты программы</w:t>
            </w:r>
          </w:p>
        </w:tc>
        <w:tc>
          <w:tcPr>
            <w:tcW w:w="4976" w:type="dxa"/>
            <w:gridSpan w:val="12"/>
            <w:tcBorders>
              <w:top w:val="single" w:sz="8" w:space="0" w:color="auto"/>
              <w:left w:val="single" w:sz="8" w:space="0" w:color="auto"/>
              <w:bottom w:val="single" w:sz="8" w:space="0" w:color="auto"/>
              <w:right w:val="nil"/>
            </w:tcBorders>
            <w:noWrap/>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Порядковые номера недель учебного года</w:t>
            </w:r>
          </w:p>
        </w:tc>
        <w:tc>
          <w:tcPr>
            <w:tcW w:w="465" w:type="dxa"/>
            <w:tcBorders>
              <w:top w:val="single" w:sz="8" w:space="0" w:color="auto"/>
              <w:left w:val="nil"/>
              <w:bottom w:val="single" w:sz="8" w:space="0" w:color="auto"/>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single" w:sz="8" w:space="0" w:color="auto"/>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single" w:sz="8" w:space="0" w:color="auto"/>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single" w:sz="8" w:space="0" w:color="auto"/>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65" w:type="dxa"/>
            <w:tcBorders>
              <w:top w:val="single" w:sz="8" w:space="0" w:color="auto"/>
              <w:left w:val="nil"/>
              <w:bottom w:val="single" w:sz="8" w:space="0" w:color="auto"/>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735" w:type="dxa"/>
            <w:tcBorders>
              <w:top w:val="single" w:sz="8" w:space="0" w:color="auto"/>
              <w:left w:val="nil"/>
              <w:bottom w:val="single" w:sz="8" w:space="0" w:color="auto"/>
              <w:right w:val="nil"/>
            </w:tcBorders>
            <w:shd w:val="clear" w:color="000000" w:fill="D9D9D9"/>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single" w:sz="8" w:space="0" w:color="auto"/>
              <w:right w:val="nil"/>
            </w:tcBorders>
            <w:shd w:val="clear" w:color="000000" w:fill="D9D9D9"/>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r>
      <w:tr w:rsidR="00533C1B" w:rsidRPr="00C8275E" w:rsidTr="0048310B">
        <w:trPr>
          <w:trHeight w:val="53"/>
          <w:jc w:val="center"/>
        </w:trPr>
        <w:tc>
          <w:tcPr>
            <w:tcW w:w="936" w:type="dxa"/>
            <w:vMerge/>
            <w:tcBorders>
              <w:left w:val="single" w:sz="8" w:space="0" w:color="auto"/>
              <w:right w:val="single" w:sz="8" w:space="0" w:color="auto"/>
            </w:tcBorders>
            <w:textDirection w:val="btLr"/>
            <w:vAlign w:val="center"/>
            <w:hideMark/>
          </w:tcPr>
          <w:p w:rsidR="00533C1B" w:rsidRPr="00C8275E" w:rsidRDefault="00533C1B" w:rsidP="00533C1B">
            <w:pPr>
              <w:spacing w:after="0" w:line="240" w:lineRule="auto"/>
              <w:rPr>
                <w:rFonts w:ascii="Times New Roman" w:hAnsi="Times New Roman"/>
                <w:b/>
                <w:bCs/>
                <w:color w:val="000000"/>
                <w:sz w:val="16"/>
                <w:szCs w:val="16"/>
              </w:rPr>
            </w:pPr>
          </w:p>
        </w:tc>
        <w:tc>
          <w:tcPr>
            <w:tcW w:w="4153" w:type="dxa"/>
            <w:tcBorders>
              <w:top w:val="nil"/>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65"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w:t>
            </w:r>
          </w:p>
        </w:tc>
        <w:tc>
          <w:tcPr>
            <w:tcW w:w="380"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2</w:t>
            </w:r>
          </w:p>
        </w:tc>
        <w:tc>
          <w:tcPr>
            <w:tcW w:w="380"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3</w:t>
            </w:r>
          </w:p>
        </w:tc>
        <w:tc>
          <w:tcPr>
            <w:tcW w:w="380"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4</w:t>
            </w:r>
          </w:p>
        </w:tc>
        <w:tc>
          <w:tcPr>
            <w:tcW w:w="465"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5</w:t>
            </w:r>
          </w:p>
        </w:tc>
        <w:tc>
          <w:tcPr>
            <w:tcW w:w="378"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6</w:t>
            </w:r>
          </w:p>
        </w:tc>
        <w:tc>
          <w:tcPr>
            <w:tcW w:w="378"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7</w:t>
            </w:r>
          </w:p>
        </w:tc>
        <w:tc>
          <w:tcPr>
            <w:tcW w:w="377"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8</w:t>
            </w:r>
          </w:p>
        </w:tc>
        <w:tc>
          <w:tcPr>
            <w:tcW w:w="465"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9</w:t>
            </w:r>
          </w:p>
        </w:tc>
        <w:tc>
          <w:tcPr>
            <w:tcW w:w="436"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10</w:t>
            </w:r>
          </w:p>
        </w:tc>
        <w:tc>
          <w:tcPr>
            <w:tcW w:w="436" w:type="dxa"/>
            <w:tcBorders>
              <w:top w:val="nil"/>
              <w:left w:val="nil"/>
              <w:bottom w:val="nil"/>
              <w:right w:val="single" w:sz="8" w:space="0" w:color="auto"/>
            </w:tcBorders>
            <w:shd w:val="clear" w:color="000000" w:fill="E2EFDA"/>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11</w:t>
            </w:r>
          </w:p>
        </w:tc>
        <w:tc>
          <w:tcPr>
            <w:tcW w:w="436" w:type="dxa"/>
            <w:tcBorders>
              <w:top w:val="nil"/>
              <w:left w:val="nil"/>
              <w:bottom w:val="nil"/>
              <w:right w:val="single" w:sz="8" w:space="0" w:color="auto"/>
            </w:tcBorders>
            <w:shd w:val="clear" w:color="auto" w:fill="F2DBDB" w:themeFill="accent2" w:themeFillTint="33"/>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12</w:t>
            </w:r>
          </w:p>
        </w:tc>
        <w:tc>
          <w:tcPr>
            <w:tcW w:w="465" w:type="dxa"/>
            <w:tcBorders>
              <w:top w:val="nil"/>
              <w:left w:val="nil"/>
              <w:bottom w:val="nil"/>
              <w:right w:val="single" w:sz="8" w:space="0" w:color="auto"/>
            </w:tcBorders>
            <w:shd w:val="clear" w:color="auto" w:fill="F2DBDB" w:themeFill="accent2" w:themeFillTint="33"/>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13</w:t>
            </w:r>
          </w:p>
        </w:tc>
        <w:tc>
          <w:tcPr>
            <w:tcW w:w="436" w:type="dxa"/>
            <w:tcBorders>
              <w:top w:val="nil"/>
              <w:left w:val="nil"/>
              <w:bottom w:val="nil"/>
              <w:right w:val="single" w:sz="8" w:space="0" w:color="auto"/>
            </w:tcBorders>
            <w:shd w:val="clear" w:color="auto" w:fill="F2DBDB" w:themeFill="accent2" w:themeFillTint="33"/>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14</w:t>
            </w:r>
          </w:p>
        </w:tc>
        <w:tc>
          <w:tcPr>
            <w:tcW w:w="436" w:type="dxa"/>
            <w:tcBorders>
              <w:top w:val="nil"/>
              <w:left w:val="nil"/>
              <w:bottom w:val="nil"/>
              <w:right w:val="single" w:sz="8" w:space="0" w:color="auto"/>
            </w:tcBorders>
            <w:shd w:val="clear" w:color="000000" w:fill="8EA9DB"/>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15</w:t>
            </w:r>
          </w:p>
        </w:tc>
        <w:tc>
          <w:tcPr>
            <w:tcW w:w="436" w:type="dxa"/>
            <w:tcBorders>
              <w:top w:val="nil"/>
              <w:left w:val="nil"/>
              <w:bottom w:val="nil"/>
              <w:right w:val="single" w:sz="8" w:space="0" w:color="auto"/>
            </w:tcBorders>
            <w:shd w:val="clear" w:color="000000" w:fill="8EA9DB"/>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16</w:t>
            </w:r>
          </w:p>
        </w:tc>
        <w:tc>
          <w:tcPr>
            <w:tcW w:w="465" w:type="dxa"/>
            <w:tcBorders>
              <w:top w:val="nil"/>
              <w:left w:val="nil"/>
              <w:bottom w:val="nil"/>
              <w:right w:val="single" w:sz="8" w:space="0" w:color="auto"/>
            </w:tcBorders>
            <w:shd w:val="clear" w:color="000000" w:fill="8EA9DB"/>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17</w:t>
            </w:r>
          </w:p>
        </w:tc>
        <w:tc>
          <w:tcPr>
            <w:tcW w:w="735" w:type="dxa"/>
            <w:tcBorders>
              <w:top w:val="nil"/>
              <w:left w:val="nil"/>
              <w:bottom w:val="nil"/>
              <w:right w:val="single" w:sz="8"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18</w:t>
            </w:r>
          </w:p>
        </w:tc>
        <w:tc>
          <w:tcPr>
            <w:tcW w:w="436" w:type="dxa"/>
            <w:tcBorders>
              <w:top w:val="nil"/>
              <w:left w:val="nil"/>
              <w:bottom w:val="nil"/>
              <w:right w:val="single" w:sz="8"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19</w:t>
            </w:r>
          </w:p>
        </w:tc>
      </w:tr>
      <w:tr w:rsidR="00533C1B" w:rsidRPr="00C8275E" w:rsidTr="0048310B">
        <w:trPr>
          <w:trHeight w:val="288"/>
          <w:jc w:val="center"/>
        </w:trPr>
        <w:tc>
          <w:tcPr>
            <w:tcW w:w="936" w:type="dxa"/>
            <w:vMerge/>
            <w:tcBorders>
              <w:left w:val="single" w:sz="8" w:space="0" w:color="auto"/>
              <w:bottom w:val="nil"/>
              <w:right w:val="single" w:sz="8" w:space="0" w:color="auto"/>
            </w:tcBorders>
            <w:textDirection w:val="btLr"/>
            <w:vAlign w:val="center"/>
            <w:hideMark/>
          </w:tcPr>
          <w:p w:rsidR="00533C1B" w:rsidRPr="00C8275E" w:rsidRDefault="00533C1B" w:rsidP="00533C1B">
            <w:pPr>
              <w:spacing w:after="0" w:line="240" w:lineRule="auto"/>
              <w:rPr>
                <w:rFonts w:ascii="Times New Roman" w:hAnsi="Times New Roman"/>
                <w:b/>
                <w:bCs/>
                <w:color w:val="000000"/>
                <w:sz w:val="16"/>
                <w:szCs w:val="16"/>
              </w:rPr>
            </w:pPr>
          </w:p>
        </w:tc>
        <w:tc>
          <w:tcPr>
            <w:tcW w:w="4153" w:type="dxa"/>
            <w:tcBorders>
              <w:top w:val="nil"/>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203" w:type="dxa"/>
            <w:gridSpan w:val="8"/>
            <w:tcBorders>
              <w:top w:val="single" w:sz="8" w:space="0" w:color="auto"/>
              <w:left w:val="single" w:sz="8" w:space="0" w:color="auto"/>
              <w:bottom w:val="nil"/>
              <w:right w:val="nil"/>
            </w:tcBorders>
            <w:noWrap/>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Номера календарных недель</w:t>
            </w:r>
          </w:p>
        </w:tc>
        <w:tc>
          <w:tcPr>
            <w:tcW w:w="465"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65"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65" w:type="dxa"/>
            <w:tcBorders>
              <w:top w:val="single" w:sz="8" w:space="0" w:color="auto"/>
              <w:left w:val="nil"/>
              <w:bottom w:val="nil"/>
              <w:right w:val="nil"/>
            </w:tcBorders>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735" w:type="dxa"/>
            <w:tcBorders>
              <w:top w:val="single" w:sz="8" w:space="0" w:color="auto"/>
              <w:left w:val="nil"/>
              <w:bottom w:val="nil"/>
              <w:right w:val="nil"/>
            </w:tcBorders>
            <w:shd w:val="clear" w:color="000000" w:fill="D9D9D9"/>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c>
          <w:tcPr>
            <w:tcW w:w="436" w:type="dxa"/>
            <w:tcBorders>
              <w:top w:val="single" w:sz="8" w:space="0" w:color="auto"/>
              <w:left w:val="nil"/>
              <w:bottom w:val="nil"/>
              <w:right w:val="nil"/>
            </w:tcBorders>
            <w:shd w:val="clear" w:color="000000" w:fill="D9D9D9"/>
            <w:vAlign w:val="center"/>
            <w:hideMark/>
          </w:tcPr>
          <w:p w:rsidR="00533C1B" w:rsidRPr="00C8275E" w:rsidRDefault="00533C1B" w:rsidP="00533C1B">
            <w:pPr>
              <w:spacing w:after="0" w:line="240" w:lineRule="auto"/>
              <w:rPr>
                <w:rFonts w:ascii="Times New Roman" w:hAnsi="Times New Roman"/>
                <w:b/>
                <w:bCs/>
                <w:color w:val="000000"/>
              </w:rPr>
            </w:pPr>
            <w:r w:rsidRPr="00C8275E">
              <w:rPr>
                <w:rFonts w:ascii="Times New Roman" w:hAnsi="Times New Roman"/>
                <w:b/>
                <w:bCs/>
                <w:color w:val="000000"/>
              </w:rPr>
              <w:t> </w:t>
            </w:r>
          </w:p>
        </w:tc>
      </w:tr>
      <w:tr w:rsidR="00533C1B" w:rsidRPr="00C8275E" w:rsidTr="0048310B">
        <w:trPr>
          <w:trHeight w:val="300"/>
          <w:jc w:val="center"/>
        </w:trPr>
        <w:tc>
          <w:tcPr>
            <w:tcW w:w="936" w:type="dxa"/>
            <w:tcBorders>
              <w:top w:val="nil"/>
              <w:left w:val="single" w:sz="8" w:space="0" w:color="auto"/>
              <w:bottom w:val="single" w:sz="8" w:space="0" w:color="auto"/>
              <w:right w:val="single" w:sz="8" w:space="0" w:color="auto"/>
            </w:tcBorders>
            <w:textDirection w:val="btLr"/>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153" w:type="dxa"/>
            <w:tcBorders>
              <w:top w:val="nil"/>
              <w:left w:val="nil"/>
              <w:bottom w:val="single" w:sz="8" w:space="0" w:color="auto"/>
              <w:right w:val="nil"/>
            </w:tcBorders>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65" w:type="dxa"/>
            <w:tcBorders>
              <w:top w:val="single" w:sz="4" w:space="0" w:color="auto"/>
              <w:left w:val="single" w:sz="4" w:space="0" w:color="auto"/>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80"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37</w:t>
            </w:r>
          </w:p>
        </w:tc>
        <w:tc>
          <w:tcPr>
            <w:tcW w:w="380"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38</w:t>
            </w:r>
          </w:p>
        </w:tc>
        <w:tc>
          <w:tcPr>
            <w:tcW w:w="380"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39</w:t>
            </w:r>
          </w:p>
        </w:tc>
        <w:tc>
          <w:tcPr>
            <w:tcW w:w="465"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40</w:t>
            </w:r>
          </w:p>
        </w:tc>
        <w:tc>
          <w:tcPr>
            <w:tcW w:w="378"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41</w:t>
            </w:r>
          </w:p>
        </w:tc>
        <w:tc>
          <w:tcPr>
            <w:tcW w:w="378"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42</w:t>
            </w:r>
          </w:p>
        </w:tc>
        <w:tc>
          <w:tcPr>
            <w:tcW w:w="377"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43</w:t>
            </w:r>
          </w:p>
        </w:tc>
        <w:tc>
          <w:tcPr>
            <w:tcW w:w="465"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44</w:t>
            </w:r>
          </w:p>
        </w:tc>
        <w:tc>
          <w:tcPr>
            <w:tcW w:w="436"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45</w:t>
            </w:r>
          </w:p>
        </w:tc>
        <w:tc>
          <w:tcPr>
            <w:tcW w:w="436"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46</w:t>
            </w:r>
          </w:p>
        </w:tc>
        <w:tc>
          <w:tcPr>
            <w:tcW w:w="436"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47</w:t>
            </w:r>
          </w:p>
        </w:tc>
        <w:tc>
          <w:tcPr>
            <w:tcW w:w="465"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48</w:t>
            </w:r>
          </w:p>
        </w:tc>
        <w:tc>
          <w:tcPr>
            <w:tcW w:w="436"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49</w:t>
            </w:r>
          </w:p>
        </w:tc>
        <w:tc>
          <w:tcPr>
            <w:tcW w:w="436"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50</w:t>
            </w:r>
          </w:p>
        </w:tc>
        <w:tc>
          <w:tcPr>
            <w:tcW w:w="436"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51</w:t>
            </w:r>
          </w:p>
        </w:tc>
        <w:tc>
          <w:tcPr>
            <w:tcW w:w="465" w:type="dxa"/>
            <w:tcBorders>
              <w:top w:val="single" w:sz="4" w:space="0" w:color="auto"/>
              <w:left w:val="nil"/>
              <w:bottom w:val="single" w:sz="8"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52</w:t>
            </w:r>
          </w:p>
        </w:tc>
        <w:tc>
          <w:tcPr>
            <w:tcW w:w="735" w:type="dxa"/>
            <w:tcBorders>
              <w:top w:val="single" w:sz="4" w:space="0" w:color="auto"/>
              <w:left w:val="nil"/>
              <w:bottom w:val="single" w:sz="8" w:space="0" w:color="auto"/>
              <w:right w:val="single" w:sz="4"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w:t>
            </w:r>
          </w:p>
        </w:tc>
        <w:tc>
          <w:tcPr>
            <w:tcW w:w="436" w:type="dxa"/>
            <w:tcBorders>
              <w:top w:val="single" w:sz="4" w:space="0" w:color="auto"/>
              <w:left w:val="nil"/>
              <w:bottom w:val="single" w:sz="8" w:space="0" w:color="auto"/>
              <w:right w:val="single" w:sz="4"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r>
      <w:tr w:rsidR="00533C1B" w:rsidRPr="00C8275E" w:rsidTr="0048310B">
        <w:trPr>
          <w:trHeight w:val="288"/>
          <w:jc w:val="center"/>
        </w:trPr>
        <w:tc>
          <w:tcPr>
            <w:tcW w:w="936" w:type="dxa"/>
            <w:tcBorders>
              <w:top w:val="nil"/>
              <w:left w:val="single" w:sz="8" w:space="0" w:color="auto"/>
              <w:bottom w:val="nil"/>
              <w:right w:val="nil"/>
            </w:tcBorders>
            <w:shd w:val="clear" w:color="000000" w:fill="FFFF99"/>
            <w:textDirection w:val="btLr"/>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153" w:type="dxa"/>
            <w:tcBorders>
              <w:top w:val="nil"/>
              <w:left w:val="nil"/>
              <w:bottom w:val="nil"/>
              <w:right w:val="nil"/>
            </w:tcBorders>
            <w:shd w:val="clear" w:color="000000" w:fill="FFFF9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тип недели</w:t>
            </w:r>
          </w:p>
        </w:tc>
        <w:tc>
          <w:tcPr>
            <w:tcW w:w="465" w:type="dxa"/>
            <w:tcBorders>
              <w:top w:val="nil"/>
              <w:left w:val="single" w:sz="4" w:space="0" w:color="auto"/>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380"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380"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380"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465"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378"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378"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377"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465"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436"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436"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436"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465"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436" w:type="dxa"/>
            <w:tcBorders>
              <w:top w:val="nil"/>
              <w:left w:val="nil"/>
              <w:bottom w:val="single" w:sz="4" w:space="0" w:color="auto"/>
              <w:right w:val="single" w:sz="4" w:space="0" w:color="auto"/>
            </w:tcBorders>
            <w:shd w:val="clear" w:color="000000" w:fill="F8CBAD"/>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о</w:t>
            </w:r>
          </w:p>
        </w:tc>
        <w:tc>
          <w:tcPr>
            <w:tcW w:w="436" w:type="dxa"/>
            <w:tcBorders>
              <w:top w:val="single" w:sz="4" w:space="0" w:color="auto"/>
              <w:left w:val="nil"/>
              <w:bottom w:val="single" w:sz="4" w:space="0" w:color="auto"/>
              <w:right w:val="single" w:sz="4" w:space="0" w:color="auto"/>
            </w:tcBorders>
            <w:shd w:val="clear" w:color="000000" w:fill="FFC000"/>
            <w:noWrap/>
            <w:vAlign w:val="center"/>
            <w:hideMark/>
          </w:tcPr>
          <w:p w:rsidR="00533C1B" w:rsidRPr="00C8275E" w:rsidRDefault="00533C1B" w:rsidP="00533C1B">
            <w:pPr>
              <w:spacing w:after="0" w:line="240" w:lineRule="auto"/>
              <w:jc w:val="center"/>
              <w:rPr>
                <w:rFonts w:ascii="Arial" w:hAnsi="Arial" w:cs="Arial"/>
                <w:b/>
                <w:bCs/>
                <w:sz w:val="20"/>
                <w:szCs w:val="20"/>
              </w:rPr>
            </w:pPr>
            <w:r w:rsidRPr="00C8275E">
              <w:rPr>
                <w:rFonts w:ascii="Arial" w:hAnsi="Arial" w:cs="Arial"/>
                <w:b/>
                <w:bCs/>
                <w:sz w:val="20"/>
                <w:szCs w:val="20"/>
              </w:rPr>
              <w:t>у</w:t>
            </w:r>
          </w:p>
        </w:tc>
        <w:tc>
          <w:tcPr>
            <w:tcW w:w="436" w:type="dxa"/>
            <w:tcBorders>
              <w:top w:val="single" w:sz="4" w:space="0" w:color="auto"/>
              <w:left w:val="nil"/>
              <w:bottom w:val="single" w:sz="4" w:space="0" w:color="auto"/>
              <w:right w:val="single" w:sz="4" w:space="0" w:color="auto"/>
            </w:tcBorders>
            <w:shd w:val="clear" w:color="000000" w:fill="FFC000"/>
            <w:noWrap/>
            <w:vAlign w:val="center"/>
            <w:hideMark/>
          </w:tcPr>
          <w:p w:rsidR="00533C1B" w:rsidRPr="00C8275E" w:rsidRDefault="00533C1B" w:rsidP="00533C1B">
            <w:pPr>
              <w:spacing w:after="0" w:line="240" w:lineRule="auto"/>
              <w:jc w:val="center"/>
              <w:rPr>
                <w:rFonts w:ascii="Arial" w:hAnsi="Arial" w:cs="Arial"/>
                <w:b/>
                <w:bCs/>
                <w:sz w:val="20"/>
                <w:szCs w:val="20"/>
              </w:rPr>
            </w:pPr>
            <w:r w:rsidRPr="00C8275E">
              <w:rPr>
                <w:rFonts w:ascii="Arial" w:hAnsi="Arial" w:cs="Arial"/>
                <w:b/>
                <w:bCs/>
                <w:sz w:val="20"/>
                <w:szCs w:val="20"/>
              </w:rPr>
              <w:t>у</w:t>
            </w:r>
          </w:p>
        </w:tc>
        <w:tc>
          <w:tcPr>
            <w:tcW w:w="465" w:type="dxa"/>
            <w:tcBorders>
              <w:top w:val="single" w:sz="4" w:space="0" w:color="auto"/>
              <w:left w:val="nil"/>
              <w:bottom w:val="single" w:sz="4" w:space="0" w:color="auto"/>
              <w:right w:val="single" w:sz="4" w:space="0" w:color="auto"/>
            </w:tcBorders>
            <w:shd w:val="clear" w:color="000000" w:fill="0070C0"/>
            <w:noWrap/>
            <w:vAlign w:val="center"/>
            <w:hideMark/>
          </w:tcPr>
          <w:p w:rsidR="00533C1B" w:rsidRPr="00C8275E" w:rsidRDefault="00533C1B" w:rsidP="00533C1B">
            <w:pPr>
              <w:spacing w:after="0" w:line="240" w:lineRule="auto"/>
              <w:jc w:val="center"/>
              <w:rPr>
                <w:rFonts w:ascii="Arial" w:hAnsi="Arial" w:cs="Arial"/>
                <w:sz w:val="20"/>
                <w:szCs w:val="20"/>
              </w:rPr>
            </w:pPr>
            <w:proofErr w:type="spellStart"/>
            <w:proofErr w:type="gramStart"/>
            <w:r w:rsidRPr="00C8275E">
              <w:rPr>
                <w:rFonts w:ascii="Arial" w:hAnsi="Arial" w:cs="Arial"/>
                <w:sz w:val="20"/>
                <w:szCs w:val="20"/>
              </w:rPr>
              <w:t>п</w:t>
            </w:r>
            <w:proofErr w:type="spellEnd"/>
            <w:proofErr w:type="gramEnd"/>
          </w:p>
        </w:tc>
        <w:tc>
          <w:tcPr>
            <w:tcW w:w="735" w:type="dxa"/>
            <w:tcBorders>
              <w:top w:val="nil"/>
              <w:left w:val="nil"/>
              <w:bottom w:val="single" w:sz="4" w:space="0" w:color="auto"/>
              <w:right w:val="single" w:sz="4"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к</w:t>
            </w:r>
          </w:p>
        </w:tc>
        <w:tc>
          <w:tcPr>
            <w:tcW w:w="436" w:type="dxa"/>
            <w:tcBorders>
              <w:top w:val="nil"/>
              <w:left w:val="nil"/>
              <w:bottom w:val="single" w:sz="4" w:space="0" w:color="auto"/>
              <w:right w:val="single" w:sz="4"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к</w:t>
            </w:r>
          </w:p>
        </w:tc>
      </w:tr>
      <w:tr w:rsidR="00533C1B" w:rsidRPr="00C8275E" w:rsidTr="0048310B">
        <w:trPr>
          <w:trHeight w:val="288"/>
          <w:jc w:val="center"/>
        </w:trPr>
        <w:tc>
          <w:tcPr>
            <w:tcW w:w="936" w:type="dxa"/>
            <w:tcBorders>
              <w:top w:val="single" w:sz="4" w:space="0" w:color="auto"/>
              <w:left w:val="single" w:sz="8" w:space="0" w:color="auto"/>
              <w:bottom w:val="single" w:sz="4" w:space="0" w:color="auto"/>
              <w:right w:val="single" w:sz="4" w:space="0" w:color="auto"/>
            </w:tcBorders>
            <w:shd w:val="clear" w:color="000000" w:fill="C0C0C0"/>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ОП.00</w:t>
            </w:r>
          </w:p>
        </w:tc>
        <w:tc>
          <w:tcPr>
            <w:tcW w:w="4153" w:type="dxa"/>
            <w:tcBorders>
              <w:top w:val="single" w:sz="4" w:space="0" w:color="auto"/>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rPr>
                <w:rFonts w:ascii="Times New Roman" w:hAnsi="Times New Roman"/>
                <w:b/>
                <w:bCs/>
                <w:color w:val="000000"/>
                <w:sz w:val="16"/>
                <w:szCs w:val="16"/>
              </w:rPr>
            </w:pPr>
            <w:proofErr w:type="spellStart"/>
            <w:r w:rsidRPr="00C8275E">
              <w:rPr>
                <w:rFonts w:ascii="Times New Roman" w:hAnsi="Times New Roman"/>
                <w:b/>
                <w:bCs/>
                <w:color w:val="000000"/>
                <w:sz w:val="16"/>
                <w:szCs w:val="16"/>
              </w:rPr>
              <w:t>Общепрофессиональный</w:t>
            </w:r>
            <w:proofErr w:type="spellEnd"/>
            <w:r w:rsidRPr="00C8275E">
              <w:rPr>
                <w:rFonts w:ascii="Times New Roman" w:hAnsi="Times New Roman"/>
                <w:b/>
                <w:bCs/>
                <w:color w:val="000000"/>
                <w:sz w:val="16"/>
                <w:szCs w:val="16"/>
              </w:rPr>
              <w:t xml:space="preserve"> цикл </w:t>
            </w:r>
          </w:p>
        </w:tc>
        <w:tc>
          <w:tcPr>
            <w:tcW w:w="465"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80"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80"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80"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6</w:t>
            </w:r>
          </w:p>
        </w:tc>
        <w:tc>
          <w:tcPr>
            <w:tcW w:w="465"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78"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78"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77"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465"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6</w:t>
            </w:r>
          </w:p>
        </w:tc>
        <w:tc>
          <w:tcPr>
            <w:tcW w:w="436"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436"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6</w:t>
            </w:r>
          </w:p>
        </w:tc>
        <w:tc>
          <w:tcPr>
            <w:tcW w:w="436"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4</w:t>
            </w:r>
          </w:p>
        </w:tc>
        <w:tc>
          <w:tcPr>
            <w:tcW w:w="465"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4</w:t>
            </w:r>
          </w:p>
        </w:tc>
        <w:tc>
          <w:tcPr>
            <w:tcW w:w="436"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436"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36"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65" w:type="dxa"/>
            <w:tcBorders>
              <w:top w:val="nil"/>
              <w:left w:val="nil"/>
              <w:bottom w:val="single" w:sz="4" w:space="0" w:color="auto"/>
              <w:right w:val="single" w:sz="4" w:space="0" w:color="auto"/>
            </w:tcBorders>
            <w:shd w:val="clear" w:color="000000" w:fill="C0C0C0"/>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735"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36"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r>
      <w:tr w:rsidR="00533C1B" w:rsidRPr="00C8275E" w:rsidTr="0048310B">
        <w:trPr>
          <w:trHeight w:val="360"/>
          <w:jc w:val="center"/>
        </w:trPr>
        <w:tc>
          <w:tcPr>
            <w:tcW w:w="936" w:type="dxa"/>
            <w:tcBorders>
              <w:top w:val="nil"/>
              <w:left w:val="single" w:sz="8" w:space="0" w:color="auto"/>
              <w:bottom w:val="single" w:sz="4" w:space="0" w:color="auto"/>
              <w:right w:val="single" w:sz="4" w:space="0" w:color="auto"/>
            </w:tcBorders>
            <w:vAlign w:val="center"/>
            <w:hideMark/>
          </w:tcPr>
          <w:p w:rsidR="00533C1B" w:rsidRPr="00C8275E" w:rsidRDefault="00533C1B" w:rsidP="00533C1B">
            <w:pPr>
              <w:spacing w:after="0" w:line="240" w:lineRule="auto"/>
              <w:rPr>
                <w:rFonts w:ascii="Times New Roman" w:hAnsi="Times New Roman"/>
                <w:color w:val="000000"/>
                <w:sz w:val="18"/>
                <w:szCs w:val="18"/>
              </w:rPr>
            </w:pPr>
            <w:r w:rsidRPr="00C8275E">
              <w:rPr>
                <w:rFonts w:ascii="Times New Roman" w:hAnsi="Times New Roman"/>
                <w:color w:val="000000"/>
                <w:sz w:val="18"/>
                <w:szCs w:val="18"/>
              </w:rPr>
              <w:t>ОП.01</w:t>
            </w:r>
          </w:p>
        </w:tc>
        <w:tc>
          <w:tcPr>
            <w:tcW w:w="4153"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both"/>
              <w:rPr>
                <w:rFonts w:ascii="Times New Roman" w:hAnsi="Times New Roman"/>
                <w:color w:val="000000"/>
                <w:sz w:val="16"/>
                <w:szCs w:val="16"/>
              </w:rPr>
            </w:pPr>
            <w:r w:rsidRPr="00C8275E">
              <w:rPr>
                <w:rFonts w:ascii="Times New Roman" w:hAnsi="Times New Roman"/>
                <w:color w:val="000000"/>
                <w:sz w:val="16"/>
                <w:szCs w:val="16"/>
              </w:rPr>
              <w:t>Технические измерения</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7"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735"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r>
      <w:tr w:rsidR="00533C1B" w:rsidRPr="00C8275E" w:rsidTr="0048310B">
        <w:trPr>
          <w:trHeight w:val="360"/>
          <w:jc w:val="center"/>
        </w:trPr>
        <w:tc>
          <w:tcPr>
            <w:tcW w:w="936" w:type="dxa"/>
            <w:tcBorders>
              <w:top w:val="nil"/>
              <w:left w:val="single" w:sz="8" w:space="0" w:color="auto"/>
              <w:bottom w:val="single" w:sz="4" w:space="0" w:color="auto"/>
              <w:right w:val="single" w:sz="4" w:space="0" w:color="auto"/>
            </w:tcBorders>
            <w:vAlign w:val="center"/>
            <w:hideMark/>
          </w:tcPr>
          <w:p w:rsidR="00533C1B" w:rsidRPr="00C8275E" w:rsidRDefault="00533C1B" w:rsidP="00533C1B">
            <w:pPr>
              <w:spacing w:after="0" w:line="240" w:lineRule="auto"/>
              <w:rPr>
                <w:rFonts w:ascii="Times New Roman" w:hAnsi="Times New Roman"/>
                <w:color w:val="000000"/>
                <w:sz w:val="18"/>
                <w:szCs w:val="18"/>
              </w:rPr>
            </w:pPr>
            <w:r w:rsidRPr="00C8275E">
              <w:rPr>
                <w:rFonts w:ascii="Times New Roman" w:hAnsi="Times New Roman"/>
                <w:color w:val="000000"/>
                <w:sz w:val="18"/>
                <w:szCs w:val="18"/>
              </w:rPr>
              <w:t>ОП.02</w:t>
            </w:r>
          </w:p>
        </w:tc>
        <w:tc>
          <w:tcPr>
            <w:tcW w:w="4153"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both"/>
              <w:rPr>
                <w:rFonts w:ascii="Times New Roman" w:hAnsi="Times New Roman"/>
                <w:color w:val="000000"/>
                <w:sz w:val="16"/>
                <w:szCs w:val="16"/>
              </w:rPr>
            </w:pPr>
            <w:r w:rsidRPr="00C8275E">
              <w:rPr>
                <w:rFonts w:ascii="Times New Roman" w:hAnsi="Times New Roman"/>
                <w:color w:val="000000"/>
                <w:sz w:val="16"/>
                <w:szCs w:val="16"/>
              </w:rPr>
              <w:t>Техническая графика</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77"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735"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r>
      <w:tr w:rsidR="00533C1B" w:rsidRPr="00C8275E" w:rsidTr="0048310B">
        <w:trPr>
          <w:trHeight w:val="360"/>
          <w:jc w:val="center"/>
        </w:trPr>
        <w:tc>
          <w:tcPr>
            <w:tcW w:w="936" w:type="dxa"/>
            <w:tcBorders>
              <w:top w:val="nil"/>
              <w:left w:val="single" w:sz="8" w:space="0" w:color="auto"/>
              <w:bottom w:val="single" w:sz="4" w:space="0" w:color="auto"/>
              <w:right w:val="single" w:sz="4" w:space="0" w:color="auto"/>
            </w:tcBorders>
            <w:vAlign w:val="center"/>
            <w:hideMark/>
          </w:tcPr>
          <w:p w:rsidR="00533C1B" w:rsidRPr="00C8275E" w:rsidRDefault="00533C1B" w:rsidP="00533C1B">
            <w:pPr>
              <w:spacing w:after="0" w:line="240" w:lineRule="auto"/>
              <w:rPr>
                <w:rFonts w:ascii="Times New Roman" w:hAnsi="Times New Roman"/>
                <w:color w:val="000000"/>
                <w:sz w:val="18"/>
                <w:szCs w:val="18"/>
              </w:rPr>
            </w:pPr>
            <w:r w:rsidRPr="00C8275E">
              <w:rPr>
                <w:rFonts w:ascii="Times New Roman" w:hAnsi="Times New Roman"/>
                <w:color w:val="000000"/>
                <w:sz w:val="18"/>
                <w:szCs w:val="18"/>
              </w:rPr>
              <w:t>ОП.03</w:t>
            </w:r>
          </w:p>
        </w:tc>
        <w:tc>
          <w:tcPr>
            <w:tcW w:w="4153"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Безопасность жизнедеятельности</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7"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735"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r>
      <w:tr w:rsidR="00533C1B" w:rsidRPr="00C8275E" w:rsidTr="0048310B">
        <w:trPr>
          <w:trHeight w:val="360"/>
          <w:jc w:val="center"/>
        </w:trPr>
        <w:tc>
          <w:tcPr>
            <w:tcW w:w="936" w:type="dxa"/>
            <w:tcBorders>
              <w:top w:val="nil"/>
              <w:left w:val="single" w:sz="8" w:space="0" w:color="auto"/>
              <w:bottom w:val="single" w:sz="4" w:space="0" w:color="auto"/>
              <w:right w:val="single" w:sz="4" w:space="0" w:color="auto"/>
            </w:tcBorders>
            <w:vAlign w:val="center"/>
            <w:hideMark/>
          </w:tcPr>
          <w:p w:rsidR="00533C1B" w:rsidRPr="00C8275E" w:rsidRDefault="00533C1B" w:rsidP="00533C1B">
            <w:pPr>
              <w:spacing w:after="0" w:line="240" w:lineRule="auto"/>
              <w:rPr>
                <w:rFonts w:ascii="Times New Roman" w:hAnsi="Times New Roman"/>
                <w:color w:val="000000"/>
                <w:sz w:val="18"/>
                <w:szCs w:val="18"/>
              </w:rPr>
            </w:pPr>
            <w:r w:rsidRPr="00C8275E">
              <w:rPr>
                <w:rFonts w:ascii="Times New Roman" w:hAnsi="Times New Roman"/>
                <w:color w:val="000000"/>
                <w:sz w:val="18"/>
                <w:szCs w:val="18"/>
              </w:rPr>
              <w:t>ОП.04</w:t>
            </w:r>
          </w:p>
        </w:tc>
        <w:tc>
          <w:tcPr>
            <w:tcW w:w="4153"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Физическая культура</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7"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735"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r>
      <w:tr w:rsidR="00533C1B" w:rsidRPr="00C8275E" w:rsidTr="0048310B">
        <w:trPr>
          <w:trHeight w:val="360"/>
          <w:jc w:val="center"/>
        </w:trPr>
        <w:tc>
          <w:tcPr>
            <w:tcW w:w="936" w:type="dxa"/>
            <w:tcBorders>
              <w:top w:val="nil"/>
              <w:left w:val="single" w:sz="8" w:space="0" w:color="auto"/>
              <w:bottom w:val="single" w:sz="4" w:space="0" w:color="auto"/>
              <w:right w:val="single" w:sz="4" w:space="0" w:color="auto"/>
            </w:tcBorders>
            <w:vAlign w:val="center"/>
            <w:hideMark/>
          </w:tcPr>
          <w:p w:rsidR="00533C1B" w:rsidRPr="00C8275E" w:rsidRDefault="00533C1B" w:rsidP="00533C1B">
            <w:pPr>
              <w:spacing w:after="0" w:line="240" w:lineRule="auto"/>
              <w:rPr>
                <w:rFonts w:ascii="Times New Roman" w:hAnsi="Times New Roman"/>
                <w:color w:val="000000"/>
                <w:sz w:val="18"/>
                <w:szCs w:val="18"/>
              </w:rPr>
            </w:pPr>
            <w:r w:rsidRPr="00C8275E">
              <w:rPr>
                <w:rFonts w:ascii="Times New Roman" w:hAnsi="Times New Roman"/>
                <w:color w:val="000000"/>
                <w:sz w:val="18"/>
                <w:szCs w:val="18"/>
              </w:rPr>
              <w:t>ОП.05</w:t>
            </w:r>
          </w:p>
        </w:tc>
        <w:tc>
          <w:tcPr>
            <w:tcW w:w="4153"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Технический иностранный язык</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8"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7"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4" w:space="0" w:color="auto"/>
              <w:right w:val="single" w:sz="4"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735"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4" w:space="0" w:color="auto"/>
              <w:right w:val="single" w:sz="4"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r>
      <w:tr w:rsidR="00533C1B" w:rsidRPr="00C8275E" w:rsidTr="0048310B">
        <w:trPr>
          <w:trHeight w:val="300"/>
          <w:jc w:val="center"/>
        </w:trPr>
        <w:tc>
          <w:tcPr>
            <w:tcW w:w="936" w:type="dxa"/>
            <w:tcBorders>
              <w:top w:val="nil"/>
              <w:left w:val="single" w:sz="8" w:space="0" w:color="auto"/>
              <w:bottom w:val="single" w:sz="8" w:space="0" w:color="auto"/>
              <w:right w:val="single" w:sz="8" w:space="0" w:color="auto"/>
            </w:tcBorders>
            <w:shd w:val="clear" w:color="000000" w:fill="C0C0C0"/>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П.00</w:t>
            </w:r>
          </w:p>
        </w:tc>
        <w:tc>
          <w:tcPr>
            <w:tcW w:w="4153" w:type="dxa"/>
            <w:tcBorders>
              <w:top w:val="nil"/>
              <w:left w:val="nil"/>
              <w:bottom w:val="single" w:sz="8" w:space="0" w:color="auto"/>
              <w:right w:val="single" w:sz="8" w:space="0" w:color="auto"/>
            </w:tcBorders>
            <w:shd w:val="clear" w:color="000000" w:fill="C0C0C0"/>
            <w:noWrap/>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 xml:space="preserve">Профессиональный цикл </w:t>
            </w:r>
          </w:p>
        </w:tc>
        <w:tc>
          <w:tcPr>
            <w:tcW w:w="46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80"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380"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80"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46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78"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378"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20</w:t>
            </w:r>
          </w:p>
        </w:tc>
        <w:tc>
          <w:tcPr>
            <w:tcW w:w="377"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46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14</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14</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22</w:t>
            </w:r>
          </w:p>
        </w:tc>
        <w:tc>
          <w:tcPr>
            <w:tcW w:w="465" w:type="dxa"/>
            <w:tcBorders>
              <w:top w:val="nil"/>
              <w:left w:val="nil"/>
              <w:bottom w:val="single" w:sz="8" w:space="0" w:color="auto"/>
              <w:right w:val="single" w:sz="8" w:space="0" w:color="auto"/>
            </w:tcBorders>
            <w:shd w:val="clear" w:color="auto" w:fill="D9D9D9" w:themeFill="background1" w:themeFillShade="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22</w:t>
            </w:r>
          </w:p>
        </w:tc>
        <w:tc>
          <w:tcPr>
            <w:tcW w:w="436" w:type="dxa"/>
            <w:tcBorders>
              <w:top w:val="nil"/>
              <w:left w:val="nil"/>
              <w:bottom w:val="single" w:sz="8" w:space="0" w:color="auto"/>
              <w:right w:val="single" w:sz="8" w:space="0" w:color="auto"/>
            </w:tcBorders>
            <w:shd w:val="clear" w:color="auto" w:fill="D9D9D9" w:themeFill="background1" w:themeFillShade="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436" w:type="dxa"/>
            <w:tcBorders>
              <w:top w:val="nil"/>
              <w:left w:val="nil"/>
              <w:bottom w:val="single" w:sz="8" w:space="0" w:color="auto"/>
              <w:right w:val="single" w:sz="8" w:space="0" w:color="auto"/>
            </w:tcBorders>
            <w:shd w:val="clear" w:color="000000" w:fill="A6A6A6"/>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436" w:type="dxa"/>
            <w:tcBorders>
              <w:top w:val="nil"/>
              <w:left w:val="nil"/>
              <w:bottom w:val="single" w:sz="8" w:space="0" w:color="auto"/>
              <w:right w:val="single" w:sz="8" w:space="0" w:color="auto"/>
            </w:tcBorders>
            <w:shd w:val="clear" w:color="000000" w:fill="A6A6A6"/>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465" w:type="dxa"/>
            <w:tcBorders>
              <w:top w:val="nil"/>
              <w:left w:val="nil"/>
              <w:bottom w:val="single" w:sz="8" w:space="0" w:color="auto"/>
              <w:right w:val="nil"/>
            </w:tcBorders>
            <w:shd w:val="clear" w:color="000000" w:fill="A6A6A6"/>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735" w:type="dxa"/>
            <w:tcBorders>
              <w:top w:val="nil"/>
              <w:left w:val="single" w:sz="4" w:space="0" w:color="auto"/>
              <w:bottom w:val="single" w:sz="4" w:space="0" w:color="auto"/>
              <w:right w:val="single" w:sz="4"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к</w:t>
            </w:r>
          </w:p>
        </w:tc>
        <w:tc>
          <w:tcPr>
            <w:tcW w:w="436" w:type="dxa"/>
            <w:tcBorders>
              <w:top w:val="nil"/>
              <w:left w:val="nil"/>
              <w:bottom w:val="single" w:sz="4" w:space="0" w:color="auto"/>
              <w:right w:val="single" w:sz="4"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к</w:t>
            </w:r>
          </w:p>
        </w:tc>
      </w:tr>
      <w:tr w:rsidR="00533C1B" w:rsidRPr="00C8275E" w:rsidTr="0048310B">
        <w:trPr>
          <w:trHeight w:val="624"/>
          <w:jc w:val="center"/>
        </w:trPr>
        <w:tc>
          <w:tcPr>
            <w:tcW w:w="936" w:type="dxa"/>
            <w:tcBorders>
              <w:top w:val="nil"/>
              <w:left w:val="single" w:sz="8" w:space="0" w:color="auto"/>
              <w:bottom w:val="single" w:sz="8" w:space="0" w:color="auto"/>
              <w:right w:val="single" w:sz="8" w:space="0" w:color="auto"/>
            </w:tcBorders>
            <w:shd w:val="clear" w:color="000000" w:fill="D9D9D9"/>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ПМ.01</w:t>
            </w:r>
          </w:p>
        </w:tc>
        <w:tc>
          <w:tcPr>
            <w:tcW w:w="4153" w:type="dxa"/>
            <w:tcBorders>
              <w:top w:val="nil"/>
              <w:left w:val="nil"/>
              <w:bottom w:val="single" w:sz="8" w:space="0" w:color="auto"/>
              <w:right w:val="single" w:sz="8" w:space="0" w:color="auto"/>
            </w:tcBorders>
            <w:shd w:val="clear" w:color="000000" w:fill="D9D9D9"/>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Изготовление изделий на токарных станках по стадиям технологического процесса в соответствии с требов</w:t>
            </w:r>
            <w:r w:rsidRPr="00C8275E">
              <w:rPr>
                <w:rFonts w:ascii="Times New Roman" w:hAnsi="Times New Roman"/>
                <w:color w:val="000000"/>
                <w:sz w:val="16"/>
                <w:szCs w:val="16"/>
              </w:rPr>
              <w:t>а</w:t>
            </w:r>
            <w:r w:rsidRPr="00C8275E">
              <w:rPr>
                <w:rFonts w:ascii="Times New Roman" w:hAnsi="Times New Roman"/>
                <w:color w:val="000000"/>
                <w:sz w:val="16"/>
                <w:szCs w:val="16"/>
              </w:rPr>
              <w:t>ниями охраны труда и экологической безопасности</w:t>
            </w:r>
          </w:p>
        </w:tc>
        <w:tc>
          <w:tcPr>
            <w:tcW w:w="46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80"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380"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80"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46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78"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378"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20</w:t>
            </w:r>
          </w:p>
        </w:tc>
        <w:tc>
          <w:tcPr>
            <w:tcW w:w="377"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46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14</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14</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22</w:t>
            </w:r>
          </w:p>
        </w:tc>
        <w:tc>
          <w:tcPr>
            <w:tcW w:w="46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22</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436" w:type="dxa"/>
            <w:tcBorders>
              <w:top w:val="nil"/>
              <w:left w:val="nil"/>
              <w:bottom w:val="single" w:sz="8" w:space="0" w:color="auto"/>
              <w:right w:val="single" w:sz="8" w:space="0" w:color="auto"/>
            </w:tcBorders>
            <w:shd w:val="clear" w:color="000000" w:fill="A6A6A6"/>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436" w:type="dxa"/>
            <w:tcBorders>
              <w:top w:val="nil"/>
              <w:left w:val="nil"/>
              <w:bottom w:val="single" w:sz="8" w:space="0" w:color="auto"/>
              <w:right w:val="single" w:sz="8" w:space="0" w:color="auto"/>
            </w:tcBorders>
            <w:shd w:val="clear" w:color="000000" w:fill="A6A6A6"/>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465" w:type="dxa"/>
            <w:tcBorders>
              <w:top w:val="nil"/>
              <w:left w:val="nil"/>
              <w:bottom w:val="single" w:sz="8" w:space="0" w:color="auto"/>
              <w:right w:val="nil"/>
            </w:tcBorders>
            <w:shd w:val="clear" w:color="000000" w:fill="A6A6A6"/>
            <w:noWrap/>
            <w:vAlign w:val="center"/>
            <w:hideMark/>
          </w:tcPr>
          <w:p w:rsidR="00533C1B" w:rsidRPr="00C8275E" w:rsidRDefault="00533C1B" w:rsidP="00533C1B">
            <w:pPr>
              <w:spacing w:after="0" w:line="240" w:lineRule="auto"/>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735" w:type="dxa"/>
            <w:tcBorders>
              <w:top w:val="nil"/>
              <w:left w:val="single" w:sz="4" w:space="0" w:color="auto"/>
              <w:bottom w:val="single" w:sz="4" w:space="0" w:color="auto"/>
              <w:right w:val="single" w:sz="4"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к</w:t>
            </w:r>
          </w:p>
        </w:tc>
        <w:tc>
          <w:tcPr>
            <w:tcW w:w="436" w:type="dxa"/>
            <w:tcBorders>
              <w:top w:val="nil"/>
              <w:left w:val="nil"/>
              <w:bottom w:val="single" w:sz="4" w:space="0" w:color="auto"/>
              <w:right w:val="single" w:sz="4"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к</w:t>
            </w:r>
          </w:p>
        </w:tc>
      </w:tr>
      <w:tr w:rsidR="00533C1B" w:rsidRPr="00C8275E" w:rsidTr="0048310B">
        <w:trPr>
          <w:trHeight w:val="372"/>
          <w:jc w:val="center"/>
        </w:trPr>
        <w:tc>
          <w:tcPr>
            <w:tcW w:w="936" w:type="dxa"/>
            <w:tcBorders>
              <w:top w:val="nil"/>
              <w:left w:val="single" w:sz="8" w:space="0" w:color="auto"/>
              <w:bottom w:val="single" w:sz="8" w:space="0" w:color="auto"/>
              <w:right w:val="single" w:sz="8" w:space="0" w:color="auto"/>
            </w:tcBorders>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МДК 01.01</w:t>
            </w:r>
          </w:p>
        </w:tc>
        <w:tc>
          <w:tcPr>
            <w:tcW w:w="4153" w:type="dxa"/>
            <w:tcBorders>
              <w:top w:val="nil"/>
              <w:left w:val="nil"/>
              <w:bottom w:val="single" w:sz="8" w:space="0" w:color="auto"/>
              <w:right w:val="single" w:sz="8" w:space="0" w:color="auto"/>
            </w:tcBorders>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Технология обработки изделий на токарных станках</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18</w:t>
            </w:r>
          </w:p>
        </w:tc>
        <w:tc>
          <w:tcPr>
            <w:tcW w:w="380"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16</w:t>
            </w:r>
          </w:p>
        </w:tc>
        <w:tc>
          <w:tcPr>
            <w:tcW w:w="380"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18</w:t>
            </w:r>
          </w:p>
        </w:tc>
        <w:tc>
          <w:tcPr>
            <w:tcW w:w="380"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16</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18</w:t>
            </w:r>
          </w:p>
        </w:tc>
        <w:tc>
          <w:tcPr>
            <w:tcW w:w="378"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16</w:t>
            </w:r>
          </w:p>
        </w:tc>
        <w:tc>
          <w:tcPr>
            <w:tcW w:w="378"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20</w:t>
            </w:r>
          </w:p>
        </w:tc>
        <w:tc>
          <w:tcPr>
            <w:tcW w:w="377"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16</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16</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14</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14</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22</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22</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18</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73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r>
      <w:tr w:rsidR="00533C1B" w:rsidRPr="00C8275E" w:rsidTr="0048310B">
        <w:trPr>
          <w:trHeight w:val="372"/>
          <w:jc w:val="center"/>
        </w:trPr>
        <w:tc>
          <w:tcPr>
            <w:tcW w:w="936" w:type="dxa"/>
            <w:tcBorders>
              <w:top w:val="nil"/>
              <w:left w:val="single" w:sz="8" w:space="0" w:color="auto"/>
              <w:bottom w:val="single" w:sz="8" w:space="0" w:color="auto"/>
              <w:right w:val="single" w:sz="8" w:space="0" w:color="auto"/>
            </w:tcBorders>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УП.01</w:t>
            </w:r>
          </w:p>
        </w:tc>
        <w:tc>
          <w:tcPr>
            <w:tcW w:w="4153"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Учебная практика</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78"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78"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77"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shd w:val="clear" w:color="000000" w:fill="8EA9DB"/>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436" w:type="dxa"/>
            <w:tcBorders>
              <w:top w:val="nil"/>
              <w:left w:val="nil"/>
              <w:bottom w:val="single" w:sz="8" w:space="0" w:color="auto"/>
              <w:right w:val="single" w:sz="8" w:space="0" w:color="auto"/>
            </w:tcBorders>
            <w:shd w:val="clear" w:color="000000" w:fill="8EA9DB"/>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73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r>
      <w:tr w:rsidR="00533C1B" w:rsidRPr="00C8275E" w:rsidTr="0048310B">
        <w:trPr>
          <w:trHeight w:val="372"/>
          <w:jc w:val="center"/>
        </w:trPr>
        <w:tc>
          <w:tcPr>
            <w:tcW w:w="936" w:type="dxa"/>
            <w:tcBorders>
              <w:top w:val="nil"/>
              <w:left w:val="single" w:sz="8" w:space="0" w:color="auto"/>
              <w:bottom w:val="single" w:sz="8" w:space="0" w:color="auto"/>
              <w:right w:val="single" w:sz="8" w:space="0" w:color="auto"/>
            </w:tcBorders>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ПП.01</w:t>
            </w:r>
          </w:p>
        </w:tc>
        <w:tc>
          <w:tcPr>
            <w:tcW w:w="4153"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Производственная практика</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80"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78"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78"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377"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65" w:type="dxa"/>
            <w:tcBorders>
              <w:top w:val="nil"/>
              <w:left w:val="nil"/>
              <w:bottom w:val="single" w:sz="8" w:space="0" w:color="auto"/>
              <w:right w:val="single" w:sz="8" w:space="0" w:color="auto"/>
            </w:tcBorders>
            <w:shd w:val="clear" w:color="000000" w:fill="8EA9DB"/>
            <w:noWrap/>
            <w:vAlign w:val="center"/>
            <w:hideMark/>
          </w:tcPr>
          <w:p w:rsidR="00533C1B" w:rsidRPr="00C8275E" w:rsidRDefault="00533C1B" w:rsidP="00533C1B">
            <w:pPr>
              <w:spacing w:after="0" w:line="240" w:lineRule="auto"/>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735"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c>
          <w:tcPr>
            <w:tcW w:w="436" w:type="dxa"/>
            <w:tcBorders>
              <w:top w:val="nil"/>
              <w:left w:val="nil"/>
              <w:bottom w:val="single" w:sz="8" w:space="0" w:color="auto"/>
              <w:right w:val="single" w:sz="8" w:space="0" w:color="auto"/>
            </w:tcBorders>
            <w:shd w:val="clear" w:color="000000" w:fill="D9D9D9"/>
            <w:noWrap/>
            <w:vAlign w:val="center"/>
            <w:hideMark/>
          </w:tcPr>
          <w:p w:rsidR="00533C1B" w:rsidRPr="00C8275E" w:rsidRDefault="00533C1B" w:rsidP="00533C1B">
            <w:pPr>
              <w:spacing w:after="0" w:line="240" w:lineRule="auto"/>
              <w:rPr>
                <w:rFonts w:ascii="Times New Roman" w:hAnsi="Times New Roman"/>
                <w:color w:val="000000"/>
                <w:sz w:val="16"/>
                <w:szCs w:val="16"/>
              </w:rPr>
            </w:pPr>
            <w:r w:rsidRPr="00C8275E">
              <w:rPr>
                <w:rFonts w:ascii="Times New Roman" w:hAnsi="Times New Roman"/>
                <w:color w:val="000000"/>
                <w:sz w:val="16"/>
                <w:szCs w:val="16"/>
              </w:rPr>
              <w:t> </w:t>
            </w:r>
          </w:p>
        </w:tc>
      </w:tr>
      <w:tr w:rsidR="00533C1B" w:rsidRPr="00C8275E" w:rsidTr="0048310B">
        <w:trPr>
          <w:trHeight w:val="372"/>
          <w:jc w:val="center"/>
        </w:trPr>
        <w:tc>
          <w:tcPr>
            <w:tcW w:w="5089" w:type="dxa"/>
            <w:gridSpan w:val="2"/>
            <w:tcBorders>
              <w:top w:val="single" w:sz="8" w:space="0" w:color="auto"/>
              <w:left w:val="single" w:sz="8" w:space="0" w:color="auto"/>
              <w:bottom w:val="nil"/>
              <w:right w:val="nil"/>
            </w:tcBorders>
            <w:vAlign w:val="center"/>
            <w:hideMark/>
          </w:tcPr>
          <w:p w:rsidR="00533C1B" w:rsidRPr="00C8275E" w:rsidRDefault="00533C1B" w:rsidP="00533C1B">
            <w:pPr>
              <w:spacing w:after="0" w:line="240" w:lineRule="auto"/>
              <w:rPr>
                <w:rFonts w:ascii="Times New Roman" w:hAnsi="Times New Roman"/>
                <w:b/>
                <w:bCs/>
                <w:i/>
                <w:iCs/>
                <w:color w:val="000000"/>
                <w:sz w:val="16"/>
                <w:szCs w:val="16"/>
              </w:rPr>
            </w:pPr>
            <w:r w:rsidRPr="00C8275E">
              <w:rPr>
                <w:rFonts w:ascii="Times New Roman" w:hAnsi="Times New Roman"/>
                <w:b/>
                <w:bCs/>
                <w:i/>
                <w:iCs/>
                <w:color w:val="000000"/>
                <w:sz w:val="16"/>
                <w:szCs w:val="16"/>
              </w:rPr>
              <w:t>Вариативная часть образовательной программы</w:t>
            </w:r>
          </w:p>
        </w:tc>
        <w:tc>
          <w:tcPr>
            <w:tcW w:w="465" w:type="dxa"/>
            <w:tcBorders>
              <w:top w:val="nil"/>
              <w:left w:val="single" w:sz="4" w:space="0" w:color="auto"/>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380"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12</w:t>
            </w:r>
          </w:p>
        </w:tc>
        <w:tc>
          <w:tcPr>
            <w:tcW w:w="380"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380"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14</w:t>
            </w:r>
          </w:p>
        </w:tc>
        <w:tc>
          <w:tcPr>
            <w:tcW w:w="465"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378"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12</w:t>
            </w:r>
          </w:p>
        </w:tc>
        <w:tc>
          <w:tcPr>
            <w:tcW w:w="378"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8</w:t>
            </w:r>
          </w:p>
        </w:tc>
        <w:tc>
          <w:tcPr>
            <w:tcW w:w="377"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12</w:t>
            </w:r>
          </w:p>
        </w:tc>
        <w:tc>
          <w:tcPr>
            <w:tcW w:w="465"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14</w:t>
            </w:r>
          </w:p>
        </w:tc>
        <w:tc>
          <w:tcPr>
            <w:tcW w:w="436"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14</w:t>
            </w:r>
          </w:p>
        </w:tc>
        <w:tc>
          <w:tcPr>
            <w:tcW w:w="436"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16</w:t>
            </w:r>
          </w:p>
        </w:tc>
        <w:tc>
          <w:tcPr>
            <w:tcW w:w="436"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465"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436"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436"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436"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465" w:type="dxa"/>
            <w:tcBorders>
              <w:top w:val="nil"/>
              <w:left w:val="nil"/>
              <w:bottom w:val="single" w:sz="4" w:space="0" w:color="auto"/>
              <w:right w:val="single" w:sz="4" w:space="0" w:color="auto"/>
            </w:tcBorders>
            <w:vAlign w:val="center"/>
            <w:hideMark/>
          </w:tcPr>
          <w:p w:rsidR="00533C1B" w:rsidRPr="00C8275E" w:rsidRDefault="00533C1B" w:rsidP="00533C1B">
            <w:pPr>
              <w:spacing w:after="0" w:line="240" w:lineRule="auto"/>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735" w:type="dxa"/>
            <w:tcBorders>
              <w:top w:val="nil"/>
              <w:left w:val="nil"/>
              <w:bottom w:val="single" w:sz="4" w:space="0" w:color="auto"/>
              <w:right w:val="single" w:sz="4" w:space="0" w:color="auto"/>
            </w:tcBorders>
            <w:shd w:val="clear" w:color="000000" w:fill="D9D9D9"/>
            <w:vAlign w:val="center"/>
            <w:hideMark/>
          </w:tcPr>
          <w:p w:rsidR="00533C1B" w:rsidRPr="00C8275E" w:rsidRDefault="00533C1B" w:rsidP="00533C1B">
            <w:pPr>
              <w:spacing w:after="0" w:line="240" w:lineRule="auto"/>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436" w:type="dxa"/>
            <w:tcBorders>
              <w:top w:val="nil"/>
              <w:left w:val="nil"/>
              <w:bottom w:val="single" w:sz="4" w:space="0" w:color="auto"/>
              <w:right w:val="single" w:sz="4" w:space="0" w:color="auto"/>
            </w:tcBorders>
            <w:shd w:val="clear" w:color="000000" w:fill="D9D9D9"/>
            <w:vAlign w:val="center"/>
            <w:hideMark/>
          </w:tcPr>
          <w:p w:rsidR="00533C1B" w:rsidRPr="00C8275E" w:rsidRDefault="00533C1B" w:rsidP="00533C1B">
            <w:pPr>
              <w:spacing w:after="0" w:line="240" w:lineRule="auto"/>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r>
      <w:tr w:rsidR="00533C1B" w:rsidRPr="00C8275E" w:rsidTr="0048310B">
        <w:trPr>
          <w:trHeight w:val="372"/>
          <w:jc w:val="center"/>
        </w:trPr>
        <w:tc>
          <w:tcPr>
            <w:tcW w:w="936" w:type="dxa"/>
            <w:tcBorders>
              <w:top w:val="nil"/>
              <w:left w:val="single" w:sz="8" w:space="0" w:color="auto"/>
              <w:bottom w:val="single" w:sz="8" w:space="0" w:color="auto"/>
              <w:right w:val="single" w:sz="8" w:space="0" w:color="auto"/>
            </w:tcBorders>
            <w:shd w:val="clear" w:color="000000" w:fill="D9D9D9"/>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153" w:type="dxa"/>
            <w:tcBorders>
              <w:top w:val="nil"/>
              <w:left w:val="nil"/>
              <w:bottom w:val="single" w:sz="8" w:space="0" w:color="auto"/>
              <w:right w:val="nil"/>
            </w:tcBorders>
            <w:shd w:val="clear" w:color="000000" w:fill="D9D9D9"/>
            <w:noWrap/>
            <w:vAlign w:val="center"/>
            <w:hideMark/>
          </w:tcPr>
          <w:p w:rsidR="00533C1B" w:rsidRPr="00C8275E" w:rsidRDefault="00533C1B" w:rsidP="00533C1B">
            <w:pPr>
              <w:spacing w:after="0" w:line="240" w:lineRule="auto"/>
              <w:rPr>
                <w:rFonts w:ascii="Times New Roman" w:hAnsi="Times New Roman"/>
                <w:b/>
                <w:bCs/>
                <w:color w:val="000000"/>
                <w:sz w:val="16"/>
                <w:szCs w:val="16"/>
              </w:rPr>
            </w:pPr>
            <w:r w:rsidRPr="00C8275E">
              <w:rPr>
                <w:rFonts w:ascii="Times New Roman" w:hAnsi="Times New Roman"/>
                <w:b/>
                <w:bCs/>
                <w:color w:val="000000"/>
                <w:sz w:val="16"/>
                <w:szCs w:val="16"/>
              </w:rPr>
              <w:t>Всего час</w:t>
            </w:r>
            <w:proofErr w:type="gramStart"/>
            <w:r w:rsidRPr="00C8275E">
              <w:rPr>
                <w:rFonts w:ascii="Times New Roman" w:hAnsi="Times New Roman"/>
                <w:b/>
                <w:bCs/>
                <w:color w:val="000000"/>
                <w:sz w:val="16"/>
                <w:szCs w:val="16"/>
              </w:rPr>
              <w:t>.</w:t>
            </w:r>
            <w:proofErr w:type="gramEnd"/>
            <w:r w:rsidRPr="00C8275E">
              <w:rPr>
                <w:rFonts w:ascii="Times New Roman" w:hAnsi="Times New Roman"/>
                <w:b/>
                <w:bCs/>
                <w:color w:val="000000"/>
                <w:sz w:val="16"/>
                <w:szCs w:val="16"/>
              </w:rPr>
              <w:t xml:space="preserve"> </w:t>
            </w:r>
            <w:proofErr w:type="gramStart"/>
            <w:r w:rsidRPr="00C8275E">
              <w:rPr>
                <w:rFonts w:ascii="Times New Roman" w:hAnsi="Times New Roman"/>
                <w:b/>
                <w:bCs/>
                <w:color w:val="000000"/>
                <w:sz w:val="16"/>
                <w:szCs w:val="16"/>
              </w:rPr>
              <w:t>в</w:t>
            </w:r>
            <w:proofErr w:type="gramEnd"/>
            <w:r w:rsidRPr="00C8275E">
              <w:rPr>
                <w:rFonts w:ascii="Times New Roman" w:hAnsi="Times New Roman"/>
                <w:b/>
                <w:bCs/>
                <w:color w:val="000000"/>
                <w:sz w:val="16"/>
                <w:szCs w:val="16"/>
              </w:rPr>
              <w:t xml:space="preserve"> неделю учебных занятий</w:t>
            </w:r>
          </w:p>
        </w:tc>
        <w:tc>
          <w:tcPr>
            <w:tcW w:w="465"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80"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80"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80"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65"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8"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8"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7"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65"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36"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36" w:type="dxa"/>
            <w:tcBorders>
              <w:top w:val="single" w:sz="8" w:space="0" w:color="auto"/>
              <w:left w:val="nil"/>
              <w:bottom w:val="single" w:sz="8" w:space="0" w:color="auto"/>
              <w:right w:val="single" w:sz="4" w:space="0" w:color="auto"/>
            </w:tcBorders>
            <w:shd w:val="clear" w:color="000000" w:fill="D9D9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36"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65"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36"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36" w:type="dxa"/>
            <w:tcBorders>
              <w:top w:val="single" w:sz="8" w:space="0" w:color="auto"/>
              <w:left w:val="nil"/>
              <w:bottom w:val="single" w:sz="8" w:space="0" w:color="auto"/>
              <w:right w:val="single" w:sz="4" w:space="0" w:color="auto"/>
            </w:tcBorders>
            <w:shd w:val="clear" w:color="000000" w:fill="BFBFBF"/>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36" w:type="dxa"/>
            <w:tcBorders>
              <w:top w:val="single" w:sz="8" w:space="0" w:color="auto"/>
              <w:left w:val="nil"/>
              <w:bottom w:val="single" w:sz="8" w:space="0" w:color="auto"/>
              <w:right w:val="single" w:sz="4" w:space="0" w:color="auto"/>
            </w:tcBorders>
            <w:shd w:val="clear" w:color="000000" w:fill="BFBFBF"/>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465" w:type="dxa"/>
            <w:tcBorders>
              <w:top w:val="single" w:sz="8" w:space="0" w:color="auto"/>
              <w:left w:val="nil"/>
              <w:bottom w:val="single" w:sz="8" w:space="0" w:color="auto"/>
              <w:right w:val="single" w:sz="4" w:space="0" w:color="auto"/>
            </w:tcBorders>
            <w:shd w:val="clear" w:color="000000" w:fill="BFBFBF"/>
            <w:noWrap/>
            <w:vAlign w:val="bottom"/>
            <w:hideMark/>
          </w:tcPr>
          <w:p w:rsidR="00533C1B" w:rsidRPr="00C8275E" w:rsidRDefault="00533C1B" w:rsidP="00533C1B">
            <w:pPr>
              <w:spacing w:after="0" w:line="240" w:lineRule="auto"/>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735" w:type="dxa"/>
            <w:tcBorders>
              <w:top w:val="nil"/>
              <w:left w:val="nil"/>
              <w:bottom w:val="single" w:sz="8" w:space="0" w:color="auto"/>
              <w:right w:val="single" w:sz="4"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к</w:t>
            </w:r>
          </w:p>
        </w:tc>
        <w:tc>
          <w:tcPr>
            <w:tcW w:w="436" w:type="dxa"/>
            <w:tcBorders>
              <w:top w:val="nil"/>
              <w:left w:val="nil"/>
              <w:bottom w:val="single" w:sz="8" w:space="0" w:color="auto"/>
              <w:right w:val="single" w:sz="4" w:space="0" w:color="auto"/>
            </w:tcBorders>
            <w:shd w:val="clear" w:color="000000" w:fill="D9D9D9"/>
            <w:vAlign w:val="center"/>
            <w:hideMark/>
          </w:tcPr>
          <w:p w:rsidR="00533C1B" w:rsidRPr="00C8275E" w:rsidRDefault="00533C1B" w:rsidP="00533C1B">
            <w:pPr>
              <w:spacing w:after="0" w:line="240" w:lineRule="auto"/>
              <w:jc w:val="center"/>
              <w:rPr>
                <w:rFonts w:ascii="Times New Roman" w:hAnsi="Times New Roman"/>
                <w:color w:val="000000"/>
              </w:rPr>
            </w:pPr>
            <w:r w:rsidRPr="00C8275E">
              <w:rPr>
                <w:rFonts w:ascii="Times New Roman" w:hAnsi="Times New Roman"/>
                <w:color w:val="000000"/>
              </w:rPr>
              <w:t>к</w:t>
            </w:r>
          </w:p>
        </w:tc>
      </w:tr>
    </w:tbl>
    <w:p w:rsidR="00533C1B" w:rsidRDefault="00533C1B">
      <w:pPr>
        <w:spacing w:after="0" w:line="240" w:lineRule="auto"/>
        <w:rPr>
          <w:rFonts w:ascii="Times New Roman" w:hAnsi="Times New Roman"/>
          <w:b/>
          <w:sz w:val="24"/>
          <w:szCs w:val="24"/>
        </w:rPr>
      </w:pPr>
    </w:p>
    <w:p w:rsidR="000E4E1A" w:rsidRDefault="000E4E1A">
      <w:pPr>
        <w:spacing w:after="0" w:line="240" w:lineRule="auto"/>
        <w:rPr>
          <w:rFonts w:ascii="Times New Roman" w:hAnsi="Times New Roman"/>
          <w:b/>
          <w:sz w:val="24"/>
          <w:szCs w:val="24"/>
        </w:rPr>
      </w:pPr>
      <w:r>
        <w:rPr>
          <w:rFonts w:ascii="Times New Roman" w:hAnsi="Times New Roman"/>
          <w:b/>
          <w:sz w:val="24"/>
          <w:szCs w:val="24"/>
        </w:rPr>
        <w:br w:type="page"/>
      </w:r>
    </w:p>
    <w:p w:rsidR="00533C1B" w:rsidRDefault="00533C1B">
      <w:pPr>
        <w:spacing w:after="0" w:line="240" w:lineRule="auto"/>
        <w:rPr>
          <w:rFonts w:ascii="Times New Roman" w:hAnsi="Times New Roman"/>
          <w:b/>
          <w:sz w:val="24"/>
          <w:szCs w:val="24"/>
        </w:rPr>
      </w:pPr>
      <w:r>
        <w:rPr>
          <w:rFonts w:ascii="Times New Roman" w:hAnsi="Times New Roman"/>
          <w:b/>
          <w:sz w:val="24"/>
          <w:szCs w:val="24"/>
        </w:rPr>
        <w:lastRenderedPageBreak/>
        <w:t>2 семестр</w:t>
      </w:r>
    </w:p>
    <w:tbl>
      <w:tblPr>
        <w:tblW w:w="15300" w:type="dxa"/>
        <w:jc w:val="center"/>
        <w:tblLayout w:type="fixed"/>
        <w:tblCellMar>
          <w:left w:w="0" w:type="dxa"/>
          <w:right w:w="0" w:type="dxa"/>
        </w:tblCellMar>
        <w:tblLook w:val="04A0"/>
      </w:tblPr>
      <w:tblGrid>
        <w:gridCol w:w="983"/>
        <w:gridCol w:w="4747"/>
        <w:gridCol w:w="369"/>
        <w:gridCol w:w="372"/>
        <w:gridCol w:w="369"/>
        <w:gridCol w:w="369"/>
        <w:gridCol w:w="369"/>
        <w:gridCol w:w="372"/>
        <w:gridCol w:w="369"/>
        <w:gridCol w:w="370"/>
        <w:gridCol w:w="370"/>
        <w:gridCol w:w="373"/>
        <w:gridCol w:w="370"/>
        <w:gridCol w:w="370"/>
        <w:gridCol w:w="370"/>
        <w:gridCol w:w="373"/>
        <w:gridCol w:w="370"/>
        <w:gridCol w:w="370"/>
        <w:gridCol w:w="370"/>
        <w:gridCol w:w="370"/>
        <w:gridCol w:w="373"/>
        <w:gridCol w:w="370"/>
        <w:gridCol w:w="370"/>
        <w:gridCol w:w="370"/>
        <w:gridCol w:w="370"/>
        <w:gridCol w:w="373"/>
        <w:gridCol w:w="679"/>
      </w:tblGrid>
      <w:tr w:rsidR="00533C1B" w:rsidRPr="00C8275E" w:rsidTr="0048310B">
        <w:trPr>
          <w:trHeight w:val="288"/>
          <w:jc w:val="center"/>
        </w:trPr>
        <w:tc>
          <w:tcPr>
            <w:tcW w:w="983" w:type="dxa"/>
            <w:vMerge w:val="restart"/>
            <w:tcBorders>
              <w:top w:val="single" w:sz="8" w:space="0" w:color="auto"/>
              <w:left w:val="single" w:sz="8" w:space="0" w:color="auto"/>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jc w:val="center"/>
              <w:rPr>
                <w:rFonts w:ascii="Times New Roman" w:hAnsi="Times New Roman"/>
                <w:b/>
                <w:bCs/>
                <w:color w:val="000000"/>
                <w:sz w:val="16"/>
                <w:szCs w:val="16"/>
              </w:rPr>
            </w:pPr>
          </w:p>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Индекс</w:t>
            </w:r>
          </w:p>
          <w:p w:rsidR="00533C1B" w:rsidRPr="00C8275E" w:rsidRDefault="00533C1B" w:rsidP="00533C1B">
            <w:pPr>
              <w:jc w:val="center"/>
              <w:rPr>
                <w:rFonts w:ascii="Times New Roman" w:hAnsi="Times New Roman"/>
                <w:b/>
                <w:bCs/>
                <w:color w:val="000000"/>
                <w:sz w:val="16"/>
                <w:szCs w:val="16"/>
              </w:rPr>
            </w:pPr>
          </w:p>
          <w:p w:rsidR="00533C1B" w:rsidRPr="00C8275E" w:rsidRDefault="00533C1B" w:rsidP="00533C1B">
            <w:pPr>
              <w:jc w:val="center"/>
              <w:rPr>
                <w:rFonts w:ascii="Times New Roman" w:hAnsi="Times New Roman"/>
                <w:b/>
                <w:bCs/>
                <w:color w:val="000000"/>
                <w:sz w:val="16"/>
                <w:szCs w:val="16"/>
              </w:rPr>
            </w:pPr>
          </w:p>
          <w:p w:rsidR="00533C1B" w:rsidRPr="00C8275E" w:rsidRDefault="00533C1B" w:rsidP="00533C1B">
            <w:pPr>
              <w:spacing w:after="160" w:line="259" w:lineRule="auto"/>
              <w:jc w:val="center"/>
              <w:rPr>
                <w:rFonts w:ascii="Times New Roman" w:hAnsi="Times New Roman"/>
                <w:b/>
                <w:bCs/>
                <w:color w:val="000000"/>
                <w:sz w:val="16"/>
                <w:szCs w:val="16"/>
              </w:rPr>
            </w:pPr>
          </w:p>
        </w:tc>
        <w:tc>
          <w:tcPr>
            <w:tcW w:w="4747" w:type="dxa"/>
            <w:tcBorders>
              <w:top w:val="single" w:sz="8" w:space="0" w:color="auto"/>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69" w:type="dxa"/>
            <w:tcBorders>
              <w:top w:val="single" w:sz="8" w:space="0" w:color="auto"/>
              <w:left w:val="nil"/>
              <w:bottom w:val="single" w:sz="4"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2" w:type="dxa"/>
            <w:tcBorders>
              <w:top w:val="single" w:sz="8" w:space="0" w:color="auto"/>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1107" w:type="dxa"/>
            <w:gridSpan w:val="3"/>
            <w:tcBorders>
              <w:top w:val="single" w:sz="8" w:space="0" w:color="auto"/>
              <w:left w:val="nil"/>
              <w:bottom w:val="nil"/>
              <w:right w:val="single" w:sz="8" w:space="0" w:color="000000"/>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февраль</w:t>
            </w:r>
          </w:p>
        </w:tc>
        <w:tc>
          <w:tcPr>
            <w:tcW w:w="372" w:type="dxa"/>
            <w:tcBorders>
              <w:top w:val="single" w:sz="8" w:space="0" w:color="auto"/>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1109" w:type="dxa"/>
            <w:gridSpan w:val="3"/>
            <w:tcBorders>
              <w:top w:val="single" w:sz="8" w:space="0" w:color="auto"/>
              <w:left w:val="nil"/>
              <w:bottom w:val="nil"/>
              <w:right w:val="single" w:sz="8" w:space="0" w:color="000000"/>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март</w:t>
            </w:r>
          </w:p>
        </w:tc>
        <w:tc>
          <w:tcPr>
            <w:tcW w:w="373" w:type="dxa"/>
            <w:tcBorders>
              <w:top w:val="single" w:sz="8" w:space="0" w:color="auto"/>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1110" w:type="dxa"/>
            <w:gridSpan w:val="3"/>
            <w:tcBorders>
              <w:top w:val="single" w:sz="8" w:space="0" w:color="auto"/>
              <w:left w:val="nil"/>
              <w:bottom w:val="nil"/>
              <w:right w:val="single" w:sz="8" w:space="0" w:color="000000"/>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апрель</w:t>
            </w:r>
          </w:p>
        </w:tc>
        <w:tc>
          <w:tcPr>
            <w:tcW w:w="373" w:type="dxa"/>
            <w:tcBorders>
              <w:top w:val="single" w:sz="8" w:space="0" w:color="auto"/>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1480" w:type="dxa"/>
            <w:gridSpan w:val="4"/>
            <w:tcBorders>
              <w:top w:val="single" w:sz="8" w:space="0" w:color="auto"/>
              <w:left w:val="nil"/>
              <w:bottom w:val="nil"/>
              <w:right w:val="single" w:sz="8" w:space="0" w:color="000000"/>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май</w:t>
            </w:r>
          </w:p>
        </w:tc>
        <w:tc>
          <w:tcPr>
            <w:tcW w:w="373" w:type="dxa"/>
            <w:tcBorders>
              <w:top w:val="single" w:sz="8" w:space="0" w:color="auto"/>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1480" w:type="dxa"/>
            <w:gridSpan w:val="4"/>
            <w:tcBorders>
              <w:top w:val="single" w:sz="8" w:space="0" w:color="auto"/>
              <w:left w:val="nil"/>
              <w:bottom w:val="nil"/>
              <w:right w:val="single" w:sz="8" w:space="0" w:color="000000"/>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июнь</w:t>
            </w:r>
          </w:p>
        </w:tc>
        <w:tc>
          <w:tcPr>
            <w:tcW w:w="373" w:type="dxa"/>
            <w:tcBorders>
              <w:top w:val="single" w:sz="8" w:space="0" w:color="auto"/>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proofErr w:type="gramStart"/>
            <w:r w:rsidRPr="00C8275E">
              <w:rPr>
                <w:rFonts w:ascii="Times New Roman" w:hAnsi="Times New Roman"/>
                <w:b/>
                <w:bCs/>
                <w:color w:val="000000"/>
                <w:sz w:val="16"/>
                <w:szCs w:val="16"/>
              </w:rPr>
              <w:t>ПН</w:t>
            </w:r>
            <w:proofErr w:type="gramEnd"/>
          </w:p>
        </w:tc>
        <w:tc>
          <w:tcPr>
            <w:tcW w:w="679" w:type="dxa"/>
            <w:vMerge w:val="restart"/>
            <w:tcBorders>
              <w:top w:val="single" w:sz="8" w:space="0" w:color="auto"/>
              <w:left w:val="nil"/>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Всего часов</w:t>
            </w:r>
          </w:p>
        </w:tc>
      </w:tr>
      <w:tr w:rsidR="00533C1B" w:rsidRPr="00C8275E" w:rsidTr="0048310B">
        <w:trPr>
          <w:trHeight w:val="300"/>
          <w:jc w:val="center"/>
        </w:trPr>
        <w:tc>
          <w:tcPr>
            <w:tcW w:w="983" w:type="dxa"/>
            <w:vMerge/>
            <w:tcBorders>
              <w:left w:val="single" w:sz="8" w:space="0" w:color="auto"/>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spacing w:after="160" w:line="259" w:lineRule="auto"/>
              <w:rPr>
                <w:rFonts w:ascii="Times New Roman" w:hAnsi="Times New Roman"/>
                <w:b/>
                <w:bCs/>
                <w:color w:val="000000"/>
                <w:sz w:val="16"/>
                <w:szCs w:val="16"/>
              </w:rPr>
            </w:pPr>
          </w:p>
        </w:tc>
        <w:tc>
          <w:tcPr>
            <w:tcW w:w="4747"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sz w:val="16"/>
                <w:szCs w:val="16"/>
              </w:rPr>
            </w:pPr>
          </w:p>
        </w:tc>
        <w:tc>
          <w:tcPr>
            <w:tcW w:w="369"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2"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69"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69"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69"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2"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69"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3"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3"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3"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3" w:type="dxa"/>
            <w:tcBorders>
              <w:top w:val="single" w:sz="8" w:space="0" w:color="auto"/>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679" w:type="dxa"/>
            <w:vMerge/>
            <w:tcBorders>
              <w:left w:val="nil"/>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spacing w:after="160" w:line="259" w:lineRule="auto"/>
              <w:rPr>
                <w:rFonts w:ascii="Times New Roman" w:hAnsi="Times New Roman"/>
                <w:b/>
                <w:bCs/>
                <w:color w:val="000000"/>
                <w:sz w:val="16"/>
                <w:szCs w:val="16"/>
              </w:rPr>
            </w:pPr>
          </w:p>
        </w:tc>
      </w:tr>
      <w:tr w:rsidR="00533C1B" w:rsidRPr="00C8275E" w:rsidTr="0048310B">
        <w:trPr>
          <w:trHeight w:val="324"/>
          <w:jc w:val="center"/>
        </w:trPr>
        <w:tc>
          <w:tcPr>
            <w:tcW w:w="983" w:type="dxa"/>
            <w:vMerge/>
            <w:tcBorders>
              <w:left w:val="single" w:sz="8" w:space="0" w:color="auto"/>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spacing w:after="160" w:line="259" w:lineRule="auto"/>
              <w:rPr>
                <w:rFonts w:ascii="Times New Roman" w:hAnsi="Times New Roman"/>
                <w:b/>
                <w:bCs/>
                <w:color w:val="000000"/>
                <w:sz w:val="16"/>
                <w:szCs w:val="16"/>
              </w:rPr>
            </w:pPr>
          </w:p>
        </w:tc>
        <w:tc>
          <w:tcPr>
            <w:tcW w:w="4747" w:type="dxa"/>
            <w:tcBorders>
              <w:top w:val="single" w:sz="8" w:space="0" w:color="auto"/>
              <w:left w:val="nil"/>
              <w:bottom w:val="single" w:sz="8" w:space="0" w:color="auto"/>
              <w:right w:val="nil"/>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Порядковые номера недель учебного года</w:t>
            </w:r>
          </w:p>
        </w:tc>
        <w:tc>
          <w:tcPr>
            <w:tcW w:w="369"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20</w:t>
            </w:r>
          </w:p>
        </w:tc>
        <w:tc>
          <w:tcPr>
            <w:tcW w:w="372"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21</w:t>
            </w:r>
          </w:p>
        </w:tc>
        <w:tc>
          <w:tcPr>
            <w:tcW w:w="369"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22</w:t>
            </w:r>
          </w:p>
        </w:tc>
        <w:tc>
          <w:tcPr>
            <w:tcW w:w="369"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23</w:t>
            </w:r>
          </w:p>
        </w:tc>
        <w:tc>
          <w:tcPr>
            <w:tcW w:w="369"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24</w:t>
            </w:r>
          </w:p>
        </w:tc>
        <w:tc>
          <w:tcPr>
            <w:tcW w:w="372"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25</w:t>
            </w:r>
          </w:p>
        </w:tc>
        <w:tc>
          <w:tcPr>
            <w:tcW w:w="369"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26</w:t>
            </w:r>
          </w:p>
        </w:tc>
        <w:tc>
          <w:tcPr>
            <w:tcW w:w="370"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27</w:t>
            </w:r>
          </w:p>
        </w:tc>
        <w:tc>
          <w:tcPr>
            <w:tcW w:w="370"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28</w:t>
            </w:r>
          </w:p>
        </w:tc>
        <w:tc>
          <w:tcPr>
            <w:tcW w:w="373"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29</w:t>
            </w:r>
          </w:p>
        </w:tc>
        <w:tc>
          <w:tcPr>
            <w:tcW w:w="370"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30</w:t>
            </w:r>
          </w:p>
        </w:tc>
        <w:tc>
          <w:tcPr>
            <w:tcW w:w="370"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31</w:t>
            </w:r>
          </w:p>
        </w:tc>
        <w:tc>
          <w:tcPr>
            <w:tcW w:w="370" w:type="dxa"/>
            <w:tcBorders>
              <w:top w:val="nil"/>
              <w:left w:val="nil"/>
              <w:bottom w:val="nil"/>
              <w:right w:val="single" w:sz="8" w:space="0" w:color="auto"/>
            </w:tcBorders>
            <w:shd w:val="clear" w:color="000000" w:fill="E2EFDA"/>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32</w:t>
            </w:r>
          </w:p>
        </w:tc>
        <w:tc>
          <w:tcPr>
            <w:tcW w:w="373"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33</w:t>
            </w:r>
          </w:p>
        </w:tc>
        <w:tc>
          <w:tcPr>
            <w:tcW w:w="370"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34</w:t>
            </w:r>
          </w:p>
        </w:tc>
        <w:tc>
          <w:tcPr>
            <w:tcW w:w="370"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35</w:t>
            </w:r>
          </w:p>
        </w:tc>
        <w:tc>
          <w:tcPr>
            <w:tcW w:w="370"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36</w:t>
            </w:r>
          </w:p>
        </w:tc>
        <w:tc>
          <w:tcPr>
            <w:tcW w:w="370"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37</w:t>
            </w:r>
          </w:p>
        </w:tc>
        <w:tc>
          <w:tcPr>
            <w:tcW w:w="373"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38</w:t>
            </w:r>
          </w:p>
        </w:tc>
        <w:tc>
          <w:tcPr>
            <w:tcW w:w="370"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39</w:t>
            </w:r>
          </w:p>
        </w:tc>
        <w:tc>
          <w:tcPr>
            <w:tcW w:w="370"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40</w:t>
            </w:r>
          </w:p>
        </w:tc>
        <w:tc>
          <w:tcPr>
            <w:tcW w:w="370"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41</w:t>
            </w:r>
          </w:p>
        </w:tc>
        <w:tc>
          <w:tcPr>
            <w:tcW w:w="370" w:type="dxa"/>
            <w:tcBorders>
              <w:top w:val="nil"/>
              <w:left w:val="nil"/>
              <w:bottom w:val="nil"/>
              <w:right w:val="single" w:sz="8" w:space="0" w:color="auto"/>
            </w:tcBorders>
            <w:shd w:val="clear" w:color="000000" w:fill="8EA9DB"/>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42</w:t>
            </w:r>
          </w:p>
        </w:tc>
        <w:tc>
          <w:tcPr>
            <w:tcW w:w="373" w:type="dxa"/>
            <w:tcBorders>
              <w:top w:val="nil"/>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20"/>
                <w:szCs w:val="20"/>
              </w:rPr>
            </w:pPr>
            <w:r w:rsidRPr="00C8275E">
              <w:rPr>
                <w:rFonts w:ascii="Times New Roman" w:hAnsi="Times New Roman"/>
                <w:color w:val="000000"/>
                <w:sz w:val="20"/>
                <w:szCs w:val="20"/>
              </w:rPr>
              <w:t>43</w:t>
            </w:r>
          </w:p>
        </w:tc>
        <w:tc>
          <w:tcPr>
            <w:tcW w:w="679" w:type="dxa"/>
            <w:vMerge/>
            <w:tcBorders>
              <w:left w:val="nil"/>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spacing w:after="160" w:line="259" w:lineRule="auto"/>
              <w:rPr>
                <w:rFonts w:ascii="Times New Roman" w:hAnsi="Times New Roman"/>
                <w:b/>
                <w:bCs/>
                <w:color w:val="000000"/>
                <w:sz w:val="16"/>
                <w:szCs w:val="16"/>
              </w:rPr>
            </w:pPr>
          </w:p>
        </w:tc>
      </w:tr>
      <w:tr w:rsidR="00533C1B" w:rsidRPr="00C8275E" w:rsidTr="0048310B">
        <w:trPr>
          <w:trHeight w:val="288"/>
          <w:jc w:val="center"/>
        </w:trPr>
        <w:tc>
          <w:tcPr>
            <w:tcW w:w="983" w:type="dxa"/>
            <w:vMerge/>
            <w:tcBorders>
              <w:left w:val="single" w:sz="8" w:space="0" w:color="auto"/>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spacing w:after="160" w:line="259" w:lineRule="auto"/>
              <w:rPr>
                <w:rFonts w:ascii="Times New Roman" w:hAnsi="Times New Roman"/>
                <w:b/>
                <w:bCs/>
                <w:color w:val="000000"/>
                <w:sz w:val="16"/>
                <w:szCs w:val="16"/>
              </w:rPr>
            </w:pPr>
          </w:p>
        </w:tc>
        <w:tc>
          <w:tcPr>
            <w:tcW w:w="4747" w:type="dxa"/>
            <w:tcBorders>
              <w:top w:val="nil"/>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 Компоненты программы</w:t>
            </w:r>
          </w:p>
        </w:tc>
        <w:tc>
          <w:tcPr>
            <w:tcW w:w="369"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2"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69"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69"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69"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2"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69"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3"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3"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3"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0" w:type="dxa"/>
            <w:tcBorders>
              <w:top w:val="single" w:sz="8" w:space="0" w:color="auto"/>
              <w:left w:val="nil"/>
              <w:bottom w:val="nil"/>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373" w:type="dxa"/>
            <w:tcBorders>
              <w:top w:val="single" w:sz="8" w:space="0" w:color="auto"/>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 </w:t>
            </w:r>
          </w:p>
        </w:tc>
        <w:tc>
          <w:tcPr>
            <w:tcW w:w="679" w:type="dxa"/>
            <w:vMerge/>
            <w:tcBorders>
              <w:left w:val="nil"/>
              <w:bottom w:val="nil"/>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rPr>
                <w:rFonts w:ascii="Times New Roman" w:hAnsi="Times New Roman"/>
                <w:b/>
                <w:bCs/>
                <w:color w:val="000000"/>
                <w:sz w:val="16"/>
                <w:szCs w:val="16"/>
              </w:rPr>
            </w:pPr>
          </w:p>
        </w:tc>
      </w:tr>
      <w:tr w:rsidR="00533C1B" w:rsidRPr="00C8275E" w:rsidTr="0048310B">
        <w:trPr>
          <w:trHeight w:val="300"/>
          <w:jc w:val="center"/>
        </w:trPr>
        <w:tc>
          <w:tcPr>
            <w:tcW w:w="983" w:type="dxa"/>
            <w:vMerge/>
            <w:tcBorders>
              <w:left w:val="single" w:sz="8" w:space="0" w:color="auto"/>
              <w:bottom w:val="single" w:sz="8" w:space="0" w:color="auto"/>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rPr>
                <w:rFonts w:ascii="Times New Roman" w:hAnsi="Times New Roman"/>
                <w:b/>
                <w:bCs/>
                <w:color w:val="000000"/>
                <w:sz w:val="16"/>
                <w:szCs w:val="16"/>
              </w:rPr>
            </w:pPr>
          </w:p>
        </w:tc>
        <w:tc>
          <w:tcPr>
            <w:tcW w:w="4747"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rPr>
            </w:pPr>
            <w:r w:rsidRPr="00C8275E">
              <w:rPr>
                <w:rFonts w:ascii="Times New Roman" w:hAnsi="Times New Roman"/>
                <w:b/>
                <w:bCs/>
                <w:color w:val="000000"/>
              </w:rPr>
              <w:t>Номера календарных недель</w:t>
            </w:r>
          </w:p>
        </w:tc>
        <w:tc>
          <w:tcPr>
            <w:tcW w:w="369"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w:t>
            </w:r>
          </w:p>
        </w:tc>
        <w:tc>
          <w:tcPr>
            <w:tcW w:w="372"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69"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5</w:t>
            </w:r>
          </w:p>
        </w:tc>
        <w:tc>
          <w:tcPr>
            <w:tcW w:w="369"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6</w:t>
            </w:r>
          </w:p>
        </w:tc>
        <w:tc>
          <w:tcPr>
            <w:tcW w:w="369"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7</w:t>
            </w:r>
          </w:p>
        </w:tc>
        <w:tc>
          <w:tcPr>
            <w:tcW w:w="372"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69"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9</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11</w:t>
            </w:r>
          </w:p>
        </w:tc>
        <w:tc>
          <w:tcPr>
            <w:tcW w:w="373"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13</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14</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15</w:t>
            </w:r>
          </w:p>
        </w:tc>
        <w:tc>
          <w:tcPr>
            <w:tcW w:w="373"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16</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17</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18</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19</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20</w:t>
            </w:r>
          </w:p>
        </w:tc>
        <w:tc>
          <w:tcPr>
            <w:tcW w:w="373"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21</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22</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23</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24</w:t>
            </w:r>
          </w:p>
        </w:tc>
        <w:tc>
          <w:tcPr>
            <w:tcW w:w="370" w:type="dxa"/>
            <w:tcBorders>
              <w:top w:val="single" w:sz="8" w:space="0" w:color="auto"/>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25</w:t>
            </w:r>
          </w:p>
        </w:tc>
        <w:tc>
          <w:tcPr>
            <w:tcW w:w="373"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26</w:t>
            </w:r>
          </w:p>
        </w:tc>
        <w:tc>
          <w:tcPr>
            <w:tcW w:w="679" w:type="dxa"/>
            <w:tcBorders>
              <w:top w:val="nil"/>
              <w:left w:val="nil"/>
              <w:bottom w:val="single" w:sz="8" w:space="0" w:color="auto"/>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 </w:t>
            </w:r>
          </w:p>
        </w:tc>
      </w:tr>
      <w:tr w:rsidR="00533C1B" w:rsidRPr="00C8275E" w:rsidTr="0048310B">
        <w:trPr>
          <w:trHeight w:val="288"/>
          <w:jc w:val="center"/>
        </w:trPr>
        <w:tc>
          <w:tcPr>
            <w:tcW w:w="983" w:type="dxa"/>
            <w:tcBorders>
              <w:top w:val="nil"/>
              <w:left w:val="single" w:sz="8" w:space="0" w:color="auto"/>
              <w:bottom w:val="nil"/>
              <w:right w:val="nil"/>
            </w:tcBorders>
            <w:shd w:val="clear" w:color="000000" w:fill="FFFF99"/>
            <w:tcMar>
              <w:top w:w="15" w:type="dxa"/>
              <w:left w:w="15" w:type="dxa"/>
              <w:bottom w:w="0" w:type="dxa"/>
              <w:right w:w="15" w:type="dxa"/>
            </w:tcMar>
            <w:textDirection w:val="btL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747" w:type="dxa"/>
            <w:tcBorders>
              <w:top w:val="nil"/>
              <w:left w:val="nil"/>
              <w:bottom w:val="nil"/>
              <w:right w:val="nil"/>
            </w:tcBorders>
            <w:shd w:val="clear" w:color="000000" w:fill="FFFF99"/>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тип недели</w:t>
            </w:r>
          </w:p>
        </w:tc>
        <w:tc>
          <w:tcPr>
            <w:tcW w:w="369"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72"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69"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69"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69"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72"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69"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70"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70"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73"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70"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70"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70"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rPr>
            </w:pPr>
            <w:r w:rsidRPr="00C8275E">
              <w:rPr>
                <w:rFonts w:ascii="Times New Roman" w:hAnsi="Times New Roman"/>
                <w:color w:val="000000"/>
              </w:rPr>
              <w:t>о</w:t>
            </w:r>
          </w:p>
        </w:tc>
        <w:tc>
          <w:tcPr>
            <w:tcW w:w="373"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а</w:t>
            </w:r>
          </w:p>
        </w:tc>
        <w:tc>
          <w:tcPr>
            <w:tcW w:w="370" w:type="dxa"/>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sz w:val="20"/>
                <w:szCs w:val="20"/>
              </w:rPr>
            </w:pPr>
            <w:r w:rsidRPr="00C8275E">
              <w:rPr>
                <w:rFonts w:ascii="Times New Roman" w:hAnsi="Times New Roman"/>
                <w:b/>
                <w:bCs/>
                <w:sz w:val="20"/>
                <w:szCs w:val="20"/>
              </w:rPr>
              <w:t>у</w:t>
            </w:r>
          </w:p>
        </w:tc>
        <w:tc>
          <w:tcPr>
            <w:tcW w:w="370" w:type="dxa"/>
            <w:tcBorders>
              <w:top w:val="single" w:sz="4" w:space="0" w:color="auto"/>
              <w:left w:val="nil"/>
              <w:bottom w:val="single" w:sz="4" w:space="0" w:color="auto"/>
              <w:right w:val="single" w:sz="4" w:space="0" w:color="auto"/>
            </w:tcBorders>
            <w:shd w:val="clear" w:color="000000" w:fill="007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sz w:val="20"/>
                <w:szCs w:val="20"/>
              </w:rPr>
            </w:pPr>
            <w:proofErr w:type="spellStart"/>
            <w:proofErr w:type="gramStart"/>
            <w:r w:rsidRPr="00C8275E">
              <w:rPr>
                <w:rFonts w:ascii="Times New Roman" w:hAnsi="Times New Roman"/>
                <w:sz w:val="20"/>
                <w:szCs w:val="20"/>
              </w:rPr>
              <w:t>п</w:t>
            </w:r>
            <w:proofErr w:type="spellEnd"/>
            <w:proofErr w:type="gramEnd"/>
          </w:p>
        </w:tc>
        <w:tc>
          <w:tcPr>
            <w:tcW w:w="370" w:type="dxa"/>
            <w:tcBorders>
              <w:top w:val="single" w:sz="4" w:space="0" w:color="auto"/>
              <w:left w:val="nil"/>
              <w:bottom w:val="single" w:sz="4" w:space="0" w:color="auto"/>
              <w:right w:val="single" w:sz="4" w:space="0" w:color="auto"/>
            </w:tcBorders>
            <w:shd w:val="clear" w:color="000000" w:fill="007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sz w:val="20"/>
                <w:szCs w:val="20"/>
              </w:rPr>
            </w:pPr>
            <w:proofErr w:type="spellStart"/>
            <w:proofErr w:type="gramStart"/>
            <w:r w:rsidRPr="00C8275E">
              <w:rPr>
                <w:rFonts w:ascii="Times New Roman" w:hAnsi="Times New Roman"/>
                <w:sz w:val="20"/>
                <w:szCs w:val="20"/>
              </w:rPr>
              <w:t>п</w:t>
            </w:r>
            <w:proofErr w:type="spellEnd"/>
            <w:proofErr w:type="gramEnd"/>
          </w:p>
        </w:tc>
        <w:tc>
          <w:tcPr>
            <w:tcW w:w="370" w:type="dxa"/>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sz w:val="20"/>
                <w:szCs w:val="20"/>
              </w:rPr>
            </w:pPr>
            <w:r w:rsidRPr="00C8275E">
              <w:rPr>
                <w:rFonts w:ascii="Times New Roman" w:hAnsi="Times New Roman"/>
                <w:b/>
                <w:bCs/>
                <w:sz w:val="20"/>
                <w:szCs w:val="20"/>
              </w:rPr>
              <w:t>у</w:t>
            </w:r>
          </w:p>
        </w:tc>
        <w:tc>
          <w:tcPr>
            <w:tcW w:w="373" w:type="dxa"/>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sz w:val="20"/>
                <w:szCs w:val="20"/>
              </w:rPr>
            </w:pPr>
            <w:r w:rsidRPr="00C8275E">
              <w:rPr>
                <w:rFonts w:ascii="Times New Roman" w:hAnsi="Times New Roman"/>
                <w:b/>
                <w:bCs/>
                <w:sz w:val="20"/>
                <w:szCs w:val="20"/>
              </w:rPr>
              <w:t>у</w:t>
            </w:r>
          </w:p>
        </w:tc>
        <w:tc>
          <w:tcPr>
            <w:tcW w:w="370" w:type="dxa"/>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sz w:val="20"/>
                <w:szCs w:val="20"/>
              </w:rPr>
            </w:pPr>
            <w:r w:rsidRPr="00C8275E">
              <w:rPr>
                <w:rFonts w:ascii="Times New Roman" w:hAnsi="Times New Roman"/>
                <w:b/>
                <w:bCs/>
                <w:sz w:val="20"/>
                <w:szCs w:val="20"/>
              </w:rPr>
              <w:t>у</w:t>
            </w:r>
          </w:p>
        </w:tc>
        <w:tc>
          <w:tcPr>
            <w:tcW w:w="370" w:type="dxa"/>
            <w:tcBorders>
              <w:top w:val="single" w:sz="4" w:space="0" w:color="auto"/>
              <w:left w:val="nil"/>
              <w:bottom w:val="single" w:sz="4" w:space="0" w:color="auto"/>
              <w:right w:val="single" w:sz="4" w:space="0" w:color="auto"/>
            </w:tcBorders>
            <w:shd w:val="clear" w:color="000000" w:fill="FFC00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sz w:val="20"/>
                <w:szCs w:val="20"/>
              </w:rPr>
            </w:pPr>
            <w:r w:rsidRPr="00C8275E">
              <w:rPr>
                <w:rFonts w:ascii="Times New Roman" w:hAnsi="Times New Roman"/>
                <w:b/>
                <w:bCs/>
                <w:sz w:val="20"/>
                <w:szCs w:val="20"/>
              </w:rPr>
              <w:t>у</w:t>
            </w:r>
          </w:p>
        </w:tc>
        <w:tc>
          <w:tcPr>
            <w:tcW w:w="370" w:type="dxa"/>
            <w:tcBorders>
              <w:top w:val="single" w:sz="4" w:space="0" w:color="auto"/>
              <w:left w:val="nil"/>
              <w:bottom w:val="single" w:sz="4" w:space="0" w:color="auto"/>
              <w:right w:val="single" w:sz="4" w:space="0" w:color="auto"/>
            </w:tcBorders>
            <w:shd w:val="clear" w:color="000000" w:fill="007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sz w:val="20"/>
                <w:szCs w:val="20"/>
              </w:rPr>
            </w:pPr>
            <w:proofErr w:type="spellStart"/>
            <w:proofErr w:type="gramStart"/>
            <w:r w:rsidRPr="00C8275E">
              <w:rPr>
                <w:rFonts w:ascii="Times New Roman" w:hAnsi="Times New Roman"/>
                <w:sz w:val="20"/>
                <w:szCs w:val="20"/>
              </w:rPr>
              <w:t>п</w:t>
            </w:r>
            <w:proofErr w:type="spellEnd"/>
            <w:proofErr w:type="gramEnd"/>
          </w:p>
        </w:tc>
        <w:tc>
          <w:tcPr>
            <w:tcW w:w="370" w:type="dxa"/>
            <w:tcBorders>
              <w:top w:val="single" w:sz="4" w:space="0" w:color="auto"/>
              <w:left w:val="nil"/>
              <w:bottom w:val="single" w:sz="4" w:space="0" w:color="auto"/>
              <w:right w:val="single" w:sz="4" w:space="0" w:color="auto"/>
            </w:tcBorders>
            <w:shd w:val="clear" w:color="000000" w:fill="007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sz w:val="20"/>
                <w:szCs w:val="20"/>
              </w:rPr>
            </w:pPr>
            <w:proofErr w:type="spellStart"/>
            <w:proofErr w:type="gramStart"/>
            <w:r w:rsidRPr="00C8275E">
              <w:rPr>
                <w:rFonts w:ascii="Times New Roman" w:hAnsi="Times New Roman"/>
                <w:sz w:val="20"/>
                <w:szCs w:val="20"/>
              </w:rPr>
              <w:t>п</w:t>
            </w:r>
            <w:proofErr w:type="spellEnd"/>
            <w:proofErr w:type="gramEnd"/>
          </w:p>
        </w:tc>
        <w:tc>
          <w:tcPr>
            <w:tcW w:w="373" w:type="dxa"/>
            <w:tcBorders>
              <w:top w:val="nil"/>
              <w:left w:val="nil"/>
              <w:bottom w:val="single" w:sz="4" w:space="0" w:color="auto"/>
              <w:right w:val="single" w:sz="4" w:space="0" w:color="auto"/>
            </w:tcBorders>
            <w:shd w:val="clear" w:color="000000" w:fill="F8CBAD"/>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г</w:t>
            </w:r>
          </w:p>
        </w:tc>
        <w:tc>
          <w:tcPr>
            <w:tcW w:w="679" w:type="dxa"/>
            <w:tcBorders>
              <w:top w:val="nil"/>
              <w:left w:val="nil"/>
              <w:bottom w:val="nil"/>
              <w:right w:val="single" w:sz="8" w:space="0" w:color="auto"/>
            </w:tcBorders>
            <w:tcMar>
              <w:top w:w="15" w:type="dxa"/>
              <w:left w:w="15" w:type="dxa"/>
              <w:bottom w:w="0" w:type="dxa"/>
              <w:right w:w="15" w:type="dxa"/>
            </w:tcMar>
            <w:textDirection w:val="btL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r>
      <w:tr w:rsidR="00533C1B" w:rsidRPr="00C8275E" w:rsidTr="0048310B">
        <w:trPr>
          <w:trHeight w:val="288"/>
          <w:jc w:val="center"/>
        </w:trPr>
        <w:tc>
          <w:tcPr>
            <w:tcW w:w="983" w:type="dxa"/>
            <w:tcBorders>
              <w:top w:val="single" w:sz="4" w:space="0" w:color="auto"/>
              <w:left w:val="single" w:sz="8" w:space="0" w:color="auto"/>
              <w:bottom w:val="single" w:sz="4" w:space="0" w:color="auto"/>
              <w:right w:val="single" w:sz="4" w:space="0" w:color="auto"/>
            </w:tcBorders>
            <w:shd w:val="clear" w:color="000000" w:fill="C0C0C0"/>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ОП.00</w:t>
            </w:r>
          </w:p>
        </w:tc>
        <w:tc>
          <w:tcPr>
            <w:tcW w:w="4747" w:type="dxa"/>
            <w:tcBorders>
              <w:top w:val="single" w:sz="4" w:space="0" w:color="auto"/>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sz w:val="16"/>
                <w:szCs w:val="16"/>
              </w:rPr>
            </w:pPr>
            <w:proofErr w:type="spellStart"/>
            <w:r w:rsidRPr="00C8275E">
              <w:rPr>
                <w:rFonts w:ascii="Times New Roman" w:hAnsi="Times New Roman"/>
                <w:b/>
                <w:bCs/>
                <w:color w:val="000000"/>
                <w:sz w:val="16"/>
                <w:szCs w:val="16"/>
              </w:rPr>
              <w:t>Общепрофессиональный</w:t>
            </w:r>
            <w:proofErr w:type="spellEnd"/>
            <w:r w:rsidRPr="00C8275E">
              <w:rPr>
                <w:rFonts w:ascii="Times New Roman" w:hAnsi="Times New Roman"/>
                <w:b/>
                <w:bCs/>
                <w:color w:val="000000"/>
                <w:sz w:val="16"/>
                <w:szCs w:val="16"/>
              </w:rPr>
              <w:t xml:space="preserve"> цикл </w:t>
            </w:r>
          </w:p>
        </w:tc>
        <w:tc>
          <w:tcPr>
            <w:tcW w:w="369"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6</w:t>
            </w:r>
          </w:p>
        </w:tc>
        <w:tc>
          <w:tcPr>
            <w:tcW w:w="372"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69"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6</w:t>
            </w:r>
          </w:p>
        </w:tc>
        <w:tc>
          <w:tcPr>
            <w:tcW w:w="369"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69"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6</w:t>
            </w:r>
          </w:p>
        </w:tc>
        <w:tc>
          <w:tcPr>
            <w:tcW w:w="372"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10</w:t>
            </w:r>
          </w:p>
        </w:tc>
        <w:tc>
          <w:tcPr>
            <w:tcW w:w="369"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73"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4</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8</w:t>
            </w:r>
          </w:p>
        </w:tc>
        <w:tc>
          <w:tcPr>
            <w:tcW w:w="373"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679" w:type="dxa"/>
            <w:tcBorders>
              <w:top w:val="single" w:sz="4" w:space="0" w:color="auto"/>
              <w:left w:val="nil"/>
              <w:bottom w:val="single" w:sz="4" w:space="0" w:color="auto"/>
              <w:right w:val="single" w:sz="8" w:space="0" w:color="auto"/>
            </w:tcBorders>
            <w:shd w:val="clear" w:color="000000" w:fill="A6A6A6"/>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194</w:t>
            </w:r>
          </w:p>
        </w:tc>
      </w:tr>
      <w:tr w:rsidR="00533C1B" w:rsidRPr="00C8275E" w:rsidTr="0048310B">
        <w:trPr>
          <w:trHeight w:val="360"/>
          <w:jc w:val="center"/>
        </w:trPr>
        <w:tc>
          <w:tcPr>
            <w:tcW w:w="983"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8"/>
                <w:szCs w:val="18"/>
              </w:rPr>
            </w:pPr>
            <w:r w:rsidRPr="00C8275E">
              <w:rPr>
                <w:rFonts w:ascii="Times New Roman" w:hAnsi="Times New Roman"/>
                <w:color w:val="000000"/>
                <w:sz w:val="18"/>
                <w:szCs w:val="18"/>
              </w:rPr>
              <w:t>ОП.01</w:t>
            </w:r>
          </w:p>
        </w:tc>
        <w:tc>
          <w:tcPr>
            <w:tcW w:w="4747"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color w:val="000000"/>
                <w:sz w:val="16"/>
                <w:szCs w:val="16"/>
              </w:rPr>
            </w:pPr>
            <w:r w:rsidRPr="00C8275E">
              <w:rPr>
                <w:rFonts w:ascii="Times New Roman" w:hAnsi="Times New Roman"/>
                <w:color w:val="000000"/>
                <w:sz w:val="16"/>
                <w:szCs w:val="16"/>
              </w:rPr>
              <w:t>Технические измерения</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4"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34</w:t>
            </w:r>
          </w:p>
        </w:tc>
      </w:tr>
      <w:tr w:rsidR="00533C1B" w:rsidRPr="00C8275E" w:rsidTr="0048310B">
        <w:trPr>
          <w:trHeight w:val="360"/>
          <w:jc w:val="center"/>
        </w:trPr>
        <w:tc>
          <w:tcPr>
            <w:tcW w:w="983"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8"/>
                <w:szCs w:val="18"/>
              </w:rPr>
            </w:pPr>
            <w:r w:rsidRPr="00C8275E">
              <w:rPr>
                <w:rFonts w:ascii="Times New Roman" w:hAnsi="Times New Roman"/>
                <w:color w:val="000000"/>
                <w:sz w:val="18"/>
                <w:szCs w:val="18"/>
              </w:rPr>
              <w:t>ОП.02</w:t>
            </w:r>
          </w:p>
        </w:tc>
        <w:tc>
          <w:tcPr>
            <w:tcW w:w="4747"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color w:val="000000"/>
                <w:sz w:val="16"/>
                <w:szCs w:val="16"/>
              </w:rPr>
            </w:pPr>
            <w:r w:rsidRPr="00C8275E">
              <w:rPr>
                <w:rFonts w:ascii="Times New Roman" w:hAnsi="Times New Roman"/>
                <w:color w:val="000000"/>
                <w:sz w:val="16"/>
                <w:szCs w:val="16"/>
              </w:rPr>
              <w:t>Техническая графика</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4"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r>
      <w:tr w:rsidR="00533C1B" w:rsidRPr="00C8275E" w:rsidTr="0048310B">
        <w:trPr>
          <w:trHeight w:val="360"/>
          <w:jc w:val="center"/>
        </w:trPr>
        <w:tc>
          <w:tcPr>
            <w:tcW w:w="983"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8"/>
                <w:szCs w:val="18"/>
              </w:rPr>
            </w:pPr>
            <w:r w:rsidRPr="00C8275E">
              <w:rPr>
                <w:rFonts w:ascii="Times New Roman" w:hAnsi="Times New Roman"/>
                <w:color w:val="000000"/>
                <w:sz w:val="18"/>
                <w:szCs w:val="18"/>
              </w:rPr>
              <w:t>ОП.03</w:t>
            </w:r>
          </w:p>
        </w:tc>
        <w:tc>
          <w:tcPr>
            <w:tcW w:w="4747"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Безопасность жизнедеятельности</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4"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r>
      <w:tr w:rsidR="00533C1B" w:rsidRPr="00C8275E" w:rsidTr="0048310B">
        <w:trPr>
          <w:trHeight w:val="360"/>
          <w:jc w:val="center"/>
        </w:trPr>
        <w:tc>
          <w:tcPr>
            <w:tcW w:w="983"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8"/>
                <w:szCs w:val="18"/>
              </w:rPr>
            </w:pPr>
            <w:r w:rsidRPr="00C8275E">
              <w:rPr>
                <w:rFonts w:ascii="Times New Roman" w:hAnsi="Times New Roman"/>
                <w:color w:val="000000"/>
                <w:sz w:val="18"/>
                <w:szCs w:val="18"/>
              </w:rPr>
              <w:t>ОП.04</w:t>
            </w:r>
          </w:p>
        </w:tc>
        <w:tc>
          <w:tcPr>
            <w:tcW w:w="4747"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Физическая культура</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4"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54</w:t>
            </w:r>
          </w:p>
        </w:tc>
      </w:tr>
      <w:tr w:rsidR="00533C1B" w:rsidRPr="00C8275E" w:rsidTr="0048310B">
        <w:trPr>
          <w:trHeight w:val="360"/>
          <w:jc w:val="center"/>
        </w:trPr>
        <w:tc>
          <w:tcPr>
            <w:tcW w:w="983"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8"/>
                <w:szCs w:val="18"/>
              </w:rPr>
            </w:pPr>
            <w:r w:rsidRPr="00C8275E">
              <w:rPr>
                <w:rFonts w:ascii="Times New Roman" w:hAnsi="Times New Roman"/>
                <w:color w:val="000000"/>
                <w:sz w:val="18"/>
                <w:szCs w:val="18"/>
              </w:rPr>
              <w:t>ОП.05</w:t>
            </w:r>
          </w:p>
        </w:tc>
        <w:tc>
          <w:tcPr>
            <w:tcW w:w="4747"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Технический иностранный язык</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4</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4"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34</w:t>
            </w:r>
          </w:p>
        </w:tc>
      </w:tr>
      <w:tr w:rsidR="00533C1B" w:rsidRPr="00C8275E" w:rsidTr="0048310B">
        <w:trPr>
          <w:trHeight w:val="300"/>
          <w:jc w:val="center"/>
        </w:trPr>
        <w:tc>
          <w:tcPr>
            <w:tcW w:w="983" w:type="dxa"/>
            <w:tcBorders>
              <w:top w:val="nil"/>
              <w:left w:val="single" w:sz="8" w:space="0" w:color="auto"/>
              <w:bottom w:val="single" w:sz="8" w:space="0" w:color="auto"/>
              <w:right w:val="single" w:sz="8" w:space="0" w:color="auto"/>
            </w:tcBorders>
            <w:shd w:val="clear" w:color="000000" w:fill="C0C0C0"/>
            <w:tcMar>
              <w:top w:w="15" w:type="dxa"/>
              <w:left w:w="15" w:type="dxa"/>
              <w:bottom w:w="0" w:type="dxa"/>
              <w:right w:w="15" w:type="dxa"/>
            </w:tcMa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П.00</w:t>
            </w:r>
          </w:p>
        </w:tc>
        <w:tc>
          <w:tcPr>
            <w:tcW w:w="4747"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 xml:space="preserve">Профессиональный цикл </w:t>
            </w:r>
          </w:p>
        </w:tc>
        <w:tc>
          <w:tcPr>
            <w:tcW w:w="369"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22</w:t>
            </w:r>
          </w:p>
        </w:tc>
        <w:tc>
          <w:tcPr>
            <w:tcW w:w="372"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369"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22</w:t>
            </w:r>
          </w:p>
        </w:tc>
        <w:tc>
          <w:tcPr>
            <w:tcW w:w="369"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20</w:t>
            </w:r>
          </w:p>
        </w:tc>
        <w:tc>
          <w:tcPr>
            <w:tcW w:w="369"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20</w:t>
            </w:r>
          </w:p>
        </w:tc>
        <w:tc>
          <w:tcPr>
            <w:tcW w:w="372"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69"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70"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70"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16</w:t>
            </w:r>
          </w:p>
        </w:tc>
        <w:tc>
          <w:tcPr>
            <w:tcW w:w="373"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20</w:t>
            </w:r>
          </w:p>
        </w:tc>
        <w:tc>
          <w:tcPr>
            <w:tcW w:w="370"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20</w:t>
            </w:r>
          </w:p>
        </w:tc>
        <w:tc>
          <w:tcPr>
            <w:tcW w:w="370"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70"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18</w:t>
            </w:r>
          </w:p>
        </w:tc>
        <w:tc>
          <w:tcPr>
            <w:tcW w:w="373"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nil"/>
              <w:left w:val="nil"/>
              <w:bottom w:val="single" w:sz="8" w:space="0" w:color="auto"/>
              <w:right w:val="single" w:sz="8" w:space="0" w:color="auto"/>
            </w:tcBorders>
            <w:shd w:val="clear" w:color="000000" w:fill="A6A6A6"/>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3"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3"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679" w:type="dxa"/>
            <w:tcBorders>
              <w:top w:val="nil"/>
              <w:left w:val="single" w:sz="4" w:space="0" w:color="auto"/>
              <w:bottom w:val="single" w:sz="4" w:space="0" w:color="auto"/>
              <w:right w:val="single" w:sz="8" w:space="0" w:color="auto"/>
            </w:tcBorders>
            <w:shd w:val="clear" w:color="000000" w:fill="A6A6A6"/>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922</w:t>
            </w:r>
          </w:p>
        </w:tc>
      </w:tr>
      <w:tr w:rsidR="00533C1B" w:rsidRPr="00C8275E" w:rsidTr="0048310B">
        <w:trPr>
          <w:trHeight w:val="624"/>
          <w:jc w:val="center"/>
        </w:trPr>
        <w:tc>
          <w:tcPr>
            <w:tcW w:w="983" w:type="dxa"/>
            <w:tcBorders>
              <w:top w:val="nil"/>
              <w:left w:val="single" w:sz="8" w:space="0" w:color="auto"/>
              <w:bottom w:val="single" w:sz="8" w:space="0" w:color="auto"/>
              <w:right w:val="single" w:sz="8" w:space="0" w:color="auto"/>
            </w:tcBorders>
            <w:shd w:val="clear" w:color="000000" w:fill="D9D9D9"/>
            <w:tcMar>
              <w:top w:w="15" w:type="dxa"/>
              <w:left w:w="15" w:type="dxa"/>
              <w:bottom w:w="0" w:type="dxa"/>
              <w:right w:w="15" w:type="dxa"/>
            </w:tcMa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ПМ.01</w:t>
            </w:r>
          </w:p>
        </w:tc>
        <w:tc>
          <w:tcPr>
            <w:tcW w:w="4747" w:type="dxa"/>
            <w:tcBorders>
              <w:top w:val="nil"/>
              <w:left w:val="nil"/>
              <w:bottom w:val="single" w:sz="8" w:space="0" w:color="auto"/>
              <w:right w:val="single" w:sz="8" w:space="0" w:color="auto"/>
            </w:tcBorders>
            <w:shd w:val="clear" w:color="000000" w:fill="D9D9D9"/>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Изготовление изделий на токарных станках по стадиям технолог</w:t>
            </w:r>
            <w:r w:rsidRPr="00C8275E">
              <w:rPr>
                <w:rFonts w:ascii="Times New Roman" w:hAnsi="Times New Roman"/>
                <w:color w:val="000000"/>
                <w:sz w:val="16"/>
                <w:szCs w:val="16"/>
              </w:rPr>
              <w:t>и</w:t>
            </w:r>
            <w:r w:rsidRPr="00C8275E">
              <w:rPr>
                <w:rFonts w:ascii="Times New Roman" w:hAnsi="Times New Roman"/>
                <w:color w:val="000000"/>
                <w:sz w:val="16"/>
                <w:szCs w:val="16"/>
              </w:rPr>
              <w:t>ческого процесса в соответствии с требованиями охраны труда и экологической безопасности</w:t>
            </w:r>
          </w:p>
        </w:tc>
        <w:tc>
          <w:tcPr>
            <w:tcW w:w="369"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2"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69"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69"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69"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2"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69"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3"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3"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0</w:t>
            </w:r>
          </w:p>
        </w:tc>
        <w:tc>
          <w:tcPr>
            <w:tcW w:w="373"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3"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679" w:type="dxa"/>
            <w:tcBorders>
              <w:top w:val="nil"/>
              <w:left w:val="nil"/>
              <w:bottom w:val="single" w:sz="8" w:space="0" w:color="auto"/>
              <w:right w:val="single" w:sz="8" w:space="0" w:color="auto"/>
            </w:tcBorders>
            <w:shd w:val="clear" w:color="000000" w:fill="BFBFBF"/>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352</w:t>
            </w:r>
          </w:p>
        </w:tc>
      </w:tr>
      <w:tr w:rsidR="00533C1B" w:rsidRPr="00C8275E" w:rsidTr="0048310B">
        <w:trPr>
          <w:trHeight w:val="372"/>
          <w:jc w:val="center"/>
        </w:trPr>
        <w:tc>
          <w:tcPr>
            <w:tcW w:w="983" w:type="dxa"/>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МДК 01.01</w:t>
            </w:r>
          </w:p>
        </w:tc>
        <w:tc>
          <w:tcPr>
            <w:tcW w:w="4747"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Технология обработки изделий на токарных станках</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244</w:t>
            </w:r>
          </w:p>
        </w:tc>
      </w:tr>
      <w:tr w:rsidR="00533C1B" w:rsidRPr="00C8275E" w:rsidTr="0048310B">
        <w:trPr>
          <w:trHeight w:val="372"/>
          <w:jc w:val="center"/>
        </w:trPr>
        <w:tc>
          <w:tcPr>
            <w:tcW w:w="983" w:type="dxa"/>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УП.01</w:t>
            </w:r>
          </w:p>
        </w:tc>
        <w:tc>
          <w:tcPr>
            <w:tcW w:w="4747"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Учебная практика</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72</w:t>
            </w:r>
          </w:p>
        </w:tc>
      </w:tr>
      <w:tr w:rsidR="00533C1B" w:rsidRPr="00C8275E" w:rsidTr="0048310B">
        <w:trPr>
          <w:trHeight w:val="372"/>
          <w:jc w:val="center"/>
        </w:trPr>
        <w:tc>
          <w:tcPr>
            <w:tcW w:w="983" w:type="dxa"/>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ПП.01</w:t>
            </w:r>
          </w:p>
        </w:tc>
        <w:tc>
          <w:tcPr>
            <w:tcW w:w="4747"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Производственная практика</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r>
      <w:tr w:rsidR="00533C1B" w:rsidRPr="00C8275E" w:rsidTr="0048310B">
        <w:trPr>
          <w:trHeight w:val="624"/>
          <w:jc w:val="center"/>
        </w:trPr>
        <w:tc>
          <w:tcPr>
            <w:tcW w:w="983" w:type="dxa"/>
            <w:tcBorders>
              <w:top w:val="nil"/>
              <w:left w:val="single" w:sz="8" w:space="0" w:color="auto"/>
              <w:bottom w:val="single" w:sz="8" w:space="0" w:color="auto"/>
              <w:right w:val="single" w:sz="8" w:space="0" w:color="auto"/>
            </w:tcBorders>
            <w:shd w:val="clear" w:color="000000" w:fill="D9D9D9"/>
            <w:tcMar>
              <w:top w:w="15" w:type="dxa"/>
              <w:left w:w="15" w:type="dxa"/>
              <w:bottom w:w="0" w:type="dxa"/>
              <w:right w:w="15" w:type="dxa"/>
            </w:tcMa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ПМ.02</w:t>
            </w:r>
          </w:p>
        </w:tc>
        <w:tc>
          <w:tcPr>
            <w:tcW w:w="4747" w:type="dxa"/>
            <w:tcBorders>
              <w:top w:val="nil"/>
              <w:left w:val="nil"/>
              <w:bottom w:val="single" w:sz="8" w:space="0" w:color="auto"/>
              <w:right w:val="single" w:sz="8" w:space="0" w:color="auto"/>
            </w:tcBorders>
            <w:shd w:val="clear" w:color="000000" w:fill="D9D9D9"/>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Изготовление изделий на токарно-карусельных станках по стадиям технологического процесса в соответствии с требованиями охраны труда и экологической безопасности</w:t>
            </w:r>
          </w:p>
        </w:tc>
        <w:tc>
          <w:tcPr>
            <w:tcW w:w="369"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14</w:t>
            </w:r>
          </w:p>
        </w:tc>
        <w:tc>
          <w:tcPr>
            <w:tcW w:w="372"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69"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14</w:t>
            </w:r>
          </w:p>
        </w:tc>
        <w:tc>
          <w:tcPr>
            <w:tcW w:w="369"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12</w:t>
            </w:r>
          </w:p>
        </w:tc>
        <w:tc>
          <w:tcPr>
            <w:tcW w:w="369"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10</w:t>
            </w:r>
          </w:p>
        </w:tc>
        <w:tc>
          <w:tcPr>
            <w:tcW w:w="372"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10</w:t>
            </w:r>
          </w:p>
        </w:tc>
        <w:tc>
          <w:tcPr>
            <w:tcW w:w="369"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10</w:t>
            </w:r>
          </w:p>
        </w:tc>
        <w:tc>
          <w:tcPr>
            <w:tcW w:w="370" w:type="dxa"/>
            <w:tcBorders>
              <w:top w:val="nil"/>
              <w:left w:val="nil"/>
              <w:bottom w:val="single" w:sz="8" w:space="0" w:color="auto"/>
              <w:right w:val="single" w:sz="8" w:space="0" w:color="auto"/>
            </w:tcBorders>
            <w:shd w:val="clear" w:color="auto" w:fill="D9D9D9" w:themeFill="background1" w:themeFillShade="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10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73"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73"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0</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0</w:t>
            </w:r>
          </w:p>
        </w:tc>
        <w:tc>
          <w:tcPr>
            <w:tcW w:w="373"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0"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373" w:type="dxa"/>
            <w:tcBorders>
              <w:top w:val="nil"/>
              <w:left w:val="nil"/>
              <w:bottom w:val="single" w:sz="8" w:space="0" w:color="auto"/>
              <w:right w:val="single" w:sz="8"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679" w:type="dxa"/>
            <w:tcBorders>
              <w:top w:val="nil"/>
              <w:left w:val="nil"/>
              <w:bottom w:val="single" w:sz="8" w:space="0" w:color="auto"/>
              <w:right w:val="single" w:sz="8" w:space="0" w:color="auto"/>
            </w:tcBorders>
            <w:shd w:val="clear" w:color="000000" w:fill="BFBFBF"/>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256</w:t>
            </w:r>
          </w:p>
        </w:tc>
      </w:tr>
      <w:tr w:rsidR="00533C1B" w:rsidRPr="00C8275E" w:rsidTr="0048310B">
        <w:trPr>
          <w:trHeight w:val="372"/>
          <w:jc w:val="center"/>
        </w:trPr>
        <w:tc>
          <w:tcPr>
            <w:tcW w:w="983" w:type="dxa"/>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lastRenderedPageBreak/>
              <w:t>МДК 02.01</w:t>
            </w:r>
          </w:p>
        </w:tc>
        <w:tc>
          <w:tcPr>
            <w:tcW w:w="4747"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Технология обработки на токарно-карусельных станках</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14</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14</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12</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148</w:t>
            </w:r>
          </w:p>
        </w:tc>
      </w:tr>
      <w:tr w:rsidR="00533C1B" w:rsidRPr="00C8275E" w:rsidTr="0048310B">
        <w:trPr>
          <w:trHeight w:val="372"/>
          <w:jc w:val="center"/>
        </w:trPr>
        <w:tc>
          <w:tcPr>
            <w:tcW w:w="983" w:type="dxa"/>
            <w:tcBorders>
              <w:top w:val="nil"/>
              <w:left w:val="single" w:sz="8" w:space="0" w:color="auto"/>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УП.02</w:t>
            </w:r>
          </w:p>
        </w:tc>
        <w:tc>
          <w:tcPr>
            <w:tcW w:w="4747"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Учебная практика</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shd w:val="clear" w:color="000000" w:fill="8EA9DB"/>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r>
      <w:tr w:rsidR="00533C1B" w:rsidRPr="00C8275E" w:rsidTr="0048310B">
        <w:trPr>
          <w:trHeight w:val="372"/>
          <w:jc w:val="center"/>
        </w:trPr>
        <w:tc>
          <w:tcPr>
            <w:tcW w:w="983" w:type="dxa"/>
            <w:tcBorders>
              <w:top w:val="nil"/>
              <w:left w:val="single" w:sz="8" w:space="0" w:color="auto"/>
              <w:bottom w:val="single" w:sz="8" w:space="0" w:color="auto"/>
              <w:right w:val="nil"/>
            </w:tcBorders>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ПП.02</w:t>
            </w:r>
          </w:p>
        </w:tc>
        <w:tc>
          <w:tcPr>
            <w:tcW w:w="4747"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Производственная практика</w:t>
            </w:r>
          </w:p>
        </w:tc>
        <w:tc>
          <w:tcPr>
            <w:tcW w:w="369" w:type="dxa"/>
            <w:tcBorders>
              <w:top w:val="nil"/>
              <w:left w:val="nil"/>
              <w:bottom w:val="single" w:sz="4"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8" w:space="0" w:color="auto"/>
              <w:right w:val="single" w:sz="8" w:space="0" w:color="auto"/>
            </w:tcBorders>
            <w:shd w:val="clear" w:color="000000" w:fill="8EA9DB"/>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8" w:space="0" w:color="auto"/>
              <w:right w:val="single" w:sz="8" w:space="0" w:color="auto"/>
            </w:tcBorders>
            <w:shd w:val="clear" w:color="000000" w:fill="8EA9DB"/>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8" w:space="0" w:color="auto"/>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nil"/>
              <w:right w:val="single" w:sz="8"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72</w:t>
            </w:r>
          </w:p>
        </w:tc>
      </w:tr>
      <w:tr w:rsidR="00533C1B" w:rsidRPr="00C8275E" w:rsidTr="0048310B">
        <w:trPr>
          <w:trHeight w:val="828"/>
          <w:jc w:val="center"/>
        </w:trPr>
        <w:tc>
          <w:tcPr>
            <w:tcW w:w="983" w:type="dxa"/>
            <w:tcBorders>
              <w:top w:val="nil"/>
              <w:left w:val="single" w:sz="8" w:space="0" w:color="auto"/>
              <w:bottom w:val="single" w:sz="8" w:space="0" w:color="auto"/>
              <w:right w:val="single" w:sz="8" w:space="0" w:color="auto"/>
            </w:tcBorders>
            <w:shd w:val="clear" w:color="000000" w:fill="D9D9D9"/>
            <w:tcMar>
              <w:top w:w="15" w:type="dxa"/>
              <w:left w:w="15" w:type="dxa"/>
              <w:bottom w:w="0" w:type="dxa"/>
              <w:right w:w="15" w:type="dxa"/>
            </w:tcMa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ПМ.05</w:t>
            </w:r>
          </w:p>
        </w:tc>
        <w:tc>
          <w:tcPr>
            <w:tcW w:w="4747" w:type="dxa"/>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 xml:space="preserve">Изготовление различных изделий </w:t>
            </w:r>
            <w:proofErr w:type="gramStart"/>
            <w:r w:rsidRPr="00C8275E">
              <w:rPr>
                <w:rFonts w:ascii="Times New Roman" w:hAnsi="Times New Roman"/>
                <w:color w:val="000000"/>
                <w:sz w:val="16"/>
                <w:szCs w:val="16"/>
              </w:rPr>
              <w:t>на токарных станках с числовым программным управлением по стадиям технологического процесса в соответствии с требованиями</w:t>
            </w:r>
            <w:proofErr w:type="gramEnd"/>
            <w:r w:rsidRPr="00C8275E">
              <w:rPr>
                <w:rFonts w:ascii="Times New Roman" w:hAnsi="Times New Roman"/>
                <w:color w:val="000000"/>
                <w:sz w:val="16"/>
                <w:szCs w:val="16"/>
              </w:rPr>
              <w:t xml:space="preserve"> охраны труда и экологической без</w:t>
            </w:r>
            <w:r w:rsidRPr="00C8275E">
              <w:rPr>
                <w:rFonts w:ascii="Times New Roman" w:hAnsi="Times New Roman"/>
                <w:color w:val="000000"/>
                <w:sz w:val="16"/>
                <w:szCs w:val="16"/>
              </w:rPr>
              <w:t>о</w:t>
            </w:r>
            <w:r w:rsidRPr="00C8275E">
              <w:rPr>
                <w:rFonts w:ascii="Times New Roman" w:hAnsi="Times New Roman"/>
                <w:color w:val="000000"/>
                <w:sz w:val="16"/>
                <w:szCs w:val="16"/>
              </w:rPr>
              <w:t>пасности</w:t>
            </w:r>
          </w:p>
        </w:tc>
        <w:tc>
          <w:tcPr>
            <w:tcW w:w="369" w:type="dxa"/>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2"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6</w:t>
            </w:r>
          </w:p>
        </w:tc>
        <w:tc>
          <w:tcPr>
            <w:tcW w:w="369"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69"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69"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72"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69"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0"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0"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6</w:t>
            </w:r>
          </w:p>
        </w:tc>
        <w:tc>
          <w:tcPr>
            <w:tcW w:w="373"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0"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0"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6</w:t>
            </w:r>
          </w:p>
        </w:tc>
        <w:tc>
          <w:tcPr>
            <w:tcW w:w="370"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6</w:t>
            </w:r>
          </w:p>
        </w:tc>
        <w:tc>
          <w:tcPr>
            <w:tcW w:w="373"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0</w:t>
            </w:r>
          </w:p>
        </w:tc>
        <w:tc>
          <w:tcPr>
            <w:tcW w:w="370"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0</w:t>
            </w:r>
          </w:p>
        </w:tc>
        <w:tc>
          <w:tcPr>
            <w:tcW w:w="370"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0</w:t>
            </w:r>
          </w:p>
        </w:tc>
        <w:tc>
          <w:tcPr>
            <w:tcW w:w="370"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0</w:t>
            </w:r>
          </w:p>
        </w:tc>
        <w:tc>
          <w:tcPr>
            <w:tcW w:w="370" w:type="dxa"/>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3" w:type="dxa"/>
            <w:tcBorders>
              <w:top w:val="single" w:sz="4" w:space="0" w:color="auto"/>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single" w:sz="4" w:space="0" w:color="auto"/>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single" w:sz="4" w:space="0" w:color="auto"/>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single" w:sz="4" w:space="0" w:color="auto"/>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0" w:type="dxa"/>
            <w:tcBorders>
              <w:top w:val="single" w:sz="4" w:space="0" w:color="auto"/>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373" w:type="dxa"/>
            <w:tcBorders>
              <w:top w:val="single" w:sz="4" w:space="0" w:color="auto"/>
              <w:left w:val="nil"/>
              <w:bottom w:val="single" w:sz="4" w:space="0" w:color="auto"/>
              <w:right w:val="single" w:sz="4" w:space="0" w:color="auto"/>
            </w:tcBorders>
            <w:shd w:val="clear" w:color="000000" w:fill="C0C0C0"/>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0</w:t>
            </w:r>
          </w:p>
        </w:tc>
        <w:tc>
          <w:tcPr>
            <w:tcW w:w="679" w:type="dxa"/>
            <w:tcBorders>
              <w:top w:val="nil"/>
              <w:left w:val="nil"/>
              <w:bottom w:val="single" w:sz="8" w:space="0" w:color="auto"/>
              <w:right w:val="single" w:sz="8" w:space="0" w:color="auto"/>
            </w:tcBorders>
            <w:shd w:val="clear" w:color="000000" w:fill="BFBFBF"/>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314</w:t>
            </w:r>
          </w:p>
        </w:tc>
      </w:tr>
      <w:tr w:rsidR="00533C1B" w:rsidRPr="00C8275E" w:rsidTr="0048310B">
        <w:trPr>
          <w:trHeight w:val="372"/>
          <w:jc w:val="center"/>
        </w:trPr>
        <w:tc>
          <w:tcPr>
            <w:tcW w:w="983" w:type="dxa"/>
            <w:tcBorders>
              <w:top w:val="nil"/>
              <w:left w:val="single" w:sz="8" w:space="0" w:color="auto"/>
              <w:bottom w:val="single" w:sz="8" w:space="0" w:color="auto"/>
              <w:right w:val="single" w:sz="8" w:space="0" w:color="auto"/>
            </w:tcBorders>
            <w:tcMar>
              <w:top w:w="15" w:type="dxa"/>
              <w:left w:w="15" w:type="dxa"/>
              <w:bottom w:w="0" w:type="dxa"/>
              <w:right w:w="15" w:type="dxa"/>
            </w:tcMa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МДК 05.01</w:t>
            </w:r>
          </w:p>
        </w:tc>
        <w:tc>
          <w:tcPr>
            <w:tcW w:w="4747" w:type="dxa"/>
            <w:tcBorders>
              <w:top w:val="nil"/>
              <w:left w:val="nil"/>
              <w:bottom w:val="single" w:sz="8"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both"/>
              <w:rPr>
                <w:rFonts w:ascii="Times New Roman" w:hAnsi="Times New Roman"/>
                <w:color w:val="000000"/>
                <w:sz w:val="16"/>
                <w:szCs w:val="16"/>
              </w:rPr>
            </w:pPr>
            <w:r w:rsidRPr="00C8275E">
              <w:rPr>
                <w:rFonts w:ascii="Times New Roman" w:hAnsi="Times New Roman"/>
                <w:color w:val="000000"/>
                <w:sz w:val="16"/>
                <w:szCs w:val="16"/>
              </w:rPr>
              <w:t>Технология обработки на станках с ПУ</w:t>
            </w:r>
          </w:p>
        </w:tc>
        <w:tc>
          <w:tcPr>
            <w:tcW w:w="3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6</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10</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6</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8</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6</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6</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98</w:t>
            </w:r>
          </w:p>
        </w:tc>
      </w:tr>
      <w:tr w:rsidR="00533C1B" w:rsidRPr="00C8275E" w:rsidTr="0048310B">
        <w:trPr>
          <w:trHeight w:val="372"/>
          <w:jc w:val="center"/>
        </w:trPr>
        <w:tc>
          <w:tcPr>
            <w:tcW w:w="983" w:type="dxa"/>
            <w:tcBorders>
              <w:top w:val="nil"/>
              <w:left w:val="single" w:sz="8" w:space="0" w:color="auto"/>
              <w:bottom w:val="single" w:sz="8" w:space="0" w:color="auto"/>
              <w:right w:val="single" w:sz="8" w:space="0" w:color="auto"/>
            </w:tcBorders>
            <w:tcMar>
              <w:top w:w="15" w:type="dxa"/>
              <w:left w:w="15" w:type="dxa"/>
              <w:bottom w:w="0" w:type="dxa"/>
              <w:right w:w="15" w:type="dxa"/>
            </w:tcMa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УП. 03</w:t>
            </w:r>
          </w:p>
        </w:tc>
        <w:tc>
          <w:tcPr>
            <w:tcW w:w="4747" w:type="dxa"/>
            <w:tcBorders>
              <w:top w:val="nil"/>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Учебная практика</w:t>
            </w:r>
          </w:p>
        </w:tc>
        <w:tc>
          <w:tcPr>
            <w:tcW w:w="3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shd w:val="clear" w:color="000000" w:fill="8EA9DB"/>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3" w:type="dxa"/>
            <w:tcBorders>
              <w:top w:val="nil"/>
              <w:left w:val="nil"/>
              <w:bottom w:val="single" w:sz="4" w:space="0" w:color="auto"/>
              <w:right w:val="single" w:sz="4" w:space="0" w:color="auto"/>
            </w:tcBorders>
            <w:shd w:val="clear" w:color="000000" w:fill="8EA9DB"/>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4" w:space="0" w:color="auto"/>
              <w:right w:val="single" w:sz="4" w:space="0" w:color="auto"/>
            </w:tcBorders>
            <w:shd w:val="clear" w:color="000000" w:fill="8EA9DB"/>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4" w:space="0" w:color="auto"/>
              <w:right w:val="single" w:sz="4" w:space="0" w:color="auto"/>
            </w:tcBorders>
            <w:shd w:val="clear" w:color="000000" w:fill="8EA9DB"/>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144</w:t>
            </w:r>
          </w:p>
        </w:tc>
      </w:tr>
      <w:tr w:rsidR="00533C1B" w:rsidRPr="00C8275E" w:rsidTr="0048310B">
        <w:trPr>
          <w:trHeight w:val="372"/>
          <w:jc w:val="center"/>
        </w:trPr>
        <w:tc>
          <w:tcPr>
            <w:tcW w:w="983" w:type="dxa"/>
            <w:tcBorders>
              <w:top w:val="nil"/>
              <w:left w:val="single" w:sz="8" w:space="0" w:color="auto"/>
              <w:bottom w:val="single" w:sz="8" w:space="0" w:color="auto"/>
              <w:right w:val="single" w:sz="8" w:space="0" w:color="auto"/>
            </w:tcBorders>
            <w:tcMar>
              <w:top w:w="15" w:type="dxa"/>
              <w:left w:w="15" w:type="dxa"/>
              <w:bottom w:w="0" w:type="dxa"/>
              <w:right w:w="15" w:type="dxa"/>
            </w:tcMa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ПП. 03</w:t>
            </w:r>
          </w:p>
        </w:tc>
        <w:tc>
          <w:tcPr>
            <w:tcW w:w="4747" w:type="dxa"/>
            <w:tcBorders>
              <w:top w:val="nil"/>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r w:rsidRPr="00C8275E">
              <w:rPr>
                <w:rFonts w:ascii="Times New Roman" w:hAnsi="Times New Roman"/>
                <w:color w:val="000000"/>
                <w:sz w:val="16"/>
                <w:szCs w:val="16"/>
              </w:rPr>
              <w:t>Производственная практика</w:t>
            </w:r>
          </w:p>
        </w:tc>
        <w:tc>
          <w:tcPr>
            <w:tcW w:w="3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shd w:val="clear" w:color="000000" w:fill="8EA9DB"/>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4" w:space="0" w:color="auto"/>
              <w:right w:val="single" w:sz="4" w:space="0" w:color="auto"/>
            </w:tcBorders>
            <w:shd w:val="clear" w:color="000000" w:fill="8EA9DB"/>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72</w:t>
            </w:r>
          </w:p>
        </w:tc>
      </w:tr>
      <w:tr w:rsidR="00533C1B" w:rsidRPr="00C8275E" w:rsidTr="0048310B">
        <w:trPr>
          <w:trHeight w:val="372"/>
          <w:jc w:val="center"/>
        </w:trPr>
        <w:tc>
          <w:tcPr>
            <w:tcW w:w="983" w:type="dxa"/>
            <w:tcBorders>
              <w:top w:val="nil"/>
              <w:left w:val="single" w:sz="8" w:space="0" w:color="auto"/>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4747" w:type="dxa"/>
            <w:tcBorders>
              <w:top w:val="nil"/>
              <w:left w:val="nil"/>
              <w:bottom w:val="single" w:sz="8"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rPr>
                <w:rFonts w:ascii="Times New Roman" w:hAnsi="Times New Roman"/>
                <w:color w:val="000000"/>
                <w:sz w:val="16"/>
                <w:szCs w:val="16"/>
              </w:rPr>
            </w:pPr>
            <w:proofErr w:type="gramStart"/>
            <w:r w:rsidRPr="00C8275E">
              <w:rPr>
                <w:rFonts w:ascii="Times New Roman" w:hAnsi="Times New Roman"/>
                <w:color w:val="000000"/>
                <w:sz w:val="16"/>
                <w:szCs w:val="16"/>
              </w:rPr>
              <w:t>Промежуточная</w:t>
            </w:r>
            <w:proofErr w:type="gramEnd"/>
            <w:r w:rsidRPr="00C8275E">
              <w:rPr>
                <w:rFonts w:ascii="Times New Roman" w:hAnsi="Times New Roman"/>
                <w:color w:val="000000"/>
                <w:sz w:val="16"/>
                <w:szCs w:val="16"/>
              </w:rPr>
              <w:t xml:space="preserve"> аттестацию</w:t>
            </w:r>
          </w:p>
        </w:tc>
        <w:tc>
          <w:tcPr>
            <w:tcW w:w="36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2"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69"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c>
          <w:tcPr>
            <w:tcW w:w="679" w:type="dxa"/>
            <w:tcBorders>
              <w:top w:val="nil"/>
              <w:left w:val="nil"/>
              <w:bottom w:val="single" w:sz="8" w:space="0" w:color="auto"/>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36</w:t>
            </w:r>
          </w:p>
        </w:tc>
      </w:tr>
      <w:tr w:rsidR="00533C1B" w:rsidRPr="00C8275E" w:rsidTr="0048310B">
        <w:trPr>
          <w:trHeight w:val="372"/>
          <w:jc w:val="center"/>
        </w:trPr>
        <w:tc>
          <w:tcPr>
            <w:tcW w:w="5730" w:type="dxa"/>
            <w:gridSpan w:val="2"/>
            <w:tcBorders>
              <w:top w:val="single" w:sz="8" w:space="0" w:color="auto"/>
              <w:left w:val="single" w:sz="8" w:space="0" w:color="auto"/>
              <w:bottom w:val="nil"/>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i/>
                <w:iCs/>
                <w:color w:val="000000"/>
                <w:sz w:val="16"/>
                <w:szCs w:val="16"/>
              </w:rPr>
            </w:pPr>
            <w:r w:rsidRPr="00C8275E">
              <w:rPr>
                <w:rFonts w:ascii="Times New Roman" w:hAnsi="Times New Roman"/>
                <w:b/>
                <w:bCs/>
                <w:i/>
                <w:iCs/>
                <w:color w:val="000000"/>
                <w:sz w:val="16"/>
                <w:szCs w:val="16"/>
              </w:rPr>
              <w:t>Вариативная часть образовательной программы</w:t>
            </w:r>
          </w:p>
        </w:tc>
        <w:tc>
          <w:tcPr>
            <w:tcW w:w="3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8</w:t>
            </w:r>
          </w:p>
        </w:tc>
        <w:tc>
          <w:tcPr>
            <w:tcW w:w="37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12</w:t>
            </w:r>
          </w:p>
        </w:tc>
        <w:tc>
          <w:tcPr>
            <w:tcW w:w="36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8</w:t>
            </w:r>
          </w:p>
        </w:tc>
        <w:tc>
          <w:tcPr>
            <w:tcW w:w="36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8</w:t>
            </w:r>
          </w:p>
        </w:tc>
        <w:tc>
          <w:tcPr>
            <w:tcW w:w="36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372"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8</w:t>
            </w:r>
          </w:p>
        </w:tc>
        <w:tc>
          <w:tcPr>
            <w:tcW w:w="36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12</w:t>
            </w:r>
          </w:p>
        </w:tc>
        <w:tc>
          <w:tcPr>
            <w:tcW w:w="37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8</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8</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14</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jc w:val="right"/>
              <w:rPr>
                <w:rFonts w:ascii="Times New Roman" w:hAnsi="Times New Roman"/>
                <w:b/>
                <w:bCs/>
                <w:i/>
                <w:iCs/>
                <w:color w:val="000000"/>
                <w:sz w:val="16"/>
                <w:szCs w:val="16"/>
              </w:rPr>
            </w:pPr>
            <w:r w:rsidRPr="00C8275E">
              <w:rPr>
                <w:rFonts w:ascii="Times New Roman" w:hAnsi="Times New Roman"/>
                <w:b/>
                <w:bCs/>
                <w:i/>
                <w:iCs/>
                <w:color w:val="000000"/>
                <w:sz w:val="16"/>
                <w:szCs w:val="16"/>
              </w:rPr>
              <w:t>10</w:t>
            </w:r>
          </w:p>
        </w:tc>
        <w:tc>
          <w:tcPr>
            <w:tcW w:w="37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rsidR="00533C1B" w:rsidRPr="00C8275E" w:rsidRDefault="00533C1B" w:rsidP="00533C1B">
            <w:pPr>
              <w:rPr>
                <w:rFonts w:ascii="Times New Roman" w:hAnsi="Times New Roman"/>
                <w:color w:val="000000"/>
              </w:rPr>
            </w:pPr>
            <w:r w:rsidRPr="00C8275E">
              <w:rPr>
                <w:rFonts w:ascii="Times New Roman" w:hAnsi="Times New Roman"/>
                <w:color w:val="000000"/>
              </w:rPr>
              <w:t> </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37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37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373"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533C1B" w:rsidRPr="00C8275E" w:rsidRDefault="00533C1B" w:rsidP="00533C1B">
            <w:pPr>
              <w:rPr>
                <w:rFonts w:ascii="Times New Roman" w:hAnsi="Times New Roman"/>
                <w:b/>
                <w:bCs/>
                <w:i/>
                <w:iCs/>
                <w:color w:val="000000"/>
                <w:sz w:val="16"/>
                <w:szCs w:val="16"/>
              </w:rPr>
            </w:pPr>
            <w:r w:rsidRPr="00C8275E">
              <w:rPr>
                <w:rFonts w:ascii="Times New Roman" w:hAnsi="Times New Roman"/>
                <w:b/>
                <w:bCs/>
                <w:i/>
                <w:iCs/>
                <w:color w:val="000000"/>
                <w:sz w:val="16"/>
                <w:szCs w:val="16"/>
              </w:rPr>
              <w:t> </w:t>
            </w:r>
          </w:p>
        </w:tc>
        <w:tc>
          <w:tcPr>
            <w:tcW w:w="679" w:type="dxa"/>
            <w:tcBorders>
              <w:top w:val="nil"/>
              <w:left w:val="nil"/>
              <w:bottom w:val="nil"/>
              <w:right w:val="single" w:sz="8" w:space="0" w:color="auto"/>
            </w:tcBorders>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288</w:t>
            </w:r>
          </w:p>
        </w:tc>
      </w:tr>
      <w:tr w:rsidR="00533C1B" w:rsidRPr="00C8275E" w:rsidTr="0048310B">
        <w:trPr>
          <w:trHeight w:val="300"/>
          <w:jc w:val="center"/>
        </w:trPr>
        <w:tc>
          <w:tcPr>
            <w:tcW w:w="983" w:type="dxa"/>
            <w:vMerge w:val="restart"/>
            <w:tcBorders>
              <w:top w:val="single" w:sz="8" w:space="0" w:color="auto"/>
              <w:left w:val="single" w:sz="8" w:space="0" w:color="auto"/>
              <w:bottom w:val="single" w:sz="8" w:space="0" w:color="000000"/>
              <w:right w:val="single" w:sz="8" w:space="0" w:color="auto"/>
            </w:tcBorders>
            <w:shd w:val="clear" w:color="000000" w:fill="D9D9D9"/>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rPr>
            </w:pPr>
            <w:r w:rsidRPr="00C8275E">
              <w:rPr>
                <w:rFonts w:ascii="Times New Roman" w:hAnsi="Times New Roman"/>
              </w:rPr>
              <w:t>ГИА.00</w:t>
            </w:r>
          </w:p>
        </w:tc>
        <w:tc>
          <w:tcPr>
            <w:tcW w:w="4747" w:type="dxa"/>
            <w:tcBorders>
              <w:top w:val="single" w:sz="8" w:space="0" w:color="auto"/>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Государственная итоговая</w:t>
            </w:r>
          </w:p>
        </w:tc>
        <w:tc>
          <w:tcPr>
            <w:tcW w:w="369" w:type="dxa"/>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2"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69"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69"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69"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2"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69"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679" w:type="dxa"/>
            <w:tcBorders>
              <w:top w:val="single" w:sz="8" w:space="0" w:color="auto"/>
              <w:left w:val="nil"/>
              <w:bottom w:val="single" w:sz="8" w:space="0" w:color="auto"/>
              <w:right w:val="single" w:sz="8" w:space="0" w:color="auto"/>
            </w:tcBorders>
            <w:shd w:val="clear" w:color="000000" w:fill="BFBFBF"/>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color w:val="000000"/>
                <w:sz w:val="16"/>
                <w:szCs w:val="16"/>
              </w:rPr>
            </w:pPr>
            <w:r w:rsidRPr="00C8275E">
              <w:rPr>
                <w:rFonts w:ascii="Times New Roman" w:hAnsi="Times New Roman"/>
                <w:color w:val="000000"/>
                <w:sz w:val="16"/>
                <w:szCs w:val="16"/>
              </w:rPr>
              <w:t> </w:t>
            </w:r>
          </w:p>
        </w:tc>
      </w:tr>
      <w:tr w:rsidR="00533C1B" w:rsidRPr="00C8275E" w:rsidTr="0048310B">
        <w:trPr>
          <w:trHeight w:val="372"/>
          <w:jc w:val="center"/>
        </w:trPr>
        <w:tc>
          <w:tcPr>
            <w:tcW w:w="983" w:type="dxa"/>
            <w:vMerge/>
            <w:tcBorders>
              <w:top w:val="single" w:sz="8" w:space="0" w:color="auto"/>
              <w:left w:val="single" w:sz="8" w:space="0" w:color="auto"/>
              <w:bottom w:val="single" w:sz="8" w:space="0" w:color="000000"/>
              <w:right w:val="single" w:sz="8" w:space="0" w:color="auto"/>
            </w:tcBorders>
            <w:vAlign w:val="center"/>
            <w:hideMark/>
          </w:tcPr>
          <w:p w:rsidR="00533C1B" w:rsidRPr="00C8275E" w:rsidRDefault="00533C1B" w:rsidP="00533C1B">
            <w:pPr>
              <w:rPr>
                <w:rFonts w:ascii="Times New Roman" w:hAnsi="Times New Roman"/>
              </w:rPr>
            </w:pPr>
          </w:p>
        </w:tc>
        <w:tc>
          <w:tcPr>
            <w:tcW w:w="4747"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аттестация</w:t>
            </w:r>
          </w:p>
        </w:tc>
        <w:tc>
          <w:tcPr>
            <w:tcW w:w="369" w:type="dxa"/>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2"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69"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69"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69"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2"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69"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0"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373" w:type="dxa"/>
            <w:tcBorders>
              <w:top w:val="nil"/>
              <w:left w:val="nil"/>
              <w:bottom w:val="nil"/>
              <w:right w:val="single" w:sz="4" w:space="0" w:color="auto"/>
            </w:tcBorders>
            <w:shd w:val="clear" w:color="000000" w:fill="BFBFBF"/>
            <w:noWrap/>
            <w:tcMar>
              <w:top w:w="15" w:type="dxa"/>
              <w:left w:w="15" w:type="dxa"/>
              <w:bottom w:w="0" w:type="dxa"/>
              <w:right w:w="15" w:type="dxa"/>
            </w:tcMar>
            <w:vAlign w:val="center"/>
            <w:hideMark/>
          </w:tcPr>
          <w:p w:rsidR="00533C1B" w:rsidRPr="00C8275E" w:rsidRDefault="00533C1B" w:rsidP="00533C1B">
            <w:pPr>
              <w:jc w:val="both"/>
              <w:rPr>
                <w:rFonts w:ascii="Times New Roman" w:hAnsi="Times New Roman"/>
                <w:b/>
                <w:bCs/>
                <w:color w:val="000000"/>
                <w:sz w:val="16"/>
                <w:szCs w:val="16"/>
              </w:rPr>
            </w:pPr>
            <w:r w:rsidRPr="00C8275E">
              <w:rPr>
                <w:rFonts w:ascii="Times New Roman" w:hAnsi="Times New Roman"/>
                <w:b/>
                <w:bCs/>
                <w:color w:val="000000"/>
                <w:sz w:val="16"/>
                <w:szCs w:val="16"/>
              </w:rPr>
              <w:t>36</w:t>
            </w:r>
          </w:p>
        </w:tc>
        <w:tc>
          <w:tcPr>
            <w:tcW w:w="679" w:type="dxa"/>
            <w:tcBorders>
              <w:top w:val="nil"/>
              <w:left w:val="nil"/>
              <w:bottom w:val="nil"/>
              <w:right w:val="single" w:sz="8" w:space="0" w:color="auto"/>
            </w:tcBorders>
            <w:shd w:val="clear" w:color="000000" w:fill="BFBFBF"/>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6"/>
                <w:szCs w:val="16"/>
              </w:rPr>
            </w:pPr>
            <w:r w:rsidRPr="00C8275E">
              <w:rPr>
                <w:rFonts w:ascii="Times New Roman" w:hAnsi="Times New Roman"/>
                <w:b/>
                <w:bCs/>
                <w:color w:val="000000"/>
                <w:sz w:val="16"/>
                <w:szCs w:val="16"/>
              </w:rPr>
              <w:t>36</w:t>
            </w:r>
          </w:p>
        </w:tc>
      </w:tr>
      <w:tr w:rsidR="00533C1B" w:rsidRPr="00C8275E" w:rsidTr="0048310B">
        <w:trPr>
          <w:trHeight w:val="372"/>
          <w:jc w:val="center"/>
        </w:trPr>
        <w:tc>
          <w:tcPr>
            <w:tcW w:w="983" w:type="dxa"/>
            <w:tcBorders>
              <w:top w:val="nil"/>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 </w:t>
            </w:r>
          </w:p>
        </w:tc>
        <w:tc>
          <w:tcPr>
            <w:tcW w:w="4747"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rsidR="00533C1B" w:rsidRPr="00C8275E" w:rsidRDefault="00533C1B" w:rsidP="00533C1B">
            <w:pPr>
              <w:rPr>
                <w:rFonts w:ascii="Times New Roman" w:hAnsi="Times New Roman"/>
                <w:b/>
                <w:bCs/>
                <w:color w:val="000000"/>
                <w:sz w:val="16"/>
                <w:szCs w:val="16"/>
              </w:rPr>
            </w:pPr>
            <w:r w:rsidRPr="00C8275E">
              <w:rPr>
                <w:rFonts w:ascii="Times New Roman" w:hAnsi="Times New Roman"/>
                <w:b/>
                <w:bCs/>
                <w:color w:val="000000"/>
                <w:sz w:val="16"/>
                <w:szCs w:val="16"/>
              </w:rPr>
              <w:t>Всего час</w:t>
            </w:r>
            <w:proofErr w:type="gramStart"/>
            <w:r w:rsidRPr="00C8275E">
              <w:rPr>
                <w:rFonts w:ascii="Times New Roman" w:hAnsi="Times New Roman"/>
                <w:b/>
                <w:bCs/>
                <w:color w:val="000000"/>
                <w:sz w:val="16"/>
                <w:szCs w:val="16"/>
              </w:rPr>
              <w:t>.</w:t>
            </w:r>
            <w:proofErr w:type="gramEnd"/>
            <w:r w:rsidRPr="00C8275E">
              <w:rPr>
                <w:rFonts w:ascii="Times New Roman" w:hAnsi="Times New Roman"/>
                <w:b/>
                <w:bCs/>
                <w:color w:val="000000"/>
                <w:sz w:val="16"/>
                <w:szCs w:val="16"/>
              </w:rPr>
              <w:t xml:space="preserve"> </w:t>
            </w:r>
            <w:proofErr w:type="gramStart"/>
            <w:r w:rsidRPr="00C8275E">
              <w:rPr>
                <w:rFonts w:ascii="Times New Roman" w:hAnsi="Times New Roman"/>
                <w:b/>
                <w:bCs/>
                <w:color w:val="000000"/>
                <w:sz w:val="16"/>
                <w:szCs w:val="16"/>
              </w:rPr>
              <w:t>в</w:t>
            </w:r>
            <w:proofErr w:type="gramEnd"/>
            <w:r w:rsidRPr="00C8275E">
              <w:rPr>
                <w:rFonts w:ascii="Times New Roman" w:hAnsi="Times New Roman"/>
                <w:b/>
                <w:bCs/>
                <w:color w:val="000000"/>
                <w:sz w:val="16"/>
                <w:szCs w:val="16"/>
              </w:rPr>
              <w:t xml:space="preserve"> неделю учебных занятий</w:t>
            </w:r>
          </w:p>
        </w:tc>
        <w:tc>
          <w:tcPr>
            <w:tcW w:w="369" w:type="dxa"/>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2"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69"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69"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69"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2"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69"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3"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D9D9D9"/>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3"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3"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0"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373" w:type="dxa"/>
            <w:tcBorders>
              <w:top w:val="single" w:sz="8" w:space="0" w:color="auto"/>
              <w:left w:val="nil"/>
              <w:bottom w:val="single" w:sz="8" w:space="0" w:color="auto"/>
              <w:right w:val="single" w:sz="4" w:space="0" w:color="auto"/>
            </w:tcBorders>
            <w:shd w:val="clear" w:color="000000" w:fill="BFBFBF"/>
            <w:noWrap/>
            <w:tcMar>
              <w:top w:w="15" w:type="dxa"/>
              <w:left w:w="15" w:type="dxa"/>
              <w:bottom w:w="0" w:type="dxa"/>
              <w:right w:w="15" w:type="dxa"/>
            </w:tcMar>
            <w:vAlign w:val="bottom"/>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36</w:t>
            </w:r>
          </w:p>
        </w:tc>
        <w:tc>
          <w:tcPr>
            <w:tcW w:w="679" w:type="dxa"/>
            <w:tcBorders>
              <w:top w:val="single" w:sz="8" w:space="0" w:color="auto"/>
              <w:left w:val="nil"/>
              <w:bottom w:val="single" w:sz="8" w:space="0" w:color="auto"/>
              <w:right w:val="single" w:sz="8" w:space="0" w:color="auto"/>
            </w:tcBorders>
            <w:shd w:val="clear" w:color="000000" w:fill="BFBFBF"/>
            <w:tcMar>
              <w:top w:w="15" w:type="dxa"/>
              <w:left w:w="15" w:type="dxa"/>
              <w:bottom w:w="0" w:type="dxa"/>
              <w:right w:w="15" w:type="dxa"/>
            </w:tcMar>
            <w:vAlign w:val="center"/>
            <w:hideMark/>
          </w:tcPr>
          <w:p w:rsidR="00533C1B" w:rsidRPr="00C8275E" w:rsidRDefault="00533C1B" w:rsidP="00533C1B">
            <w:pPr>
              <w:jc w:val="center"/>
              <w:rPr>
                <w:rFonts w:ascii="Times New Roman" w:hAnsi="Times New Roman"/>
                <w:b/>
                <w:bCs/>
                <w:color w:val="000000"/>
                <w:sz w:val="14"/>
                <w:szCs w:val="14"/>
              </w:rPr>
            </w:pPr>
            <w:r w:rsidRPr="00C8275E">
              <w:rPr>
                <w:rFonts w:ascii="Times New Roman" w:hAnsi="Times New Roman"/>
                <w:b/>
                <w:bCs/>
                <w:color w:val="000000"/>
                <w:sz w:val="14"/>
                <w:szCs w:val="14"/>
              </w:rPr>
              <w:t>1476</w:t>
            </w:r>
          </w:p>
        </w:tc>
      </w:tr>
    </w:tbl>
    <w:p w:rsidR="0048310B" w:rsidRDefault="0048310B">
      <w:pPr>
        <w:spacing w:after="0" w:line="240" w:lineRule="auto"/>
        <w:rPr>
          <w:rFonts w:ascii="Times New Roman" w:hAnsi="Times New Roman"/>
          <w:b/>
          <w:sz w:val="24"/>
          <w:szCs w:val="24"/>
        </w:rPr>
      </w:pPr>
    </w:p>
    <w:p w:rsidR="00533C1B" w:rsidRDefault="00533C1B">
      <w:pPr>
        <w:spacing w:after="0" w:line="240" w:lineRule="auto"/>
        <w:rPr>
          <w:rFonts w:ascii="Times New Roman" w:hAnsi="Times New Roman"/>
          <w:b/>
          <w:sz w:val="24"/>
          <w:szCs w:val="24"/>
        </w:rPr>
      </w:pPr>
    </w:p>
    <w:p w:rsidR="0048310B" w:rsidRDefault="0048310B">
      <w:pPr>
        <w:spacing w:after="0" w:line="240" w:lineRule="auto"/>
        <w:rPr>
          <w:rFonts w:ascii="Times New Roman" w:hAnsi="Times New Roman"/>
          <w:b/>
          <w:sz w:val="24"/>
          <w:szCs w:val="24"/>
        </w:rPr>
      </w:pPr>
      <w:r>
        <w:rPr>
          <w:rFonts w:ascii="Times New Roman" w:hAnsi="Times New Roman"/>
          <w:b/>
          <w:sz w:val="24"/>
          <w:szCs w:val="24"/>
        </w:rPr>
        <w:t>Для других квалификаций структура учебного графика остается такой же, изменяется ПМ.02 на ПМ.03 или ПМ.04 соответственно.</w:t>
      </w:r>
    </w:p>
    <w:p w:rsidR="0048310B" w:rsidRDefault="0048310B">
      <w:pPr>
        <w:spacing w:after="0" w:line="240" w:lineRule="auto"/>
        <w:rPr>
          <w:rFonts w:ascii="Times New Roman" w:hAnsi="Times New Roman"/>
          <w:b/>
          <w:sz w:val="24"/>
          <w:szCs w:val="24"/>
        </w:rPr>
      </w:pPr>
    </w:p>
    <w:p w:rsidR="00CE211B" w:rsidRDefault="00CE211B" w:rsidP="00CE211B">
      <w:pPr>
        <w:spacing w:after="0" w:line="360" w:lineRule="auto"/>
        <w:ind w:firstLine="709"/>
        <w:jc w:val="both"/>
        <w:rPr>
          <w:rFonts w:ascii="Times New Roman" w:hAnsi="Times New Roman"/>
          <w:b/>
          <w:sz w:val="24"/>
          <w:szCs w:val="24"/>
        </w:rPr>
      </w:pPr>
      <w:r>
        <w:rPr>
          <w:rFonts w:ascii="Times New Roman" w:hAnsi="Times New Roman"/>
          <w:b/>
          <w:sz w:val="24"/>
          <w:szCs w:val="24"/>
        </w:rPr>
        <w:t xml:space="preserve">Рекомендации по распределению вариативной части </w:t>
      </w:r>
    </w:p>
    <w:p w:rsidR="00CE211B" w:rsidRDefault="00CE211B" w:rsidP="00CE211B">
      <w:pPr>
        <w:spacing w:after="0"/>
        <w:ind w:firstLine="709"/>
        <w:jc w:val="both"/>
        <w:rPr>
          <w:rFonts w:ascii="Times New Roman" w:hAnsi="Times New Roman"/>
          <w:color w:val="000000"/>
          <w:sz w:val="24"/>
          <w:szCs w:val="24"/>
        </w:rPr>
      </w:pPr>
      <w:r w:rsidRPr="006A040B">
        <w:rPr>
          <w:rFonts w:ascii="Times New Roman" w:hAnsi="Times New Roman"/>
          <w:sz w:val="24"/>
          <w:szCs w:val="24"/>
        </w:rPr>
        <w:t xml:space="preserve">При разработке </w:t>
      </w:r>
      <w:r>
        <w:rPr>
          <w:rFonts w:ascii="Times New Roman" w:hAnsi="Times New Roman"/>
          <w:sz w:val="24"/>
          <w:szCs w:val="24"/>
        </w:rPr>
        <w:t>основной образовательной</w:t>
      </w:r>
      <w:r w:rsidRPr="006A040B">
        <w:rPr>
          <w:rFonts w:ascii="Times New Roman" w:hAnsi="Times New Roman"/>
          <w:sz w:val="24"/>
          <w:szCs w:val="24"/>
        </w:rPr>
        <w:t xml:space="preserve"> программы </w:t>
      </w:r>
      <w:r>
        <w:rPr>
          <w:rFonts w:ascii="Times New Roman" w:hAnsi="Times New Roman"/>
          <w:sz w:val="24"/>
          <w:szCs w:val="24"/>
        </w:rPr>
        <w:t xml:space="preserve">объем времени, отводимый на вариативную часть, может быть использован на </w:t>
      </w:r>
      <w:proofErr w:type="spellStart"/>
      <w:r w:rsidRPr="006A040B">
        <w:rPr>
          <w:rFonts w:ascii="Times New Roman" w:hAnsi="Times New Roman"/>
          <w:sz w:val="24"/>
          <w:szCs w:val="24"/>
        </w:rPr>
        <w:t>общепрофессиональные</w:t>
      </w:r>
      <w:proofErr w:type="spellEnd"/>
      <w:r w:rsidRPr="006A040B">
        <w:rPr>
          <w:rFonts w:ascii="Times New Roman" w:hAnsi="Times New Roman"/>
          <w:sz w:val="24"/>
          <w:szCs w:val="24"/>
        </w:rPr>
        <w:t xml:space="preserve"> дисциплины: «</w:t>
      </w:r>
      <w:r>
        <w:rPr>
          <w:rFonts w:ascii="Times New Roman" w:hAnsi="Times New Roman"/>
          <w:sz w:val="24"/>
          <w:szCs w:val="24"/>
        </w:rPr>
        <w:t>Материаловедение</w:t>
      </w:r>
      <w:r w:rsidRPr="006A040B">
        <w:rPr>
          <w:rFonts w:ascii="Times New Roman" w:hAnsi="Times New Roman"/>
          <w:sz w:val="24"/>
          <w:szCs w:val="24"/>
        </w:rPr>
        <w:t>», «Основы электротехники» и «</w:t>
      </w:r>
      <w:r>
        <w:rPr>
          <w:rFonts w:ascii="Times New Roman" w:hAnsi="Times New Roman"/>
          <w:color w:val="000000"/>
          <w:sz w:val="24"/>
          <w:szCs w:val="24"/>
        </w:rPr>
        <w:t>Технология машиностроения</w:t>
      </w:r>
      <w:r w:rsidRPr="006A040B">
        <w:rPr>
          <w:rFonts w:ascii="Times New Roman" w:hAnsi="Times New Roman"/>
          <w:color w:val="000000"/>
          <w:sz w:val="24"/>
          <w:szCs w:val="24"/>
        </w:rPr>
        <w:t>».</w:t>
      </w:r>
    </w:p>
    <w:p w:rsidR="00CE211B" w:rsidRPr="009C43A0" w:rsidRDefault="00CE211B" w:rsidP="00414C20">
      <w:pPr>
        <w:rPr>
          <w:rFonts w:ascii="Times New Roman" w:hAnsi="Times New Roman"/>
          <w:sz w:val="28"/>
          <w:szCs w:val="28"/>
        </w:rPr>
      </w:pPr>
    </w:p>
    <w:p w:rsidR="00166015" w:rsidRPr="009C43A0" w:rsidRDefault="00166015" w:rsidP="00414C20">
      <w:pPr>
        <w:rPr>
          <w:rFonts w:ascii="Times New Roman" w:hAnsi="Times New Roman"/>
          <w:sz w:val="28"/>
          <w:szCs w:val="28"/>
        </w:rPr>
      </w:pPr>
    </w:p>
    <w:p w:rsidR="00166015" w:rsidRPr="009C43A0" w:rsidRDefault="00166015" w:rsidP="00414C20">
      <w:pPr>
        <w:rPr>
          <w:rFonts w:ascii="Times New Roman" w:hAnsi="Times New Roman"/>
          <w:sz w:val="28"/>
          <w:szCs w:val="28"/>
        </w:rPr>
      </w:pPr>
    </w:p>
    <w:p w:rsidR="00E838AC" w:rsidRPr="009C43A0" w:rsidRDefault="00E838AC" w:rsidP="00414C20">
      <w:pPr>
        <w:rPr>
          <w:rFonts w:ascii="Times New Roman" w:hAnsi="Times New Roman"/>
          <w:sz w:val="28"/>
          <w:szCs w:val="28"/>
        </w:rPr>
        <w:sectPr w:rsidR="00E838AC" w:rsidRPr="009C43A0" w:rsidSect="00672DA8">
          <w:pgSz w:w="16838" w:h="11906" w:orient="landscape"/>
          <w:pgMar w:top="851" w:right="1134" w:bottom="993" w:left="1134" w:header="709" w:footer="709" w:gutter="0"/>
          <w:cols w:space="708"/>
          <w:docGrid w:linePitch="360"/>
        </w:sectPr>
      </w:pPr>
    </w:p>
    <w:p w:rsidR="00EB156C" w:rsidRPr="00EB156C" w:rsidRDefault="00EB156C" w:rsidP="00EB156C">
      <w:pPr>
        <w:suppressAutoHyphens/>
        <w:spacing w:after="0"/>
        <w:ind w:firstLine="709"/>
        <w:rPr>
          <w:rFonts w:ascii="Times New Roman" w:hAnsi="Times New Roman"/>
          <w:b/>
          <w:bCs/>
          <w:sz w:val="24"/>
          <w:szCs w:val="24"/>
        </w:rPr>
      </w:pPr>
      <w:r w:rsidRPr="00EB156C">
        <w:rPr>
          <w:rFonts w:ascii="Times New Roman" w:hAnsi="Times New Roman"/>
          <w:b/>
          <w:bCs/>
          <w:sz w:val="24"/>
          <w:szCs w:val="24"/>
        </w:rPr>
        <w:lastRenderedPageBreak/>
        <w:t>5.3. Примерная рабочая программа воспитания</w:t>
      </w:r>
    </w:p>
    <w:p w:rsidR="00EB156C" w:rsidRPr="00EB156C" w:rsidRDefault="00EB156C" w:rsidP="00EB156C">
      <w:pPr>
        <w:suppressAutoHyphens/>
        <w:spacing w:after="0"/>
        <w:ind w:firstLine="709"/>
        <w:rPr>
          <w:rFonts w:ascii="Times New Roman" w:hAnsi="Times New Roman"/>
          <w:b/>
          <w:bCs/>
          <w:sz w:val="24"/>
          <w:szCs w:val="24"/>
        </w:rPr>
      </w:pPr>
    </w:p>
    <w:p w:rsidR="00EB156C" w:rsidRPr="00EB156C" w:rsidRDefault="00EB156C" w:rsidP="00EB156C">
      <w:pPr>
        <w:suppressAutoHyphens/>
        <w:spacing w:after="0"/>
        <w:ind w:firstLine="709"/>
        <w:jc w:val="both"/>
        <w:rPr>
          <w:rFonts w:ascii="Times New Roman" w:hAnsi="Times New Roman"/>
          <w:sz w:val="24"/>
          <w:szCs w:val="24"/>
        </w:rPr>
      </w:pPr>
      <w:r w:rsidRPr="00EB156C">
        <w:rPr>
          <w:rFonts w:ascii="Times New Roman" w:hAnsi="Times New Roman"/>
          <w:sz w:val="24"/>
          <w:szCs w:val="24"/>
        </w:rPr>
        <w:t xml:space="preserve">5.3.1. Цели и задачи </w:t>
      </w:r>
      <w:proofErr w:type="gramStart"/>
      <w:r w:rsidRPr="00EB156C">
        <w:rPr>
          <w:rFonts w:ascii="Times New Roman" w:hAnsi="Times New Roman"/>
          <w:sz w:val="24"/>
          <w:szCs w:val="24"/>
        </w:rPr>
        <w:t>воспитания</w:t>
      </w:r>
      <w:proofErr w:type="gramEnd"/>
      <w:r w:rsidRPr="00EB156C">
        <w:rPr>
          <w:rFonts w:ascii="Times New Roman" w:hAnsi="Times New Roman"/>
          <w:sz w:val="24"/>
          <w:szCs w:val="24"/>
        </w:rPr>
        <w:t xml:space="preserve"> обучающихся при освоении ими образовательной программы:</w:t>
      </w:r>
    </w:p>
    <w:p w:rsidR="00EB156C" w:rsidRPr="00EB156C" w:rsidRDefault="00EB156C" w:rsidP="00EB156C">
      <w:pPr>
        <w:suppressAutoHyphens/>
        <w:spacing w:after="0"/>
        <w:ind w:firstLine="709"/>
        <w:jc w:val="both"/>
        <w:rPr>
          <w:rFonts w:ascii="Times New Roman" w:hAnsi="Times New Roman"/>
          <w:sz w:val="24"/>
          <w:szCs w:val="24"/>
        </w:rPr>
      </w:pPr>
      <w:r w:rsidRPr="00EB156C">
        <w:rPr>
          <w:rFonts w:ascii="Times New Roman" w:hAnsi="Times New Roman"/>
          <w:sz w:val="24"/>
          <w:szCs w:val="24"/>
        </w:rPr>
        <w:t xml:space="preserve">Цель рабочей программы воспитания – </w:t>
      </w:r>
      <w:r w:rsidR="00053B32">
        <w:rPr>
          <w:rFonts w:ascii="Times New Roman" w:hAnsi="Times New Roman"/>
          <w:bCs/>
          <w:sz w:val="24"/>
          <w:szCs w:val="24"/>
          <w:lang/>
        </w:rPr>
        <w:t>личностное развитие обучающихся и их социализация, проявляющиеся в развитии их позитивных отношений к общественным ценностям, приобретении опыта поведения и применения сформированных общих компетенций квалифицированных рабочих, служащих/специалистов среднего звена на практике.</w:t>
      </w:r>
    </w:p>
    <w:p w:rsidR="00EB156C" w:rsidRPr="00EB156C" w:rsidRDefault="00EB156C" w:rsidP="00EB156C">
      <w:pPr>
        <w:suppressAutoHyphens/>
        <w:spacing w:after="0"/>
        <w:ind w:firstLine="709"/>
        <w:jc w:val="both"/>
        <w:rPr>
          <w:rFonts w:ascii="Times New Roman" w:hAnsi="Times New Roman"/>
          <w:sz w:val="24"/>
          <w:szCs w:val="24"/>
        </w:rPr>
      </w:pPr>
      <w:r w:rsidRPr="00EB156C">
        <w:rPr>
          <w:rFonts w:ascii="Times New Roman" w:hAnsi="Times New Roman"/>
          <w:sz w:val="24"/>
          <w:szCs w:val="24"/>
        </w:rPr>
        <w:t xml:space="preserve">Задачи: </w:t>
      </w:r>
    </w:p>
    <w:p w:rsidR="00EB156C" w:rsidRPr="00EB156C" w:rsidRDefault="00EB156C" w:rsidP="00EB156C">
      <w:pPr>
        <w:suppressAutoHyphens/>
        <w:spacing w:after="0"/>
        <w:ind w:firstLine="709"/>
        <w:jc w:val="both"/>
        <w:rPr>
          <w:rFonts w:ascii="Times New Roman" w:hAnsi="Times New Roman"/>
          <w:sz w:val="24"/>
          <w:szCs w:val="24"/>
        </w:rPr>
      </w:pPr>
      <w:r w:rsidRPr="00EB156C">
        <w:rPr>
          <w:rFonts w:ascii="Times New Roman" w:hAnsi="Times New Roman"/>
          <w:sz w:val="24"/>
          <w:szCs w:val="24"/>
        </w:rPr>
        <w:t xml:space="preserve">– формирование единого воспитательного пространства, создающего равные условия для развития </w:t>
      </w:r>
      <w:proofErr w:type="gramStart"/>
      <w:r w:rsidRPr="00EB156C">
        <w:rPr>
          <w:rFonts w:ascii="Times New Roman" w:hAnsi="Times New Roman"/>
          <w:sz w:val="24"/>
          <w:szCs w:val="24"/>
        </w:rPr>
        <w:t>обучающихся</w:t>
      </w:r>
      <w:proofErr w:type="gramEnd"/>
      <w:r w:rsidRPr="00EB156C">
        <w:rPr>
          <w:rFonts w:ascii="Times New Roman" w:hAnsi="Times New Roman"/>
          <w:sz w:val="24"/>
          <w:szCs w:val="24"/>
        </w:rPr>
        <w:t xml:space="preserve"> профессиональной образовательной организации;</w:t>
      </w:r>
    </w:p>
    <w:p w:rsidR="00EB156C" w:rsidRPr="00EB156C" w:rsidRDefault="00EB156C" w:rsidP="00EB156C">
      <w:pPr>
        <w:suppressAutoHyphens/>
        <w:spacing w:after="0"/>
        <w:ind w:firstLine="709"/>
        <w:jc w:val="both"/>
        <w:rPr>
          <w:rFonts w:ascii="Times New Roman" w:hAnsi="Times New Roman"/>
          <w:sz w:val="24"/>
          <w:szCs w:val="24"/>
        </w:rPr>
      </w:pPr>
      <w:r w:rsidRPr="00EB156C">
        <w:rPr>
          <w:rFonts w:ascii="Times New Roman" w:hAnsi="Times New Roman"/>
          <w:sz w:val="24"/>
          <w:szCs w:val="24"/>
        </w:rPr>
        <w:t xml:space="preserve">– организация всех видов деятельности, вовлекающей обучающихся в общественно– </w:t>
      </w:r>
      <w:proofErr w:type="gramStart"/>
      <w:r w:rsidRPr="00EB156C">
        <w:rPr>
          <w:rFonts w:ascii="Times New Roman" w:hAnsi="Times New Roman"/>
          <w:sz w:val="24"/>
          <w:szCs w:val="24"/>
        </w:rPr>
        <w:t>це</w:t>
      </w:r>
      <w:proofErr w:type="gramEnd"/>
      <w:r w:rsidRPr="00EB156C">
        <w:rPr>
          <w:rFonts w:ascii="Times New Roman" w:hAnsi="Times New Roman"/>
          <w:sz w:val="24"/>
          <w:szCs w:val="24"/>
        </w:rPr>
        <w:t>нностные социализирующие отношения;</w:t>
      </w:r>
    </w:p>
    <w:p w:rsidR="00EB156C" w:rsidRPr="00EB156C" w:rsidRDefault="00EB156C" w:rsidP="00EB156C">
      <w:pPr>
        <w:suppressAutoHyphens/>
        <w:spacing w:after="0"/>
        <w:ind w:firstLine="709"/>
        <w:jc w:val="both"/>
        <w:rPr>
          <w:rFonts w:ascii="Times New Roman" w:hAnsi="Times New Roman"/>
          <w:sz w:val="24"/>
          <w:szCs w:val="24"/>
        </w:rPr>
      </w:pPr>
      <w:proofErr w:type="gramStart"/>
      <w:r w:rsidRPr="00EB156C">
        <w:rPr>
          <w:rFonts w:ascii="Times New Roman" w:hAnsi="Times New Roman"/>
          <w:sz w:val="24"/>
          <w:szCs w:val="24"/>
        </w:rPr>
        <w:t>– формирование у обучающиеся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roofErr w:type="gramEnd"/>
    </w:p>
    <w:p w:rsidR="00EB156C" w:rsidRPr="00EB156C" w:rsidRDefault="00EB156C" w:rsidP="00EB156C">
      <w:pPr>
        <w:suppressAutoHyphens/>
        <w:spacing w:after="0"/>
        <w:ind w:firstLine="709"/>
        <w:jc w:val="both"/>
        <w:rPr>
          <w:rFonts w:ascii="Times New Roman" w:hAnsi="Times New Roman"/>
          <w:sz w:val="24"/>
          <w:szCs w:val="24"/>
        </w:rPr>
      </w:pPr>
      <w:r w:rsidRPr="00EB156C">
        <w:rPr>
          <w:rFonts w:ascii="Times New Roman" w:hAnsi="Times New Roman"/>
          <w:sz w:val="24"/>
          <w:szCs w:val="24"/>
        </w:rPr>
        <w:t>– усиление воспитательного воздействия благодаря непрерывности процесса воспитания.</w:t>
      </w:r>
    </w:p>
    <w:p w:rsidR="00EB156C" w:rsidRPr="00EB156C" w:rsidRDefault="00053B32" w:rsidP="00EB156C">
      <w:pPr>
        <w:suppressAutoHyphens/>
        <w:spacing w:after="0"/>
        <w:ind w:firstLine="709"/>
        <w:jc w:val="both"/>
        <w:rPr>
          <w:rFonts w:ascii="Times New Roman" w:hAnsi="Times New Roman"/>
          <w:sz w:val="24"/>
          <w:szCs w:val="24"/>
        </w:rPr>
      </w:pPr>
      <w:r>
        <w:rPr>
          <w:rFonts w:ascii="Times New Roman" w:hAnsi="Times New Roman"/>
          <w:sz w:val="24"/>
          <w:szCs w:val="24"/>
        </w:rPr>
        <w:t>5.3.2. Примерная рабочая программа воспитания представлена в приложении 3.</w:t>
      </w:r>
    </w:p>
    <w:p w:rsidR="00EB156C" w:rsidRPr="00EB156C" w:rsidRDefault="00EB156C" w:rsidP="00EB156C">
      <w:pPr>
        <w:suppressAutoHyphens/>
        <w:spacing w:after="0"/>
        <w:ind w:firstLine="709"/>
        <w:jc w:val="both"/>
        <w:rPr>
          <w:rFonts w:ascii="Times New Roman" w:hAnsi="Times New Roman"/>
          <w:sz w:val="24"/>
          <w:szCs w:val="24"/>
        </w:rPr>
      </w:pPr>
    </w:p>
    <w:p w:rsidR="00EB156C" w:rsidRPr="00EB156C" w:rsidRDefault="00EB156C" w:rsidP="00EB156C">
      <w:pPr>
        <w:suppressAutoHyphens/>
        <w:spacing w:after="0"/>
        <w:ind w:firstLine="709"/>
        <w:jc w:val="both"/>
        <w:rPr>
          <w:rFonts w:ascii="Times New Roman" w:hAnsi="Times New Roman"/>
          <w:sz w:val="24"/>
          <w:szCs w:val="24"/>
        </w:rPr>
      </w:pPr>
    </w:p>
    <w:p w:rsidR="00EB156C" w:rsidRPr="00EB156C" w:rsidRDefault="00EB156C" w:rsidP="00EB156C">
      <w:pPr>
        <w:suppressAutoHyphens/>
        <w:spacing w:after="0"/>
        <w:ind w:firstLine="709"/>
        <w:rPr>
          <w:rFonts w:ascii="Times New Roman" w:hAnsi="Times New Roman"/>
          <w:b/>
          <w:bCs/>
          <w:sz w:val="24"/>
          <w:szCs w:val="24"/>
        </w:rPr>
      </w:pPr>
      <w:r w:rsidRPr="00EB156C">
        <w:rPr>
          <w:rFonts w:ascii="Times New Roman" w:hAnsi="Times New Roman"/>
          <w:b/>
          <w:bCs/>
          <w:sz w:val="24"/>
          <w:szCs w:val="24"/>
        </w:rPr>
        <w:t>5.4. Примерный календарный план воспитательной работы</w:t>
      </w:r>
    </w:p>
    <w:p w:rsidR="00EB156C" w:rsidRPr="00EB156C" w:rsidRDefault="00053B32" w:rsidP="00EB156C">
      <w:pPr>
        <w:suppressAutoHyphens/>
        <w:spacing w:after="0"/>
        <w:ind w:firstLine="709"/>
        <w:rPr>
          <w:rFonts w:ascii="Times New Roman" w:hAnsi="Times New Roman"/>
          <w:sz w:val="24"/>
          <w:szCs w:val="24"/>
        </w:rPr>
      </w:pPr>
      <w:r>
        <w:rPr>
          <w:rFonts w:ascii="Times New Roman" w:hAnsi="Times New Roman"/>
          <w:sz w:val="24"/>
          <w:szCs w:val="24"/>
        </w:rPr>
        <w:t>Примерный календарный план воспитательной работы представлен в приложении 3.</w:t>
      </w:r>
    </w:p>
    <w:p w:rsidR="00EB156C" w:rsidRDefault="00EB156C">
      <w:pPr>
        <w:spacing w:after="0" w:line="240" w:lineRule="auto"/>
        <w:rPr>
          <w:rFonts w:ascii="Times New Roman" w:hAnsi="Times New Roman"/>
          <w:b/>
          <w:sz w:val="24"/>
          <w:szCs w:val="24"/>
        </w:rPr>
      </w:pPr>
      <w:r>
        <w:rPr>
          <w:rFonts w:ascii="Times New Roman" w:hAnsi="Times New Roman"/>
          <w:b/>
          <w:sz w:val="24"/>
          <w:szCs w:val="24"/>
        </w:rPr>
        <w:br w:type="page"/>
      </w:r>
    </w:p>
    <w:p w:rsidR="007E144F" w:rsidRPr="009C43A0" w:rsidRDefault="007E144F" w:rsidP="00685F74">
      <w:pPr>
        <w:suppressAutoHyphens/>
        <w:spacing w:after="0"/>
        <w:ind w:firstLine="709"/>
        <w:jc w:val="both"/>
        <w:outlineLvl w:val="0"/>
        <w:rPr>
          <w:rFonts w:ascii="Times New Roman" w:hAnsi="Times New Roman"/>
          <w:b/>
          <w:sz w:val="24"/>
          <w:szCs w:val="24"/>
        </w:rPr>
      </w:pPr>
      <w:r w:rsidRPr="009C43A0">
        <w:rPr>
          <w:rFonts w:ascii="Times New Roman" w:hAnsi="Times New Roman"/>
          <w:b/>
          <w:sz w:val="24"/>
          <w:szCs w:val="24"/>
        </w:rPr>
        <w:lastRenderedPageBreak/>
        <w:t xml:space="preserve">Раздел 6. Примерные условия </w:t>
      </w:r>
      <w:r w:rsidR="00411AD1">
        <w:rPr>
          <w:rFonts w:ascii="Times New Roman" w:hAnsi="Times New Roman"/>
          <w:b/>
          <w:sz w:val="24"/>
          <w:szCs w:val="24"/>
        </w:rPr>
        <w:t xml:space="preserve">реализации </w:t>
      </w:r>
      <w:r w:rsidRPr="009C43A0">
        <w:rPr>
          <w:rFonts w:ascii="Times New Roman" w:hAnsi="Times New Roman"/>
          <w:b/>
          <w:sz w:val="24"/>
          <w:szCs w:val="24"/>
        </w:rPr>
        <w:t xml:space="preserve">образовательной </w:t>
      </w:r>
      <w:r w:rsidR="00EB156C">
        <w:rPr>
          <w:rFonts w:ascii="Times New Roman" w:hAnsi="Times New Roman"/>
          <w:b/>
          <w:sz w:val="24"/>
          <w:szCs w:val="24"/>
        </w:rPr>
        <w:t>программы</w:t>
      </w:r>
    </w:p>
    <w:p w:rsidR="00411AD1" w:rsidRDefault="006E64A6" w:rsidP="00411AD1">
      <w:pPr>
        <w:suppressAutoHyphens/>
        <w:spacing w:after="0"/>
        <w:ind w:firstLine="709"/>
        <w:jc w:val="both"/>
        <w:rPr>
          <w:rFonts w:ascii="Times New Roman" w:hAnsi="Times New Roman"/>
          <w:b/>
          <w:sz w:val="24"/>
          <w:szCs w:val="24"/>
        </w:rPr>
      </w:pPr>
      <w:r w:rsidRPr="009C43A0">
        <w:rPr>
          <w:rFonts w:ascii="Times New Roman" w:hAnsi="Times New Roman"/>
          <w:b/>
          <w:sz w:val="24"/>
          <w:szCs w:val="24"/>
        </w:rPr>
        <w:t xml:space="preserve">6.1. </w:t>
      </w:r>
      <w:r w:rsidRPr="009C43A0">
        <w:rPr>
          <w:rFonts w:ascii="Times New Roman" w:hAnsi="Times New Roman"/>
          <w:b/>
          <w:sz w:val="24"/>
          <w:lang w:eastAsia="en-US"/>
        </w:rPr>
        <w:t xml:space="preserve">Требования к материально-техническому </w:t>
      </w:r>
      <w:r w:rsidR="00411AD1" w:rsidRPr="00411AD1">
        <w:rPr>
          <w:rFonts w:ascii="Times New Roman" w:hAnsi="Times New Roman"/>
          <w:b/>
          <w:sz w:val="24"/>
          <w:lang w:eastAsia="en-US"/>
        </w:rPr>
        <w:t>обеспечению образовательной программы</w:t>
      </w:r>
      <w:r w:rsidR="00411AD1" w:rsidRPr="009C43A0">
        <w:rPr>
          <w:rFonts w:ascii="Times New Roman" w:hAnsi="Times New Roman"/>
          <w:b/>
          <w:sz w:val="24"/>
          <w:szCs w:val="24"/>
        </w:rPr>
        <w:t xml:space="preserve"> </w:t>
      </w:r>
    </w:p>
    <w:p w:rsidR="006E64A6" w:rsidRPr="009C43A0" w:rsidRDefault="006E64A6" w:rsidP="00411AD1">
      <w:pPr>
        <w:suppressAutoHyphens/>
        <w:spacing w:after="0"/>
        <w:ind w:firstLine="709"/>
        <w:jc w:val="both"/>
        <w:rPr>
          <w:rFonts w:ascii="Times New Roman" w:hAnsi="Times New Roman"/>
          <w:sz w:val="24"/>
          <w:szCs w:val="24"/>
        </w:rPr>
      </w:pPr>
      <w:r w:rsidRPr="009C43A0">
        <w:rPr>
          <w:rFonts w:ascii="Times New Roman" w:hAnsi="Times New Roman"/>
          <w:b/>
          <w:sz w:val="24"/>
          <w:szCs w:val="24"/>
        </w:rPr>
        <w:t>6.1.1. Специальные помещения</w:t>
      </w:r>
      <w:r w:rsidRPr="009C43A0">
        <w:rPr>
          <w:rFonts w:ascii="Times New Roman" w:hAnsi="Times New Roman"/>
          <w:sz w:val="24"/>
          <w:szCs w:val="24"/>
        </w:rPr>
        <w:t xml:space="preserve">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6E64A6" w:rsidRPr="009C43A0" w:rsidRDefault="006E64A6" w:rsidP="006E64A6">
      <w:pPr>
        <w:suppressAutoHyphens/>
        <w:spacing w:after="0" w:line="240" w:lineRule="auto"/>
        <w:ind w:firstLine="709"/>
        <w:jc w:val="both"/>
        <w:rPr>
          <w:rFonts w:ascii="Times New Roman" w:hAnsi="Times New Roman"/>
          <w:b/>
          <w:sz w:val="24"/>
          <w:szCs w:val="24"/>
        </w:rPr>
      </w:pPr>
    </w:p>
    <w:p w:rsidR="006E64A6" w:rsidRPr="009C43A0" w:rsidRDefault="006E64A6" w:rsidP="00685F74">
      <w:pPr>
        <w:suppressAutoHyphens/>
        <w:spacing w:after="0" w:line="240" w:lineRule="auto"/>
        <w:ind w:firstLine="709"/>
        <w:jc w:val="both"/>
        <w:outlineLvl w:val="0"/>
        <w:rPr>
          <w:rFonts w:ascii="Times New Roman" w:hAnsi="Times New Roman"/>
          <w:b/>
          <w:sz w:val="24"/>
          <w:szCs w:val="24"/>
        </w:rPr>
      </w:pPr>
      <w:r w:rsidRPr="009C43A0">
        <w:rPr>
          <w:rFonts w:ascii="Times New Roman" w:hAnsi="Times New Roman"/>
          <w:b/>
          <w:sz w:val="24"/>
          <w:szCs w:val="24"/>
        </w:rPr>
        <w:t>Перечень специальных помещений</w:t>
      </w:r>
    </w:p>
    <w:p w:rsidR="006E64A6" w:rsidRPr="009C43A0" w:rsidRDefault="006E64A6" w:rsidP="006E64A6">
      <w:pPr>
        <w:suppressAutoHyphens/>
        <w:spacing w:after="0" w:line="240" w:lineRule="auto"/>
        <w:ind w:firstLine="709"/>
        <w:rPr>
          <w:rFonts w:ascii="Times New Roman" w:hAnsi="Times New Roman"/>
          <w:b/>
          <w:sz w:val="24"/>
          <w:szCs w:val="24"/>
        </w:rPr>
      </w:pPr>
    </w:p>
    <w:p w:rsidR="006E64A6" w:rsidRPr="009C43A0" w:rsidRDefault="006E64A6" w:rsidP="00685F74">
      <w:pPr>
        <w:spacing w:after="0" w:line="240" w:lineRule="auto"/>
        <w:ind w:firstLine="709"/>
        <w:outlineLvl w:val="0"/>
        <w:rPr>
          <w:rFonts w:ascii="Times New Roman" w:hAnsi="Times New Roman"/>
          <w:b/>
          <w:sz w:val="24"/>
          <w:szCs w:val="24"/>
        </w:rPr>
      </w:pPr>
      <w:r w:rsidRPr="009C43A0">
        <w:rPr>
          <w:rFonts w:ascii="Times New Roman" w:hAnsi="Times New Roman"/>
          <w:b/>
          <w:sz w:val="24"/>
          <w:szCs w:val="24"/>
        </w:rPr>
        <w:t>Кабинеты:</w:t>
      </w:r>
    </w:p>
    <w:p w:rsidR="006E64A6" w:rsidRPr="009C43A0" w:rsidRDefault="006E64A6" w:rsidP="008033D0">
      <w:pPr>
        <w:pStyle w:val="28"/>
        <w:numPr>
          <w:ilvl w:val="0"/>
          <w:numId w:val="7"/>
        </w:numPr>
        <w:shd w:val="clear" w:color="auto" w:fill="auto"/>
        <w:spacing w:after="0" w:line="276" w:lineRule="auto"/>
        <w:jc w:val="left"/>
        <w:outlineLvl w:val="0"/>
        <w:rPr>
          <w:sz w:val="24"/>
          <w:szCs w:val="24"/>
        </w:rPr>
      </w:pPr>
      <w:r w:rsidRPr="009C43A0">
        <w:rPr>
          <w:sz w:val="24"/>
          <w:szCs w:val="24"/>
        </w:rPr>
        <w:t>Технической графики и технических измерений</w:t>
      </w:r>
    </w:p>
    <w:p w:rsidR="006E64A6" w:rsidRPr="009C43A0" w:rsidRDefault="006E64A6" w:rsidP="008033D0">
      <w:pPr>
        <w:pStyle w:val="28"/>
        <w:numPr>
          <w:ilvl w:val="0"/>
          <w:numId w:val="7"/>
        </w:numPr>
        <w:shd w:val="clear" w:color="auto" w:fill="auto"/>
        <w:spacing w:after="0" w:line="276" w:lineRule="auto"/>
        <w:ind w:right="1720"/>
        <w:jc w:val="left"/>
        <w:rPr>
          <w:sz w:val="24"/>
          <w:szCs w:val="24"/>
        </w:rPr>
      </w:pPr>
      <w:r w:rsidRPr="009C43A0">
        <w:rPr>
          <w:sz w:val="24"/>
          <w:szCs w:val="24"/>
        </w:rPr>
        <w:t>Безопасности жизнедеятельности</w:t>
      </w:r>
    </w:p>
    <w:p w:rsidR="006E64A6" w:rsidRPr="009C43A0" w:rsidRDefault="006E64A6" w:rsidP="008033D0">
      <w:pPr>
        <w:pStyle w:val="28"/>
        <w:numPr>
          <w:ilvl w:val="0"/>
          <w:numId w:val="7"/>
        </w:numPr>
        <w:shd w:val="clear" w:color="auto" w:fill="auto"/>
        <w:spacing w:after="0" w:line="276" w:lineRule="auto"/>
        <w:ind w:right="1720"/>
        <w:jc w:val="left"/>
        <w:rPr>
          <w:sz w:val="24"/>
          <w:szCs w:val="24"/>
        </w:rPr>
      </w:pPr>
      <w:r w:rsidRPr="009C43A0">
        <w:rPr>
          <w:sz w:val="24"/>
          <w:szCs w:val="24"/>
        </w:rPr>
        <w:t>Технического иностранного языка</w:t>
      </w:r>
    </w:p>
    <w:p w:rsidR="006E64A6" w:rsidRDefault="006E64A6" w:rsidP="008033D0">
      <w:pPr>
        <w:pStyle w:val="ae"/>
        <w:numPr>
          <w:ilvl w:val="0"/>
          <w:numId w:val="7"/>
        </w:numPr>
        <w:suppressAutoHyphens/>
        <w:jc w:val="both"/>
      </w:pPr>
      <w:r w:rsidRPr="00B560BC">
        <w:t xml:space="preserve">Технологии металлообработки </w:t>
      </w:r>
    </w:p>
    <w:p w:rsidR="00B560BC" w:rsidRPr="00B560BC" w:rsidRDefault="00B560BC" w:rsidP="00B560BC">
      <w:pPr>
        <w:pStyle w:val="ae"/>
        <w:suppressAutoHyphens/>
        <w:ind w:left="720"/>
        <w:jc w:val="both"/>
      </w:pPr>
    </w:p>
    <w:p w:rsidR="006E64A6" w:rsidRPr="009C43A0" w:rsidRDefault="006E64A6" w:rsidP="00685F74">
      <w:pPr>
        <w:spacing w:after="0" w:line="240" w:lineRule="auto"/>
        <w:ind w:firstLine="709"/>
        <w:outlineLvl w:val="0"/>
        <w:rPr>
          <w:rFonts w:ascii="Times New Roman" w:hAnsi="Times New Roman"/>
          <w:sz w:val="24"/>
          <w:szCs w:val="24"/>
        </w:rPr>
      </w:pPr>
      <w:r w:rsidRPr="009C43A0">
        <w:rPr>
          <w:rFonts w:ascii="Times New Roman" w:hAnsi="Times New Roman"/>
          <w:b/>
          <w:sz w:val="24"/>
          <w:szCs w:val="24"/>
        </w:rPr>
        <w:t>Лаборатории:</w:t>
      </w:r>
    </w:p>
    <w:p w:rsidR="006E64A6" w:rsidRDefault="006E64A6" w:rsidP="008033D0">
      <w:pPr>
        <w:pStyle w:val="28"/>
        <w:numPr>
          <w:ilvl w:val="0"/>
          <w:numId w:val="8"/>
        </w:numPr>
        <w:shd w:val="clear" w:color="auto" w:fill="auto"/>
        <w:spacing w:after="0" w:line="276" w:lineRule="auto"/>
        <w:jc w:val="left"/>
        <w:outlineLvl w:val="0"/>
        <w:rPr>
          <w:sz w:val="24"/>
          <w:szCs w:val="24"/>
        </w:rPr>
      </w:pPr>
      <w:r w:rsidRPr="009C43A0">
        <w:rPr>
          <w:sz w:val="24"/>
          <w:szCs w:val="24"/>
        </w:rPr>
        <w:t>Программного управления станками</w:t>
      </w:r>
    </w:p>
    <w:p w:rsidR="00046506" w:rsidRPr="009C43A0" w:rsidRDefault="00046506" w:rsidP="008033D0">
      <w:pPr>
        <w:pStyle w:val="28"/>
        <w:numPr>
          <w:ilvl w:val="0"/>
          <w:numId w:val="8"/>
        </w:numPr>
        <w:shd w:val="clear" w:color="auto" w:fill="auto"/>
        <w:spacing w:after="0" w:line="276" w:lineRule="auto"/>
        <w:jc w:val="left"/>
        <w:outlineLvl w:val="0"/>
        <w:rPr>
          <w:sz w:val="24"/>
          <w:szCs w:val="24"/>
        </w:rPr>
      </w:pPr>
      <w:r>
        <w:rPr>
          <w:sz w:val="24"/>
          <w:szCs w:val="24"/>
        </w:rPr>
        <w:t>Материаловедения</w:t>
      </w:r>
    </w:p>
    <w:p w:rsidR="00B560BC" w:rsidRDefault="00B560BC" w:rsidP="00685F74">
      <w:pPr>
        <w:spacing w:after="0" w:line="240" w:lineRule="auto"/>
        <w:ind w:firstLine="709"/>
        <w:outlineLvl w:val="0"/>
        <w:rPr>
          <w:rFonts w:ascii="Times New Roman" w:hAnsi="Times New Roman"/>
          <w:b/>
          <w:sz w:val="24"/>
          <w:szCs w:val="24"/>
        </w:rPr>
      </w:pPr>
    </w:p>
    <w:p w:rsidR="006E64A6" w:rsidRPr="009C43A0" w:rsidRDefault="006E64A6" w:rsidP="00685F74">
      <w:pPr>
        <w:spacing w:after="0" w:line="240" w:lineRule="auto"/>
        <w:ind w:firstLine="709"/>
        <w:outlineLvl w:val="0"/>
        <w:rPr>
          <w:rFonts w:ascii="Times New Roman" w:hAnsi="Times New Roman"/>
          <w:b/>
          <w:sz w:val="24"/>
          <w:szCs w:val="24"/>
        </w:rPr>
      </w:pPr>
      <w:r w:rsidRPr="009C43A0">
        <w:rPr>
          <w:rFonts w:ascii="Times New Roman" w:hAnsi="Times New Roman"/>
          <w:b/>
          <w:sz w:val="24"/>
          <w:szCs w:val="24"/>
        </w:rPr>
        <w:t xml:space="preserve">Мастерские: </w:t>
      </w:r>
    </w:p>
    <w:p w:rsidR="006E64A6" w:rsidRPr="00B560BC" w:rsidRDefault="006E64A6" w:rsidP="008033D0">
      <w:pPr>
        <w:pStyle w:val="ae"/>
        <w:numPr>
          <w:ilvl w:val="0"/>
          <w:numId w:val="9"/>
        </w:numPr>
        <w:suppressAutoHyphens/>
        <w:jc w:val="both"/>
        <w:outlineLvl w:val="0"/>
        <w:rPr>
          <w:bCs/>
        </w:rPr>
      </w:pPr>
      <w:r w:rsidRPr="00B560BC">
        <w:rPr>
          <w:rStyle w:val="611pt"/>
          <w:sz w:val="24"/>
        </w:rPr>
        <w:t>Мастерская механообработки</w:t>
      </w:r>
    </w:p>
    <w:p w:rsidR="00CD3534" w:rsidRPr="009C43A0" w:rsidRDefault="006E64A6" w:rsidP="00685F74">
      <w:pPr>
        <w:suppressAutoHyphens/>
        <w:spacing w:after="0" w:line="240" w:lineRule="auto"/>
        <w:ind w:firstLine="709"/>
        <w:outlineLvl w:val="0"/>
        <w:rPr>
          <w:rFonts w:ascii="Times New Roman" w:hAnsi="Times New Roman"/>
          <w:b/>
          <w:sz w:val="24"/>
          <w:szCs w:val="24"/>
        </w:rPr>
      </w:pPr>
      <w:r w:rsidRPr="009C43A0">
        <w:rPr>
          <w:rFonts w:ascii="Times New Roman" w:hAnsi="Times New Roman"/>
          <w:b/>
          <w:sz w:val="24"/>
          <w:szCs w:val="24"/>
        </w:rPr>
        <w:t>Спортивный комплекс</w:t>
      </w:r>
      <w:r w:rsidR="00CD3534" w:rsidRPr="009C43A0">
        <w:rPr>
          <w:rStyle w:val="ac"/>
          <w:rFonts w:ascii="Times New Roman" w:hAnsi="Times New Roman"/>
          <w:sz w:val="24"/>
          <w:szCs w:val="24"/>
        </w:rPr>
        <w:footnoteReference w:id="1"/>
      </w:r>
    </w:p>
    <w:p w:rsidR="00CD3534" w:rsidRPr="009C43A0" w:rsidRDefault="00CD3534" w:rsidP="006E64A6">
      <w:pPr>
        <w:suppressAutoHyphens/>
        <w:spacing w:after="0" w:line="240" w:lineRule="auto"/>
        <w:ind w:firstLine="709"/>
        <w:rPr>
          <w:rFonts w:ascii="Times New Roman" w:hAnsi="Times New Roman"/>
          <w:i/>
          <w:sz w:val="24"/>
          <w:szCs w:val="24"/>
        </w:rPr>
      </w:pPr>
    </w:p>
    <w:p w:rsidR="006E64A6" w:rsidRPr="009C43A0" w:rsidRDefault="006E64A6" w:rsidP="00685F74">
      <w:pPr>
        <w:suppressAutoHyphens/>
        <w:spacing w:after="0" w:line="240" w:lineRule="auto"/>
        <w:ind w:firstLine="709"/>
        <w:outlineLvl w:val="0"/>
        <w:rPr>
          <w:rFonts w:ascii="Times New Roman" w:hAnsi="Times New Roman"/>
          <w:b/>
          <w:sz w:val="24"/>
          <w:szCs w:val="24"/>
        </w:rPr>
      </w:pPr>
      <w:r w:rsidRPr="009C43A0">
        <w:rPr>
          <w:rFonts w:ascii="Times New Roman" w:hAnsi="Times New Roman"/>
          <w:b/>
          <w:sz w:val="24"/>
          <w:szCs w:val="24"/>
        </w:rPr>
        <w:t>Залы:</w:t>
      </w:r>
    </w:p>
    <w:p w:rsidR="006E64A6" w:rsidRPr="009C43A0" w:rsidRDefault="006E64A6" w:rsidP="00685F74">
      <w:pPr>
        <w:suppressAutoHyphens/>
        <w:spacing w:after="0" w:line="240" w:lineRule="auto"/>
        <w:ind w:firstLine="709"/>
        <w:jc w:val="both"/>
        <w:outlineLvl w:val="0"/>
        <w:rPr>
          <w:rFonts w:ascii="Times New Roman" w:hAnsi="Times New Roman"/>
          <w:sz w:val="24"/>
          <w:szCs w:val="24"/>
        </w:rPr>
      </w:pPr>
      <w:r w:rsidRPr="009C43A0">
        <w:rPr>
          <w:rFonts w:ascii="Times New Roman" w:hAnsi="Times New Roman"/>
          <w:sz w:val="24"/>
          <w:szCs w:val="24"/>
        </w:rPr>
        <w:t>Библиотека, читальный зал с выходом в интернет</w:t>
      </w:r>
    </w:p>
    <w:p w:rsidR="006E64A6" w:rsidRPr="009C43A0" w:rsidRDefault="006E64A6" w:rsidP="006E64A6">
      <w:pPr>
        <w:suppressAutoHyphens/>
        <w:spacing w:after="0" w:line="240" w:lineRule="auto"/>
        <w:ind w:firstLine="709"/>
        <w:jc w:val="both"/>
        <w:rPr>
          <w:rFonts w:ascii="Times New Roman" w:hAnsi="Times New Roman"/>
          <w:sz w:val="24"/>
          <w:szCs w:val="24"/>
        </w:rPr>
      </w:pPr>
      <w:r w:rsidRPr="009C43A0">
        <w:rPr>
          <w:rFonts w:ascii="Times New Roman" w:hAnsi="Times New Roman"/>
          <w:sz w:val="24"/>
          <w:szCs w:val="24"/>
        </w:rPr>
        <w:t>Актовый зал</w:t>
      </w:r>
    </w:p>
    <w:p w:rsidR="006E64A6" w:rsidRPr="009C43A0" w:rsidRDefault="006E64A6" w:rsidP="006E64A6">
      <w:pPr>
        <w:suppressAutoHyphens/>
        <w:spacing w:after="0" w:line="240" w:lineRule="auto"/>
        <w:ind w:firstLine="709"/>
        <w:rPr>
          <w:rFonts w:ascii="Times New Roman" w:hAnsi="Times New Roman"/>
          <w:b/>
          <w:sz w:val="24"/>
          <w:szCs w:val="24"/>
        </w:rPr>
      </w:pPr>
    </w:p>
    <w:p w:rsidR="00300C12" w:rsidRPr="009C43A0" w:rsidRDefault="00300C12" w:rsidP="00685F74">
      <w:pPr>
        <w:suppressAutoHyphens/>
        <w:spacing w:after="0" w:line="240" w:lineRule="auto"/>
        <w:ind w:firstLine="709"/>
        <w:jc w:val="both"/>
        <w:outlineLvl w:val="0"/>
        <w:rPr>
          <w:rFonts w:ascii="Times New Roman" w:hAnsi="Times New Roman"/>
          <w:sz w:val="24"/>
          <w:szCs w:val="24"/>
        </w:rPr>
      </w:pPr>
      <w:r w:rsidRPr="009C43A0">
        <w:rPr>
          <w:rFonts w:ascii="Times New Roman" w:hAnsi="Times New Roman"/>
          <w:b/>
          <w:sz w:val="24"/>
          <w:szCs w:val="24"/>
        </w:rPr>
        <w:t xml:space="preserve">6.1.2. Материально-техническое оснащение </w:t>
      </w:r>
      <w:r w:rsidRPr="009C43A0">
        <w:rPr>
          <w:rFonts w:ascii="Times New Roman" w:hAnsi="Times New Roman"/>
          <w:sz w:val="24"/>
          <w:szCs w:val="24"/>
        </w:rPr>
        <w:t>лабораторий, мастерских и баз практики по  профессии</w:t>
      </w:r>
      <w:r w:rsidR="00684E61" w:rsidRPr="009C43A0">
        <w:rPr>
          <w:rFonts w:ascii="Times New Roman" w:hAnsi="Times New Roman"/>
          <w:sz w:val="24"/>
          <w:szCs w:val="24"/>
        </w:rPr>
        <w:t xml:space="preserve"> </w:t>
      </w:r>
      <w:r w:rsidRPr="009C43A0">
        <w:rPr>
          <w:rFonts w:ascii="Times New Roman" w:hAnsi="Times New Roman"/>
          <w:sz w:val="24"/>
          <w:szCs w:val="24"/>
        </w:rPr>
        <w:t>15.01.33 Токарь на станках с числовым программным управлением</w:t>
      </w:r>
    </w:p>
    <w:p w:rsidR="00300C12" w:rsidRPr="009C43A0" w:rsidRDefault="00300C12" w:rsidP="00300C12">
      <w:pPr>
        <w:suppressAutoHyphens/>
        <w:spacing w:after="0" w:line="240" w:lineRule="auto"/>
        <w:ind w:firstLine="709"/>
        <w:jc w:val="both"/>
        <w:rPr>
          <w:rFonts w:ascii="Times New Roman" w:hAnsi="Times New Roman"/>
          <w:sz w:val="24"/>
          <w:szCs w:val="24"/>
        </w:rPr>
      </w:pPr>
      <w:proofErr w:type="gramStart"/>
      <w:r w:rsidRPr="009C43A0">
        <w:rPr>
          <w:rFonts w:ascii="Times New Roman" w:hAnsi="Times New Roman"/>
          <w:sz w:val="24"/>
          <w:szCs w:val="24"/>
        </w:rPr>
        <w:t>Образовательная организация, реализующая программу по профессии</w:t>
      </w:r>
      <w:r w:rsidR="00F6269B">
        <w:rPr>
          <w:rFonts w:ascii="Times New Roman" w:hAnsi="Times New Roman"/>
          <w:sz w:val="24"/>
          <w:szCs w:val="24"/>
        </w:rPr>
        <w:t xml:space="preserve"> </w:t>
      </w:r>
      <w:r w:rsidRPr="009C43A0">
        <w:rPr>
          <w:rFonts w:ascii="Times New Roman" w:hAnsi="Times New Roman"/>
          <w:sz w:val="24"/>
          <w:szCs w:val="24"/>
        </w:rPr>
        <w:t>15.01.33 Токарь на станках с числовым программным управлением 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w:t>
      </w:r>
      <w:proofErr w:type="gramEnd"/>
      <w:r w:rsidRPr="009C43A0">
        <w:rPr>
          <w:rFonts w:ascii="Times New Roman" w:hAnsi="Times New Roman"/>
          <w:sz w:val="24"/>
          <w:szCs w:val="24"/>
        </w:rPr>
        <w:t xml:space="preserve"> Минимально необходимый для реализации ООП перечень материально- технического обеспечения, включает в себя: </w:t>
      </w:r>
    </w:p>
    <w:p w:rsidR="00300C12" w:rsidRPr="009C43A0" w:rsidRDefault="00300C12" w:rsidP="00300C12">
      <w:pPr>
        <w:spacing w:after="0" w:line="240" w:lineRule="auto"/>
        <w:ind w:firstLine="709"/>
        <w:rPr>
          <w:rFonts w:ascii="Times New Roman" w:hAnsi="Times New Roman"/>
          <w:b/>
          <w:sz w:val="24"/>
          <w:szCs w:val="24"/>
        </w:rPr>
      </w:pPr>
    </w:p>
    <w:p w:rsidR="00041CE3" w:rsidRDefault="00041CE3">
      <w:pPr>
        <w:spacing w:after="0" w:line="240" w:lineRule="auto"/>
        <w:rPr>
          <w:rFonts w:ascii="Times New Roman" w:hAnsi="Times New Roman"/>
          <w:b/>
          <w:sz w:val="24"/>
          <w:szCs w:val="24"/>
        </w:rPr>
      </w:pPr>
      <w:r>
        <w:rPr>
          <w:rFonts w:ascii="Times New Roman" w:hAnsi="Times New Roman"/>
          <w:b/>
          <w:sz w:val="24"/>
          <w:szCs w:val="24"/>
        </w:rPr>
        <w:br w:type="page"/>
      </w:r>
    </w:p>
    <w:p w:rsidR="00300C12" w:rsidRPr="009C43A0" w:rsidRDefault="00300C12" w:rsidP="00685F74">
      <w:pPr>
        <w:spacing w:after="0" w:line="240" w:lineRule="auto"/>
        <w:ind w:firstLine="709"/>
        <w:outlineLvl w:val="0"/>
        <w:rPr>
          <w:rFonts w:ascii="Times New Roman" w:hAnsi="Times New Roman"/>
          <w:b/>
          <w:sz w:val="24"/>
          <w:szCs w:val="24"/>
        </w:rPr>
      </w:pPr>
      <w:r w:rsidRPr="009C43A0">
        <w:rPr>
          <w:rFonts w:ascii="Times New Roman" w:hAnsi="Times New Roman"/>
          <w:b/>
          <w:sz w:val="24"/>
          <w:szCs w:val="24"/>
        </w:rPr>
        <w:lastRenderedPageBreak/>
        <w:t xml:space="preserve">6.1.2.1. Оснащение лабораторий </w:t>
      </w:r>
    </w:p>
    <w:p w:rsidR="00300C12" w:rsidRPr="009C43A0" w:rsidRDefault="00300C12" w:rsidP="00685F74">
      <w:pPr>
        <w:pStyle w:val="28"/>
        <w:shd w:val="clear" w:color="auto" w:fill="auto"/>
        <w:spacing w:after="0" w:line="276" w:lineRule="auto"/>
        <w:jc w:val="left"/>
        <w:outlineLvl w:val="0"/>
        <w:rPr>
          <w:b/>
          <w:sz w:val="24"/>
          <w:szCs w:val="24"/>
        </w:rPr>
      </w:pPr>
      <w:r w:rsidRPr="009C43A0">
        <w:rPr>
          <w:b/>
          <w:i/>
          <w:sz w:val="24"/>
          <w:szCs w:val="24"/>
        </w:rPr>
        <w:t xml:space="preserve">Лаборатория </w:t>
      </w:r>
      <w:r w:rsidRPr="009C43A0">
        <w:rPr>
          <w:b/>
          <w:sz w:val="24"/>
          <w:szCs w:val="24"/>
        </w:rPr>
        <w:t>«Материаловедения»</w:t>
      </w:r>
    </w:p>
    <w:p w:rsidR="00300C12" w:rsidRPr="009C43A0" w:rsidRDefault="00300C12" w:rsidP="008033D0">
      <w:pPr>
        <w:pStyle w:val="28"/>
        <w:numPr>
          <w:ilvl w:val="0"/>
          <w:numId w:val="4"/>
        </w:numPr>
        <w:shd w:val="clear" w:color="auto" w:fill="auto"/>
        <w:tabs>
          <w:tab w:val="left" w:pos="1727"/>
        </w:tabs>
        <w:spacing w:after="0" w:line="276" w:lineRule="auto"/>
        <w:ind w:left="740"/>
        <w:jc w:val="both"/>
        <w:rPr>
          <w:sz w:val="24"/>
          <w:szCs w:val="24"/>
        </w:rPr>
      </w:pPr>
      <w:r w:rsidRPr="009C43A0">
        <w:rPr>
          <w:sz w:val="24"/>
          <w:szCs w:val="24"/>
        </w:rPr>
        <w:t>рабочее место преподавателя;</w:t>
      </w:r>
    </w:p>
    <w:p w:rsidR="00300C12" w:rsidRPr="009C43A0" w:rsidRDefault="00300C12" w:rsidP="008033D0">
      <w:pPr>
        <w:pStyle w:val="28"/>
        <w:numPr>
          <w:ilvl w:val="0"/>
          <w:numId w:val="4"/>
        </w:numPr>
        <w:shd w:val="clear" w:color="auto" w:fill="auto"/>
        <w:tabs>
          <w:tab w:val="left" w:pos="1727"/>
        </w:tabs>
        <w:spacing w:after="0" w:line="276" w:lineRule="auto"/>
        <w:ind w:left="740"/>
        <w:jc w:val="both"/>
        <w:rPr>
          <w:sz w:val="24"/>
          <w:szCs w:val="24"/>
        </w:rPr>
      </w:pPr>
      <w:r w:rsidRPr="009C43A0">
        <w:rPr>
          <w:sz w:val="24"/>
          <w:szCs w:val="24"/>
        </w:rPr>
        <w:t xml:space="preserve">рабочие места </w:t>
      </w:r>
      <w:proofErr w:type="gramStart"/>
      <w:r w:rsidRPr="009C43A0">
        <w:rPr>
          <w:sz w:val="24"/>
          <w:szCs w:val="24"/>
        </w:rPr>
        <w:t>обучающихся</w:t>
      </w:r>
      <w:proofErr w:type="gramEnd"/>
      <w:r w:rsidRPr="009C43A0">
        <w:rPr>
          <w:sz w:val="24"/>
          <w:szCs w:val="24"/>
        </w:rPr>
        <w:t>;</w:t>
      </w:r>
    </w:p>
    <w:p w:rsidR="00300C12" w:rsidRPr="009C43A0" w:rsidRDefault="00300C12" w:rsidP="008033D0">
      <w:pPr>
        <w:pStyle w:val="28"/>
        <w:numPr>
          <w:ilvl w:val="0"/>
          <w:numId w:val="4"/>
        </w:numPr>
        <w:shd w:val="clear" w:color="auto" w:fill="auto"/>
        <w:tabs>
          <w:tab w:val="left" w:pos="1727"/>
        </w:tabs>
        <w:spacing w:after="0" w:line="276" w:lineRule="auto"/>
        <w:ind w:left="740"/>
        <w:jc w:val="both"/>
        <w:rPr>
          <w:sz w:val="24"/>
          <w:szCs w:val="24"/>
        </w:rPr>
      </w:pPr>
      <w:r w:rsidRPr="009C43A0">
        <w:rPr>
          <w:sz w:val="24"/>
          <w:szCs w:val="24"/>
        </w:rPr>
        <w:t>микроскопы для изучения образцов металлов;</w:t>
      </w:r>
    </w:p>
    <w:p w:rsidR="00300C12" w:rsidRPr="009C43A0" w:rsidRDefault="00300C12" w:rsidP="008033D0">
      <w:pPr>
        <w:pStyle w:val="28"/>
        <w:numPr>
          <w:ilvl w:val="0"/>
          <w:numId w:val="4"/>
        </w:numPr>
        <w:shd w:val="clear" w:color="auto" w:fill="auto"/>
        <w:tabs>
          <w:tab w:val="left" w:pos="1727"/>
        </w:tabs>
        <w:spacing w:after="0" w:line="276" w:lineRule="auto"/>
        <w:ind w:left="740"/>
        <w:jc w:val="both"/>
        <w:rPr>
          <w:sz w:val="24"/>
          <w:szCs w:val="24"/>
        </w:rPr>
      </w:pPr>
      <w:r w:rsidRPr="009C43A0">
        <w:rPr>
          <w:sz w:val="24"/>
          <w:szCs w:val="24"/>
        </w:rPr>
        <w:t>печь муфельная;</w:t>
      </w:r>
    </w:p>
    <w:p w:rsidR="00300C12" w:rsidRPr="00041CE3" w:rsidRDefault="00300C12" w:rsidP="008033D0">
      <w:pPr>
        <w:pStyle w:val="28"/>
        <w:numPr>
          <w:ilvl w:val="0"/>
          <w:numId w:val="4"/>
        </w:numPr>
        <w:shd w:val="clear" w:color="auto" w:fill="auto"/>
        <w:tabs>
          <w:tab w:val="left" w:pos="1727"/>
        </w:tabs>
        <w:spacing w:after="0" w:line="276" w:lineRule="auto"/>
        <w:ind w:left="740"/>
        <w:jc w:val="both"/>
        <w:rPr>
          <w:sz w:val="24"/>
          <w:szCs w:val="24"/>
        </w:rPr>
      </w:pPr>
      <w:r w:rsidRPr="00041CE3">
        <w:rPr>
          <w:sz w:val="24"/>
          <w:szCs w:val="24"/>
        </w:rPr>
        <w:t>твердомер</w:t>
      </w:r>
      <w:r w:rsidR="00041CE3" w:rsidRPr="00041CE3">
        <w:rPr>
          <w:sz w:val="24"/>
          <w:szCs w:val="24"/>
        </w:rPr>
        <w:t xml:space="preserve">, </w:t>
      </w:r>
      <w:r w:rsidRPr="00041CE3">
        <w:rPr>
          <w:sz w:val="24"/>
          <w:szCs w:val="24"/>
        </w:rPr>
        <w:t>стенд для испытания образцов на прочность;</w:t>
      </w:r>
    </w:p>
    <w:p w:rsidR="00300C12" w:rsidRPr="009C43A0" w:rsidRDefault="00300C12" w:rsidP="008033D0">
      <w:pPr>
        <w:pStyle w:val="28"/>
        <w:numPr>
          <w:ilvl w:val="0"/>
          <w:numId w:val="4"/>
        </w:numPr>
        <w:shd w:val="clear" w:color="auto" w:fill="auto"/>
        <w:tabs>
          <w:tab w:val="left" w:pos="1727"/>
        </w:tabs>
        <w:spacing w:after="240" w:line="276" w:lineRule="auto"/>
        <w:ind w:left="740"/>
        <w:jc w:val="both"/>
        <w:rPr>
          <w:sz w:val="24"/>
          <w:szCs w:val="24"/>
        </w:rPr>
      </w:pPr>
      <w:r w:rsidRPr="009C43A0">
        <w:rPr>
          <w:sz w:val="24"/>
          <w:szCs w:val="24"/>
        </w:rPr>
        <w:t>образцы для испытаний.</w:t>
      </w:r>
    </w:p>
    <w:p w:rsidR="00300C12" w:rsidRPr="009C43A0" w:rsidRDefault="00300C12" w:rsidP="00685F74">
      <w:pPr>
        <w:pStyle w:val="28"/>
        <w:shd w:val="clear" w:color="auto" w:fill="auto"/>
        <w:tabs>
          <w:tab w:val="left" w:pos="1727"/>
        </w:tabs>
        <w:spacing w:after="240" w:line="276" w:lineRule="auto"/>
        <w:jc w:val="both"/>
        <w:outlineLvl w:val="0"/>
        <w:rPr>
          <w:sz w:val="24"/>
          <w:szCs w:val="24"/>
        </w:rPr>
      </w:pPr>
      <w:r w:rsidRPr="003B5E78">
        <w:rPr>
          <w:b/>
          <w:iCs/>
          <w:sz w:val="24"/>
          <w:szCs w:val="24"/>
        </w:rPr>
        <w:t>Лаборатория</w:t>
      </w:r>
      <w:r w:rsidR="00760B20" w:rsidRPr="009C43A0">
        <w:rPr>
          <w:b/>
          <w:i/>
          <w:sz w:val="24"/>
          <w:szCs w:val="24"/>
        </w:rPr>
        <w:t xml:space="preserve"> </w:t>
      </w:r>
      <w:r w:rsidRPr="009C43A0">
        <w:rPr>
          <w:b/>
          <w:sz w:val="24"/>
          <w:szCs w:val="24"/>
        </w:rPr>
        <w:t>«Программного управления станками»</w:t>
      </w:r>
    </w:p>
    <w:p w:rsidR="00300C12" w:rsidRPr="00041CE3" w:rsidRDefault="00300C12" w:rsidP="008033D0">
      <w:pPr>
        <w:pStyle w:val="28"/>
        <w:numPr>
          <w:ilvl w:val="1"/>
          <w:numId w:val="4"/>
        </w:numPr>
        <w:shd w:val="clear" w:color="auto" w:fill="auto"/>
        <w:tabs>
          <w:tab w:val="left" w:pos="1727"/>
        </w:tabs>
        <w:spacing w:after="0" w:line="276" w:lineRule="auto"/>
        <w:ind w:left="740"/>
        <w:jc w:val="both"/>
        <w:rPr>
          <w:sz w:val="24"/>
          <w:szCs w:val="24"/>
        </w:rPr>
      </w:pPr>
      <w:r w:rsidRPr="00041CE3">
        <w:rPr>
          <w:sz w:val="24"/>
          <w:szCs w:val="24"/>
        </w:rPr>
        <w:t>рабочее место преподавателя</w:t>
      </w:r>
      <w:r w:rsidR="00041CE3" w:rsidRPr="00041CE3">
        <w:rPr>
          <w:sz w:val="24"/>
          <w:szCs w:val="24"/>
        </w:rPr>
        <w:t xml:space="preserve">, </w:t>
      </w:r>
      <w:r w:rsidRPr="00041CE3">
        <w:rPr>
          <w:sz w:val="24"/>
          <w:szCs w:val="24"/>
        </w:rPr>
        <w:t xml:space="preserve">рабочие места </w:t>
      </w:r>
      <w:proofErr w:type="gramStart"/>
      <w:r w:rsidRPr="00041CE3">
        <w:rPr>
          <w:sz w:val="24"/>
          <w:szCs w:val="24"/>
        </w:rPr>
        <w:t>обучающихся</w:t>
      </w:r>
      <w:proofErr w:type="gramEnd"/>
      <w:r w:rsidRPr="00041CE3">
        <w:rPr>
          <w:sz w:val="24"/>
          <w:szCs w:val="24"/>
        </w:rPr>
        <w:t>;</w:t>
      </w:r>
    </w:p>
    <w:p w:rsidR="00300C12" w:rsidRPr="009C43A0" w:rsidRDefault="00300C12" w:rsidP="008033D0">
      <w:pPr>
        <w:pStyle w:val="28"/>
        <w:numPr>
          <w:ilvl w:val="1"/>
          <w:numId w:val="4"/>
        </w:numPr>
        <w:shd w:val="clear" w:color="auto" w:fill="auto"/>
        <w:tabs>
          <w:tab w:val="left" w:pos="1727"/>
        </w:tabs>
        <w:spacing w:after="0" w:line="276" w:lineRule="auto"/>
        <w:ind w:left="740"/>
        <w:jc w:val="both"/>
        <w:rPr>
          <w:sz w:val="24"/>
          <w:szCs w:val="24"/>
        </w:rPr>
      </w:pPr>
      <w:r w:rsidRPr="009C43A0">
        <w:rPr>
          <w:sz w:val="24"/>
          <w:szCs w:val="24"/>
        </w:rPr>
        <w:t>компьютеры с программным обеспечением для управления станками тока</w:t>
      </w:r>
      <w:r w:rsidRPr="009C43A0">
        <w:rPr>
          <w:sz w:val="24"/>
          <w:szCs w:val="24"/>
        </w:rPr>
        <w:t>р</w:t>
      </w:r>
      <w:r w:rsidRPr="009C43A0">
        <w:rPr>
          <w:sz w:val="24"/>
          <w:szCs w:val="24"/>
        </w:rPr>
        <w:t>ной группы.</w:t>
      </w:r>
    </w:p>
    <w:p w:rsidR="00300C12" w:rsidRPr="009C43A0" w:rsidRDefault="00300C12" w:rsidP="00300C12">
      <w:pPr>
        <w:suppressAutoHyphens/>
        <w:spacing w:after="0" w:line="240" w:lineRule="auto"/>
        <w:ind w:firstLine="567"/>
        <w:jc w:val="both"/>
        <w:rPr>
          <w:rFonts w:ascii="Times New Roman" w:hAnsi="Times New Roman"/>
          <w:sz w:val="24"/>
          <w:szCs w:val="24"/>
        </w:rPr>
      </w:pPr>
    </w:p>
    <w:p w:rsidR="00300C12" w:rsidRPr="009C43A0" w:rsidRDefault="00300C12" w:rsidP="00685F74">
      <w:pPr>
        <w:suppressAutoHyphens/>
        <w:spacing w:after="0" w:line="240" w:lineRule="auto"/>
        <w:ind w:firstLine="567"/>
        <w:jc w:val="both"/>
        <w:outlineLvl w:val="0"/>
        <w:rPr>
          <w:rFonts w:ascii="Times New Roman" w:hAnsi="Times New Roman"/>
          <w:b/>
          <w:sz w:val="24"/>
          <w:szCs w:val="24"/>
        </w:rPr>
      </w:pPr>
      <w:r w:rsidRPr="009C43A0">
        <w:rPr>
          <w:rFonts w:ascii="Times New Roman" w:hAnsi="Times New Roman"/>
          <w:b/>
          <w:sz w:val="24"/>
          <w:szCs w:val="24"/>
        </w:rPr>
        <w:t>6.1.2.2. Оснащение мастерских</w:t>
      </w:r>
    </w:p>
    <w:p w:rsidR="00300C12" w:rsidRPr="009C43A0" w:rsidRDefault="00300C12" w:rsidP="00685F74">
      <w:pPr>
        <w:pStyle w:val="28"/>
        <w:shd w:val="clear" w:color="auto" w:fill="auto"/>
        <w:spacing w:after="0" w:line="276" w:lineRule="auto"/>
        <w:jc w:val="left"/>
        <w:outlineLvl w:val="0"/>
        <w:rPr>
          <w:sz w:val="24"/>
          <w:szCs w:val="24"/>
        </w:rPr>
      </w:pPr>
      <w:r w:rsidRPr="009C43A0">
        <w:rPr>
          <w:b/>
          <w:sz w:val="24"/>
          <w:szCs w:val="24"/>
        </w:rPr>
        <w:t>1. Мастерская</w:t>
      </w:r>
      <w:r w:rsidR="003B5E78">
        <w:rPr>
          <w:b/>
          <w:sz w:val="24"/>
          <w:szCs w:val="24"/>
        </w:rPr>
        <w:t xml:space="preserve"> «Механообработка»</w:t>
      </w:r>
      <w:r w:rsidRPr="009C43A0">
        <w:rPr>
          <w:b/>
          <w:sz w:val="24"/>
          <w:szCs w:val="24"/>
        </w:rPr>
        <w:t xml:space="preserve"> </w:t>
      </w:r>
    </w:p>
    <w:p w:rsidR="00A03798" w:rsidRPr="009C43A0" w:rsidRDefault="00A03798" w:rsidP="00A03798">
      <w:pPr>
        <w:pStyle w:val="21"/>
        <w:tabs>
          <w:tab w:val="left" w:pos="540"/>
        </w:tabs>
        <w:spacing w:line="276" w:lineRule="auto"/>
        <w:ind w:left="709" w:hanging="142"/>
        <w:rPr>
          <w:sz w:val="24"/>
        </w:rPr>
      </w:pPr>
      <w:r w:rsidRPr="009C43A0">
        <w:rPr>
          <w:sz w:val="24"/>
        </w:rPr>
        <w:t>- станки: токарно-винторезные, фрезерные, сверлильные, шлифовальные,       заточные;</w:t>
      </w:r>
    </w:p>
    <w:p w:rsidR="00A03798" w:rsidRPr="009C43A0" w:rsidRDefault="00A03798" w:rsidP="00A03798">
      <w:pPr>
        <w:pStyle w:val="21"/>
        <w:tabs>
          <w:tab w:val="left" w:pos="540"/>
        </w:tabs>
        <w:spacing w:line="276" w:lineRule="auto"/>
        <w:ind w:firstLine="539"/>
        <w:rPr>
          <w:sz w:val="24"/>
        </w:rPr>
      </w:pPr>
      <w:r w:rsidRPr="009C43A0">
        <w:rPr>
          <w:sz w:val="24"/>
        </w:rPr>
        <w:t xml:space="preserve"> - наборы режущих инструментов и приспособлений;</w:t>
      </w:r>
    </w:p>
    <w:p w:rsidR="00A03798" w:rsidRPr="009C43A0" w:rsidRDefault="00A03798" w:rsidP="00A03798">
      <w:pPr>
        <w:pStyle w:val="21"/>
        <w:tabs>
          <w:tab w:val="left" w:pos="540"/>
        </w:tabs>
        <w:spacing w:line="276" w:lineRule="auto"/>
        <w:ind w:firstLine="539"/>
        <w:rPr>
          <w:sz w:val="24"/>
        </w:rPr>
      </w:pPr>
      <w:r w:rsidRPr="009C43A0">
        <w:rPr>
          <w:sz w:val="24"/>
        </w:rPr>
        <w:t xml:space="preserve"> - комплект измерительных  инструментов;</w:t>
      </w:r>
    </w:p>
    <w:p w:rsidR="00A03798" w:rsidRPr="009C43A0" w:rsidRDefault="00A03798" w:rsidP="00A03798">
      <w:pPr>
        <w:pStyle w:val="28"/>
        <w:shd w:val="clear" w:color="auto" w:fill="auto"/>
        <w:tabs>
          <w:tab w:val="left" w:pos="1768"/>
        </w:tabs>
        <w:spacing w:after="0" w:line="276" w:lineRule="auto"/>
        <w:ind w:firstLine="567"/>
        <w:jc w:val="both"/>
        <w:rPr>
          <w:sz w:val="24"/>
          <w:szCs w:val="24"/>
        </w:rPr>
      </w:pPr>
      <w:r w:rsidRPr="009C43A0">
        <w:rPr>
          <w:sz w:val="24"/>
        </w:rPr>
        <w:t xml:space="preserve">- </w:t>
      </w:r>
      <w:r w:rsidRPr="009C43A0">
        <w:rPr>
          <w:sz w:val="24"/>
          <w:szCs w:val="24"/>
        </w:rPr>
        <w:t>наборы слесарного инструмента</w:t>
      </w:r>
    </w:p>
    <w:p w:rsidR="00A03798" w:rsidRPr="009C43A0" w:rsidRDefault="00A03798" w:rsidP="00A03798">
      <w:pPr>
        <w:pStyle w:val="21"/>
        <w:tabs>
          <w:tab w:val="left" w:pos="540"/>
        </w:tabs>
        <w:spacing w:line="276" w:lineRule="auto"/>
        <w:ind w:firstLine="539"/>
        <w:rPr>
          <w:sz w:val="24"/>
        </w:rPr>
      </w:pPr>
      <w:r w:rsidRPr="009C43A0">
        <w:rPr>
          <w:sz w:val="24"/>
        </w:rPr>
        <w:t xml:space="preserve"> - заготовки;</w:t>
      </w:r>
    </w:p>
    <w:p w:rsidR="00A03798" w:rsidRPr="009C43A0" w:rsidRDefault="00A03798" w:rsidP="00A03798">
      <w:pPr>
        <w:pStyle w:val="28"/>
        <w:shd w:val="clear" w:color="auto" w:fill="auto"/>
        <w:tabs>
          <w:tab w:val="left" w:pos="1038"/>
        </w:tabs>
        <w:spacing w:after="0" w:line="276" w:lineRule="auto"/>
        <w:ind w:firstLine="567"/>
        <w:jc w:val="both"/>
        <w:rPr>
          <w:sz w:val="24"/>
          <w:szCs w:val="24"/>
        </w:rPr>
      </w:pPr>
      <w:r w:rsidRPr="009C43A0">
        <w:rPr>
          <w:sz w:val="24"/>
          <w:szCs w:val="24"/>
        </w:rPr>
        <w:t>- комплекты средств индивидуальной защиты;</w:t>
      </w:r>
    </w:p>
    <w:p w:rsidR="00A03798" w:rsidRPr="009C43A0" w:rsidRDefault="00A03798" w:rsidP="00A03798">
      <w:pPr>
        <w:pStyle w:val="21"/>
        <w:tabs>
          <w:tab w:val="left" w:pos="540"/>
        </w:tabs>
        <w:spacing w:line="276" w:lineRule="auto"/>
        <w:ind w:firstLine="539"/>
        <w:rPr>
          <w:sz w:val="24"/>
        </w:rPr>
      </w:pPr>
      <w:r w:rsidRPr="009C43A0">
        <w:rPr>
          <w:sz w:val="24"/>
        </w:rPr>
        <w:t xml:space="preserve"> - техническая и технологическая документация.</w:t>
      </w:r>
    </w:p>
    <w:p w:rsidR="00300C12" w:rsidRPr="009C43A0" w:rsidRDefault="00300C12" w:rsidP="00300C12">
      <w:pPr>
        <w:suppressAutoHyphens/>
        <w:spacing w:after="0" w:line="240" w:lineRule="auto"/>
        <w:ind w:firstLine="567"/>
        <w:jc w:val="both"/>
        <w:rPr>
          <w:rFonts w:ascii="Times New Roman" w:hAnsi="Times New Roman"/>
          <w:b/>
          <w:sz w:val="24"/>
          <w:szCs w:val="24"/>
        </w:rPr>
      </w:pPr>
    </w:p>
    <w:p w:rsidR="00300C12" w:rsidRPr="009C43A0" w:rsidRDefault="00300C12" w:rsidP="00300C12">
      <w:pPr>
        <w:suppressAutoHyphens/>
        <w:spacing w:after="0" w:line="240" w:lineRule="auto"/>
        <w:ind w:firstLine="567"/>
        <w:jc w:val="both"/>
        <w:rPr>
          <w:rFonts w:ascii="Times New Roman" w:hAnsi="Times New Roman"/>
          <w:b/>
          <w:sz w:val="24"/>
          <w:szCs w:val="24"/>
        </w:rPr>
      </w:pPr>
      <w:r w:rsidRPr="009C43A0">
        <w:rPr>
          <w:rFonts w:ascii="Times New Roman" w:hAnsi="Times New Roman"/>
          <w:b/>
          <w:sz w:val="24"/>
          <w:szCs w:val="24"/>
        </w:rPr>
        <w:t xml:space="preserve">6.1.2.3. </w:t>
      </w:r>
      <w:r w:rsidR="00041CE3" w:rsidRPr="00041CE3">
        <w:rPr>
          <w:rFonts w:ascii="Times New Roman" w:hAnsi="Times New Roman"/>
          <w:b/>
          <w:sz w:val="24"/>
          <w:szCs w:val="24"/>
        </w:rPr>
        <w:t>Оснащение баз практик</w:t>
      </w:r>
    </w:p>
    <w:p w:rsidR="009D23CB" w:rsidRPr="009C43A0" w:rsidRDefault="009D23CB" w:rsidP="009D23CB">
      <w:pPr>
        <w:spacing w:after="0" w:line="240" w:lineRule="auto"/>
        <w:ind w:firstLine="709"/>
        <w:jc w:val="both"/>
        <w:rPr>
          <w:rFonts w:ascii="Times New Roman" w:hAnsi="Times New Roman"/>
          <w:sz w:val="24"/>
          <w:szCs w:val="24"/>
        </w:rPr>
      </w:pPr>
      <w:r w:rsidRPr="009C43A0">
        <w:rPr>
          <w:rFonts w:ascii="Times New Roman" w:hAnsi="Times New Roman"/>
          <w:sz w:val="24"/>
          <w:szCs w:val="24"/>
        </w:rPr>
        <w:t>Реализация образовательной программы предполагает обязательную учебную и пр</w:t>
      </w:r>
      <w:r w:rsidRPr="009C43A0">
        <w:rPr>
          <w:rFonts w:ascii="Times New Roman" w:hAnsi="Times New Roman"/>
          <w:sz w:val="24"/>
          <w:szCs w:val="24"/>
        </w:rPr>
        <w:t>о</w:t>
      </w:r>
      <w:r w:rsidRPr="009C43A0">
        <w:rPr>
          <w:rFonts w:ascii="Times New Roman" w:hAnsi="Times New Roman"/>
          <w:sz w:val="24"/>
          <w:szCs w:val="24"/>
        </w:rPr>
        <w:t>изводственную практику.</w:t>
      </w:r>
    </w:p>
    <w:p w:rsidR="009D23CB" w:rsidRPr="009C43A0" w:rsidRDefault="009D23CB" w:rsidP="009D23CB">
      <w:pPr>
        <w:spacing w:after="0" w:line="240" w:lineRule="auto"/>
        <w:ind w:firstLine="709"/>
        <w:jc w:val="both"/>
        <w:rPr>
          <w:rFonts w:ascii="Times New Roman" w:hAnsi="Times New Roman"/>
          <w:b/>
          <w:sz w:val="24"/>
          <w:szCs w:val="24"/>
        </w:rPr>
      </w:pPr>
      <w:proofErr w:type="gramStart"/>
      <w:r w:rsidRPr="009C43A0">
        <w:rPr>
          <w:rFonts w:ascii="Times New Roman" w:hAnsi="Times New Roman"/>
          <w:sz w:val="24"/>
          <w:szCs w:val="24"/>
        </w:rPr>
        <w:t>Учебная практика реализуется в мастерских профессиональной образовательной о</w:t>
      </w:r>
      <w:r w:rsidRPr="009C43A0">
        <w:rPr>
          <w:rFonts w:ascii="Times New Roman" w:hAnsi="Times New Roman"/>
          <w:sz w:val="24"/>
          <w:szCs w:val="24"/>
        </w:rPr>
        <w:t>р</w:t>
      </w:r>
      <w:r w:rsidRPr="009C43A0">
        <w:rPr>
          <w:rFonts w:ascii="Times New Roman" w:hAnsi="Times New Roman"/>
          <w:sz w:val="24"/>
          <w:szCs w:val="24"/>
        </w:rPr>
        <w:t>ганизации и требует наличия оборудования, инструментов, расходных материалов, обесп</w:t>
      </w:r>
      <w:r w:rsidRPr="009C43A0">
        <w:rPr>
          <w:rFonts w:ascii="Times New Roman" w:hAnsi="Times New Roman"/>
          <w:sz w:val="24"/>
          <w:szCs w:val="24"/>
        </w:rPr>
        <w:t>е</w:t>
      </w:r>
      <w:r w:rsidRPr="009C43A0">
        <w:rPr>
          <w:rFonts w:ascii="Times New Roman" w:hAnsi="Times New Roman"/>
          <w:sz w:val="24"/>
          <w:szCs w:val="24"/>
        </w:rPr>
        <w:t>чивающих выполнение всех видов работ, определенных содержанием программ професси</w:t>
      </w:r>
      <w:r w:rsidRPr="009C43A0">
        <w:rPr>
          <w:rFonts w:ascii="Times New Roman" w:hAnsi="Times New Roman"/>
          <w:sz w:val="24"/>
          <w:szCs w:val="24"/>
        </w:rPr>
        <w:t>о</w:t>
      </w:r>
      <w:r w:rsidRPr="009C43A0">
        <w:rPr>
          <w:rFonts w:ascii="Times New Roman" w:hAnsi="Times New Roman"/>
          <w:sz w:val="24"/>
          <w:szCs w:val="24"/>
        </w:rPr>
        <w:t xml:space="preserve">нальных модулей, в том числе оборудования и инструментов, используемых при проведении чемпионатов </w:t>
      </w:r>
      <w:proofErr w:type="spellStart"/>
      <w:r w:rsidRPr="009C43A0">
        <w:rPr>
          <w:rFonts w:ascii="Times New Roman" w:hAnsi="Times New Roman"/>
          <w:sz w:val="24"/>
          <w:szCs w:val="24"/>
        </w:rPr>
        <w:t>WorldSkills</w:t>
      </w:r>
      <w:proofErr w:type="spellEnd"/>
      <w:r w:rsidRPr="009C43A0">
        <w:rPr>
          <w:rFonts w:ascii="Times New Roman" w:hAnsi="Times New Roman"/>
          <w:sz w:val="24"/>
          <w:szCs w:val="24"/>
        </w:rPr>
        <w:t xml:space="preserve"> и указанных в инфраструктурных листах конкурсной документации </w:t>
      </w:r>
      <w:proofErr w:type="spellStart"/>
      <w:r w:rsidRPr="009C43A0">
        <w:rPr>
          <w:rFonts w:ascii="Times New Roman" w:hAnsi="Times New Roman"/>
          <w:sz w:val="24"/>
          <w:szCs w:val="24"/>
        </w:rPr>
        <w:t>WorldSkills</w:t>
      </w:r>
      <w:proofErr w:type="spellEnd"/>
      <w:r w:rsidRPr="009C43A0">
        <w:rPr>
          <w:rFonts w:ascii="Times New Roman" w:hAnsi="Times New Roman"/>
          <w:sz w:val="24"/>
          <w:szCs w:val="24"/>
        </w:rPr>
        <w:t xml:space="preserve"> по </w:t>
      </w:r>
      <w:r w:rsidRPr="009C43A0">
        <w:rPr>
          <w:rFonts w:ascii="Times New Roman" w:hAnsi="Times New Roman"/>
          <w:bCs/>
          <w:color w:val="000000"/>
          <w:sz w:val="24"/>
          <w:szCs w:val="24"/>
        </w:rPr>
        <w:t xml:space="preserve">компетенции </w:t>
      </w:r>
      <w:r w:rsidRPr="009C43A0">
        <w:rPr>
          <w:rFonts w:ascii="Times New Roman" w:hAnsi="Times New Roman"/>
          <w:color w:val="000000"/>
          <w:sz w:val="24"/>
          <w:szCs w:val="24"/>
        </w:rPr>
        <w:t>«Токарь на станках с ЧПУ» (или их аналогов)</w:t>
      </w:r>
      <w:r w:rsidRPr="009C43A0">
        <w:rPr>
          <w:rFonts w:ascii="Times New Roman" w:hAnsi="Times New Roman"/>
          <w:b/>
          <w:color w:val="000000"/>
          <w:sz w:val="24"/>
          <w:szCs w:val="24"/>
        </w:rPr>
        <w:t>.</w:t>
      </w:r>
      <w:r w:rsidRPr="009C43A0">
        <w:rPr>
          <w:rFonts w:ascii="Times New Roman" w:hAnsi="Times New Roman"/>
          <w:b/>
          <w:sz w:val="24"/>
          <w:szCs w:val="24"/>
        </w:rPr>
        <w:t xml:space="preserve"> </w:t>
      </w:r>
      <w:proofErr w:type="gramEnd"/>
    </w:p>
    <w:p w:rsidR="00300C12" w:rsidRPr="009C43A0" w:rsidRDefault="009D23CB" w:rsidP="009D23CB">
      <w:pPr>
        <w:spacing w:after="0" w:line="240" w:lineRule="auto"/>
        <w:jc w:val="both"/>
        <w:rPr>
          <w:rFonts w:ascii="Times New Roman" w:hAnsi="Times New Roman"/>
          <w:b/>
          <w:sz w:val="24"/>
          <w:szCs w:val="24"/>
        </w:rPr>
      </w:pPr>
      <w:r w:rsidRPr="009C43A0">
        <w:rPr>
          <w:rFonts w:ascii="Times New Roman" w:hAnsi="Times New Roman"/>
          <w:sz w:val="24"/>
          <w:szCs w:val="24"/>
        </w:rPr>
        <w:tab/>
        <w:t>Оборудование предприятий и технологическое оснащение рабочих мест производс</w:t>
      </w:r>
      <w:r w:rsidRPr="009C43A0">
        <w:rPr>
          <w:rFonts w:ascii="Times New Roman" w:hAnsi="Times New Roman"/>
          <w:sz w:val="24"/>
          <w:szCs w:val="24"/>
        </w:rPr>
        <w:t>т</w:t>
      </w:r>
      <w:r w:rsidRPr="009C43A0">
        <w:rPr>
          <w:rFonts w:ascii="Times New Roman" w:hAnsi="Times New Roman"/>
          <w:sz w:val="24"/>
          <w:szCs w:val="24"/>
        </w:rPr>
        <w:t>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w:t>
      </w:r>
      <w:r w:rsidRPr="009C43A0">
        <w:rPr>
          <w:rFonts w:ascii="Times New Roman" w:hAnsi="Times New Roman"/>
          <w:sz w:val="24"/>
          <w:szCs w:val="24"/>
        </w:rPr>
        <w:t>и</w:t>
      </w:r>
      <w:r w:rsidRPr="009C43A0">
        <w:rPr>
          <w:rFonts w:ascii="Times New Roman" w:hAnsi="Times New Roman"/>
          <w:sz w:val="24"/>
          <w:szCs w:val="24"/>
        </w:rPr>
        <w:t>дам деятельности, предусмотренных программой, с использованием современных технол</w:t>
      </w:r>
      <w:r w:rsidRPr="009C43A0">
        <w:rPr>
          <w:rFonts w:ascii="Times New Roman" w:hAnsi="Times New Roman"/>
          <w:sz w:val="24"/>
          <w:szCs w:val="24"/>
        </w:rPr>
        <w:t>о</w:t>
      </w:r>
      <w:r w:rsidRPr="009C43A0">
        <w:rPr>
          <w:rFonts w:ascii="Times New Roman" w:hAnsi="Times New Roman"/>
          <w:sz w:val="24"/>
          <w:szCs w:val="24"/>
        </w:rPr>
        <w:t>гий, материалов и оборудования.</w:t>
      </w:r>
    </w:p>
    <w:p w:rsidR="009D23CB" w:rsidRPr="009C43A0" w:rsidRDefault="00300C12" w:rsidP="009D23CB">
      <w:pPr>
        <w:spacing w:after="0"/>
        <w:ind w:left="-142" w:firstLine="851"/>
        <w:rPr>
          <w:rFonts w:ascii="Times New Roman" w:hAnsi="Times New Roman"/>
          <w:sz w:val="24"/>
          <w:szCs w:val="24"/>
        </w:rPr>
      </w:pPr>
      <w:r w:rsidRPr="009C43A0">
        <w:rPr>
          <w:rFonts w:ascii="Times New Roman" w:hAnsi="Times New Roman"/>
          <w:sz w:val="24"/>
          <w:szCs w:val="24"/>
        </w:rPr>
        <w:t xml:space="preserve">Базы практик, где намечается прохождение учебной и производственной практик </w:t>
      </w:r>
      <w:proofErr w:type="gramStart"/>
      <w:r w:rsidRPr="009C43A0">
        <w:rPr>
          <w:rFonts w:ascii="Times New Roman" w:hAnsi="Times New Roman"/>
          <w:sz w:val="24"/>
          <w:szCs w:val="24"/>
        </w:rPr>
        <w:t>об</w:t>
      </w:r>
      <w:r w:rsidRPr="009C43A0">
        <w:rPr>
          <w:rFonts w:ascii="Times New Roman" w:hAnsi="Times New Roman"/>
          <w:sz w:val="24"/>
          <w:szCs w:val="24"/>
        </w:rPr>
        <w:t>у</w:t>
      </w:r>
      <w:r w:rsidRPr="009C43A0">
        <w:rPr>
          <w:rFonts w:ascii="Times New Roman" w:hAnsi="Times New Roman"/>
          <w:sz w:val="24"/>
          <w:szCs w:val="24"/>
        </w:rPr>
        <w:t>чающимися</w:t>
      </w:r>
      <w:proofErr w:type="gramEnd"/>
      <w:r w:rsidRPr="009C43A0">
        <w:rPr>
          <w:rFonts w:ascii="Times New Roman" w:hAnsi="Times New Roman"/>
          <w:sz w:val="24"/>
          <w:szCs w:val="24"/>
        </w:rPr>
        <w:t>, предъявляются следующие требования:</w:t>
      </w:r>
    </w:p>
    <w:p w:rsidR="00046506" w:rsidRDefault="00101B0A" w:rsidP="009D23CB">
      <w:pPr>
        <w:spacing w:after="0"/>
        <w:ind w:left="-142" w:firstLine="851"/>
        <w:rPr>
          <w:rFonts w:ascii="Times New Roman" w:hAnsi="Times New Roman"/>
          <w:sz w:val="24"/>
          <w:szCs w:val="24"/>
        </w:rPr>
      </w:pPr>
      <w:r w:rsidRPr="009C43A0">
        <w:rPr>
          <w:rFonts w:ascii="Times New Roman" w:hAnsi="Times New Roman"/>
          <w:sz w:val="24"/>
          <w:szCs w:val="24"/>
        </w:rPr>
        <w:t xml:space="preserve">- </w:t>
      </w:r>
      <w:r w:rsidR="00300C12" w:rsidRPr="009C43A0">
        <w:rPr>
          <w:rFonts w:ascii="Times New Roman" w:hAnsi="Times New Roman"/>
          <w:sz w:val="24"/>
          <w:szCs w:val="24"/>
        </w:rPr>
        <w:t xml:space="preserve">типичность для профессии </w:t>
      </w:r>
      <w:proofErr w:type="gramStart"/>
      <w:r w:rsidR="00300C12" w:rsidRPr="009C43A0">
        <w:rPr>
          <w:rFonts w:ascii="Times New Roman" w:hAnsi="Times New Roman"/>
          <w:sz w:val="24"/>
          <w:szCs w:val="24"/>
        </w:rPr>
        <w:t>обучающихся</w:t>
      </w:r>
      <w:proofErr w:type="gramEnd"/>
      <w:r w:rsidR="00300C12" w:rsidRPr="009C43A0">
        <w:rPr>
          <w:rFonts w:ascii="Times New Roman" w:hAnsi="Times New Roman"/>
          <w:sz w:val="24"/>
          <w:szCs w:val="24"/>
        </w:rPr>
        <w:t>;</w:t>
      </w:r>
      <w:r w:rsidR="009D23CB" w:rsidRPr="009C43A0">
        <w:rPr>
          <w:rFonts w:ascii="Times New Roman" w:hAnsi="Times New Roman"/>
          <w:sz w:val="24"/>
          <w:szCs w:val="24"/>
        </w:rPr>
        <w:t xml:space="preserve"> </w:t>
      </w:r>
    </w:p>
    <w:p w:rsidR="009D23CB" w:rsidRPr="009C43A0" w:rsidRDefault="00101B0A" w:rsidP="009D23CB">
      <w:pPr>
        <w:spacing w:after="0"/>
        <w:ind w:left="-142" w:firstLine="851"/>
        <w:rPr>
          <w:rFonts w:ascii="Times New Roman" w:hAnsi="Times New Roman"/>
          <w:sz w:val="24"/>
          <w:szCs w:val="24"/>
        </w:rPr>
      </w:pPr>
      <w:r w:rsidRPr="009C43A0">
        <w:rPr>
          <w:rFonts w:ascii="Times New Roman" w:hAnsi="Times New Roman"/>
          <w:sz w:val="24"/>
          <w:szCs w:val="24"/>
        </w:rPr>
        <w:t xml:space="preserve">- </w:t>
      </w:r>
      <w:r w:rsidR="00300C12" w:rsidRPr="009C43A0">
        <w:rPr>
          <w:rFonts w:ascii="Times New Roman" w:hAnsi="Times New Roman"/>
          <w:sz w:val="24"/>
          <w:szCs w:val="24"/>
        </w:rPr>
        <w:t>современность оснащенности и технологии выполнения производственных работ;</w:t>
      </w:r>
    </w:p>
    <w:p w:rsidR="009D23CB" w:rsidRPr="009C43A0" w:rsidRDefault="00101B0A" w:rsidP="009D23CB">
      <w:pPr>
        <w:spacing w:after="0"/>
        <w:ind w:left="-142" w:firstLine="851"/>
        <w:rPr>
          <w:rFonts w:ascii="Times New Roman" w:hAnsi="Times New Roman"/>
          <w:sz w:val="24"/>
          <w:szCs w:val="24"/>
        </w:rPr>
      </w:pPr>
      <w:r w:rsidRPr="009C43A0">
        <w:rPr>
          <w:rFonts w:ascii="Times New Roman" w:hAnsi="Times New Roman"/>
          <w:sz w:val="24"/>
          <w:szCs w:val="24"/>
        </w:rPr>
        <w:t xml:space="preserve">- </w:t>
      </w:r>
      <w:r w:rsidR="00300C12" w:rsidRPr="009C43A0">
        <w:rPr>
          <w:rFonts w:ascii="Times New Roman" w:hAnsi="Times New Roman"/>
          <w:sz w:val="24"/>
          <w:szCs w:val="24"/>
        </w:rPr>
        <w:t>нормальная обеспеченность сырьем, материалами, средствами технического обсл</w:t>
      </w:r>
      <w:r w:rsidR="00300C12" w:rsidRPr="009C43A0">
        <w:rPr>
          <w:rFonts w:ascii="Times New Roman" w:hAnsi="Times New Roman"/>
          <w:sz w:val="24"/>
          <w:szCs w:val="24"/>
        </w:rPr>
        <w:t>у</w:t>
      </w:r>
      <w:r w:rsidR="00300C12" w:rsidRPr="009C43A0">
        <w:rPr>
          <w:rFonts w:ascii="Times New Roman" w:hAnsi="Times New Roman"/>
          <w:sz w:val="24"/>
          <w:szCs w:val="24"/>
        </w:rPr>
        <w:t>живания и т. п.;</w:t>
      </w:r>
    </w:p>
    <w:p w:rsidR="009D23CB" w:rsidRPr="009C43A0" w:rsidRDefault="00101B0A" w:rsidP="009D23CB">
      <w:pPr>
        <w:spacing w:after="0"/>
        <w:ind w:left="-142" w:firstLine="851"/>
        <w:rPr>
          <w:rFonts w:ascii="Times New Roman" w:hAnsi="Times New Roman"/>
          <w:sz w:val="24"/>
          <w:szCs w:val="24"/>
        </w:rPr>
      </w:pPr>
      <w:r w:rsidRPr="009C43A0">
        <w:rPr>
          <w:rFonts w:ascii="Times New Roman" w:hAnsi="Times New Roman"/>
          <w:sz w:val="24"/>
          <w:szCs w:val="24"/>
        </w:rPr>
        <w:t xml:space="preserve">- </w:t>
      </w:r>
      <w:r w:rsidR="00300C12" w:rsidRPr="009C43A0">
        <w:rPr>
          <w:rFonts w:ascii="Times New Roman" w:hAnsi="Times New Roman"/>
          <w:sz w:val="24"/>
          <w:szCs w:val="24"/>
        </w:rPr>
        <w:t>соответствие требованиям безопасности, санитарии и гигиены.</w:t>
      </w:r>
      <w:r w:rsidR="00300C12" w:rsidRPr="009C43A0">
        <w:rPr>
          <w:rFonts w:ascii="Times New Roman" w:hAnsi="Times New Roman"/>
          <w:sz w:val="24"/>
          <w:szCs w:val="24"/>
        </w:rPr>
        <w:br/>
      </w:r>
    </w:p>
    <w:p w:rsidR="00F6269B" w:rsidRPr="00F6269B" w:rsidRDefault="00F6269B" w:rsidP="00F6269B">
      <w:pPr>
        <w:suppressAutoHyphens/>
        <w:spacing w:after="0" w:line="240" w:lineRule="auto"/>
        <w:ind w:firstLine="709"/>
        <w:jc w:val="both"/>
        <w:rPr>
          <w:rFonts w:ascii="Times New Roman" w:eastAsiaTheme="minorEastAsia" w:hAnsi="Times New Roman"/>
          <w:b/>
          <w:sz w:val="24"/>
          <w:szCs w:val="24"/>
          <w:lang w:eastAsia="en-US"/>
        </w:rPr>
      </w:pPr>
      <w:bookmarkStart w:id="8" w:name="_Hlk68082241"/>
      <w:r w:rsidRPr="00F6269B">
        <w:rPr>
          <w:rFonts w:ascii="Times New Roman" w:eastAsiaTheme="minorEastAsia" w:hAnsi="Times New Roman"/>
          <w:b/>
          <w:sz w:val="24"/>
          <w:szCs w:val="24"/>
        </w:rPr>
        <w:lastRenderedPageBreak/>
        <w:t xml:space="preserve">6.2. </w:t>
      </w:r>
      <w:r w:rsidRPr="00F6269B">
        <w:rPr>
          <w:rFonts w:ascii="Times New Roman" w:eastAsiaTheme="minorEastAsia" w:hAnsi="Times New Roman"/>
          <w:b/>
          <w:sz w:val="24"/>
          <w:szCs w:val="24"/>
          <w:lang w:eastAsia="en-US"/>
        </w:rPr>
        <w:t>Требования к учебно-методическому обеспечению образовательной программы</w:t>
      </w:r>
      <w:bookmarkEnd w:id="8"/>
    </w:p>
    <w:p w:rsidR="00F6269B" w:rsidRPr="00F6269B" w:rsidRDefault="00F6269B" w:rsidP="00F6269B">
      <w:pPr>
        <w:widowControl w:val="0"/>
        <w:autoSpaceDE w:val="0"/>
        <w:autoSpaceDN w:val="0"/>
        <w:adjustRightInd w:val="0"/>
        <w:spacing w:after="0" w:line="240" w:lineRule="auto"/>
        <w:ind w:firstLine="709"/>
        <w:jc w:val="both"/>
        <w:rPr>
          <w:rFonts w:ascii="Times New Roman" w:eastAsiaTheme="minorEastAsia" w:hAnsi="Times New Roman"/>
          <w:sz w:val="24"/>
          <w:szCs w:val="24"/>
        </w:rPr>
      </w:pPr>
      <w:r w:rsidRPr="00F6269B">
        <w:rPr>
          <w:rFonts w:ascii="Times New Roman" w:eastAsiaTheme="minorEastAsia" w:hAnsi="Times New Roman"/>
          <w:sz w:val="24"/>
          <w:szCs w:val="24"/>
        </w:rPr>
        <w:t>6.2.1. Библиотечный фонд образовательной организации должен быть укомплектован печатными и (или) электронными учебными изданиями (включая учебники и учебные пос</w:t>
      </w:r>
      <w:r w:rsidRPr="00F6269B">
        <w:rPr>
          <w:rFonts w:ascii="Times New Roman" w:eastAsiaTheme="minorEastAsia" w:hAnsi="Times New Roman"/>
          <w:sz w:val="24"/>
          <w:szCs w:val="24"/>
        </w:rPr>
        <w:t>о</w:t>
      </w:r>
      <w:r w:rsidRPr="00F6269B">
        <w:rPr>
          <w:rFonts w:ascii="Times New Roman" w:eastAsiaTheme="minorEastAsia" w:hAnsi="Times New Roman"/>
          <w:sz w:val="24"/>
          <w:szCs w:val="24"/>
        </w:rPr>
        <w:t>бия) по каждой дисциплине (модулю) из расчета одно печатное и (или) электронное учебное издание по каждой дисциплине (модулю) на одного обучающегося.</w:t>
      </w:r>
    </w:p>
    <w:p w:rsidR="00F6269B" w:rsidRPr="00F6269B" w:rsidRDefault="00F6269B" w:rsidP="00F6269B">
      <w:pPr>
        <w:widowControl w:val="0"/>
        <w:autoSpaceDE w:val="0"/>
        <w:autoSpaceDN w:val="0"/>
        <w:adjustRightInd w:val="0"/>
        <w:spacing w:after="0" w:line="240" w:lineRule="auto"/>
        <w:ind w:firstLine="709"/>
        <w:jc w:val="both"/>
        <w:rPr>
          <w:rFonts w:ascii="Times New Roman" w:eastAsiaTheme="minorEastAsia" w:hAnsi="Times New Roman"/>
          <w:sz w:val="24"/>
          <w:szCs w:val="24"/>
        </w:rPr>
      </w:pPr>
      <w:r w:rsidRPr="00F6269B">
        <w:rPr>
          <w:rFonts w:ascii="Times New Roman" w:eastAsiaTheme="minorEastAsia" w:hAnsi="Times New Roman"/>
          <w:sz w:val="24"/>
          <w:szCs w:val="24"/>
        </w:rPr>
        <w:t>В случае наличия электронной информационно-образовательной среды допускается замена печатного библиотечного фонда предоставлением права одновременного доступа не менее 25 процентов обучающихся к цифровой (электронной) библиотеке.</w:t>
      </w:r>
    </w:p>
    <w:p w:rsidR="00F6269B" w:rsidRPr="00F6269B" w:rsidRDefault="00F6269B" w:rsidP="00F6269B">
      <w:pPr>
        <w:widowControl w:val="0"/>
        <w:autoSpaceDE w:val="0"/>
        <w:autoSpaceDN w:val="0"/>
        <w:adjustRightInd w:val="0"/>
        <w:spacing w:after="0" w:line="240" w:lineRule="auto"/>
        <w:ind w:firstLine="709"/>
        <w:jc w:val="both"/>
        <w:rPr>
          <w:rFonts w:ascii="Times New Roman" w:eastAsiaTheme="minorEastAsia" w:hAnsi="Times New Roman"/>
          <w:sz w:val="24"/>
          <w:szCs w:val="24"/>
        </w:rPr>
      </w:pPr>
      <w:r w:rsidRPr="00F6269B">
        <w:rPr>
          <w:rFonts w:ascii="Times New Roman" w:eastAsiaTheme="minorEastAsia" w:hAnsi="Times New Roman"/>
          <w:sz w:val="24"/>
          <w:szCs w:val="24"/>
        </w:rPr>
        <w:t>Образовательная программа должна обеспечиваться учебно-методической докуме</w:t>
      </w:r>
      <w:r w:rsidRPr="00F6269B">
        <w:rPr>
          <w:rFonts w:ascii="Times New Roman" w:eastAsiaTheme="minorEastAsia" w:hAnsi="Times New Roman"/>
          <w:sz w:val="24"/>
          <w:szCs w:val="24"/>
        </w:rPr>
        <w:t>н</w:t>
      </w:r>
      <w:r w:rsidRPr="00F6269B">
        <w:rPr>
          <w:rFonts w:ascii="Times New Roman" w:eastAsiaTheme="minorEastAsia" w:hAnsi="Times New Roman"/>
          <w:sz w:val="24"/>
          <w:szCs w:val="24"/>
        </w:rPr>
        <w:t>тацией по всем учебным дисциплинам (модулям).</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lang w:eastAsia="en-US"/>
        </w:rPr>
      </w:pPr>
      <w:r w:rsidRPr="00F6269B">
        <w:rPr>
          <w:rFonts w:ascii="Times New Roman" w:eastAsiaTheme="minorEastAsia" w:hAnsi="Times New Roman"/>
          <w:bCs/>
          <w:sz w:val="24"/>
          <w:szCs w:val="24"/>
          <w:lang w:eastAsia="en-US"/>
        </w:rPr>
        <w:t xml:space="preserve">6.2.2. 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w:t>
      </w:r>
      <w:proofErr w:type="gramStart"/>
      <w:r w:rsidRPr="00F6269B">
        <w:rPr>
          <w:rFonts w:ascii="Times New Roman" w:eastAsiaTheme="minorEastAsia" w:hAnsi="Times New Roman"/>
          <w:bCs/>
          <w:sz w:val="24"/>
          <w:szCs w:val="24"/>
          <w:lang w:eastAsia="en-US"/>
        </w:rPr>
        <w:t>указанных</w:t>
      </w:r>
      <w:proofErr w:type="gramEnd"/>
      <w:r w:rsidRPr="00F6269B">
        <w:rPr>
          <w:rFonts w:ascii="Times New Roman" w:eastAsiaTheme="minorEastAsia" w:hAnsi="Times New Roman"/>
          <w:bCs/>
          <w:sz w:val="24"/>
          <w:szCs w:val="24"/>
          <w:lang w:eastAsia="en-US"/>
        </w:rPr>
        <w:t xml:space="preserve"> обучающихся.</w:t>
      </w:r>
    </w:p>
    <w:p w:rsidR="00F6269B" w:rsidRDefault="00F6269B" w:rsidP="009D23CB">
      <w:pPr>
        <w:spacing w:after="0"/>
        <w:ind w:left="-142" w:firstLine="851"/>
        <w:rPr>
          <w:rFonts w:ascii="Times New Roman" w:hAnsi="Times New Roman"/>
          <w:b/>
          <w:sz w:val="24"/>
          <w:szCs w:val="24"/>
        </w:rPr>
      </w:pPr>
    </w:p>
    <w:p w:rsidR="00F6269B" w:rsidRPr="00F6269B" w:rsidRDefault="00F6269B" w:rsidP="00F6269B">
      <w:pPr>
        <w:suppressAutoHyphens/>
        <w:spacing w:after="0" w:line="240" w:lineRule="auto"/>
        <w:ind w:firstLine="709"/>
        <w:jc w:val="both"/>
        <w:rPr>
          <w:rFonts w:ascii="Times New Roman" w:eastAsiaTheme="minorEastAsia" w:hAnsi="Times New Roman"/>
          <w:b/>
          <w:bCs/>
          <w:sz w:val="24"/>
          <w:szCs w:val="24"/>
        </w:rPr>
      </w:pPr>
      <w:bookmarkStart w:id="9" w:name="_Hlk68082671"/>
      <w:r w:rsidRPr="00F6269B">
        <w:rPr>
          <w:rFonts w:ascii="Times New Roman" w:eastAsiaTheme="minorEastAsia" w:hAnsi="Times New Roman"/>
          <w:b/>
          <w:bCs/>
          <w:sz w:val="24"/>
          <w:szCs w:val="24"/>
        </w:rPr>
        <w:t xml:space="preserve">6.3. Требования к организации воспитания </w:t>
      </w:r>
      <w:proofErr w:type="gramStart"/>
      <w:r w:rsidRPr="00F6269B">
        <w:rPr>
          <w:rFonts w:ascii="Times New Roman" w:eastAsiaTheme="minorEastAsia" w:hAnsi="Times New Roman"/>
          <w:b/>
          <w:bCs/>
          <w:sz w:val="24"/>
          <w:szCs w:val="24"/>
        </w:rPr>
        <w:t>обучающихся</w:t>
      </w:r>
      <w:proofErr w:type="gramEnd"/>
      <w:r w:rsidRPr="00F6269B">
        <w:rPr>
          <w:rFonts w:ascii="Times New Roman" w:eastAsiaTheme="minorEastAsia" w:hAnsi="Times New Roman"/>
          <w:b/>
          <w:bCs/>
          <w:sz w:val="24"/>
          <w:szCs w:val="24"/>
        </w:rPr>
        <w:t xml:space="preserve"> </w:t>
      </w:r>
    </w:p>
    <w:bookmarkEnd w:id="9"/>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6.3.1. Условия организации воспитания определяются образовательной организацией</w:t>
      </w:r>
      <w:r w:rsidRPr="00F6269B">
        <w:rPr>
          <w:rFonts w:ascii="Times New Roman" w:eastAsiaTheme="minorEastAsia" w:hAnsi="Times New Roman"/>
          <w:bCs/>
          <w:i/>
          <w:iCs/>
          <w:sz w:val="24"/>
          <w:szCs w:val="24"/>
        </w:rPr>
        <w:t>.</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Выбор форм организации воспитательной работы основывается на анализе эффективности и практическом опыте.</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 xml:space="preserve">Для реализации Программы определены следующие формы воспитательной работы с </w:t>
      </w:r>
      <w:proofErr w:type="gramStart"/>
      <w:r w:rsidRPr="00F6269B">
        <w:rPr>
          <w:rFonts w:ascii="Times New Roman" w:eastAsiaTheme="minorEastAsia" w:hAnsi="Times New Roman"/>
          <w:bCs/>
          <w:sz w:val="24"/>
          <w:szCs w:val="24"/>
        </w:rPr>
        <w:t>обучающимися</w:t>
      </w:r>
      <w:proofErr w:type="gramEnd"/>
      <w:r w:rsidRPr="00F6269B">
        <w:rPr>
          <w:rFonts w:ascii="Times New Roman" w:eastAsiaTheme="minorEastAsia" w:hAnsi="Times New Roman"/>
          <w:bCs/>
          <w:sz w:val="24"/>
          <w:szCs w:val="24"/>
        </w:rPr>
        <w:t>:</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 информационно-просветительские занятия (лекции, встречи, совещания, собрания и т.д.)</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 xml:space="preserve">– массовые и </w:t>
      </w:r>
      <w:proofErr w:type="spellStart"/>
      <w:r w:rsidRPr="00F6269B">
        <w:rPr>
          <w:rFonts w:ascii="Times New Roman" w:eastAsiaTheme="minorEastAsia" w:hAnsi="Times New Roman"/>
          <w:bCs/>
          <w:sz w:val="24"/>
          <w:szCs w:val="24"/>
        </w:rPr>
        <w:t>социокультурные</w:t>
      </w:r>
      <w:proofErr w:type="spellEnd"/>
      <w:r w:rsidRPr="00F6269B">
        <w:rPr>
          <w:rFonts w:ascii="Times New Roman" w:eastAsiaTheme="minorEastAsia" w:hAnsi="Times New Roman"/>
          <w:bCs/>
          <w:sz w:val="24"/>
          <w:szCs w:val="24"/>
        </w:rPr>
        <w:t xml:space="preserve"> мероприятия;</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 спортивно-массовые и оздоровительные мероприятия;</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–деятельность творческих объединений, студенческих организаций;</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 психолого-педагогические тренинги и индивидуальные консультации;</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 xml:space="preserve">– научно-практические мероприятия (конференции, форумы, олимпиады, чемпионаты и </w:t>
      </w:r>
      <w:proofErr w:type="spellStart"/>
      <w:proofErr w:type="gramStart"/>
      <w:r w:rsidRPr="00F6269B">
        <w:rPr>
          <w:rFonts w:ascii="Times New Roman" w:eastAsiaTheme="minorEastAsia" w:hAnsi="Times New Roman"/>
          <w:bCs/>
          <w:sz w:val="24"/>
          <w:szCs w:val="24"/>
        </w:rPr>
        <w:t>др</w:t>
      </w:r>
      <w:proofErr w:type="spellEnd"/>
      <w:proofErr w:type="gramEnd"/>
      <w:r w:rsidRPr="00F6269B">
        <w:rPr>
          <w:rFonts w:ascii="Times New Roman" w:eastAsiaTheme="minorEastAsia" w:hAnsi="Times New Roman"/>
          <w:bCs/>
          <w:sz w:val="24"/>
          <w:szCs w:val="24"/>
        </w:rPr>
        <w:t>);</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 xml:space="preserve">– </w:t>
      </w:r>
      <w:proofErr w:type="spellStart"/>
      <w:r w:rsidRPr="00F6269B">
        <w:rPr>
          <w:rFonts w:ascii="Times New Roman" w:eastAsiaTheme="minorEastAsia" w:hAnsi="Times New Roman"/>
          <w:bCs/>
          <w:sz w:val="24"/>
          <w:szCs w:val="24"/>
        </w:rPr>
        <w:t>профориентационные</w:t>
      </w:r>
      <w:proofErr w:type="spellEnd"/>
      <w:r w:rsidRPr="00F6269B">
        <w:rPr>
          <w:rFonts w:ascii="Times New Roman" w:eastAsiaTheme="minorEastAsia" w:hAnsi="Times New Roman"/>
          <w:bCs/>
          <w:sz w:val="24"/>
          <w:szCs w:val="24"/>
        </w:rPr>
        <w:t xml:space="preserve"> мероприятия (конкурсы, фестивали, мастер-классы, </w:t>
      </w:r>
      <w:proofErr w:type="spellStart"/>
      <w:r w:rsidRPr="00F6269B">
        <w:rPr>
          <w:rFonts w:ascii="Times New Roman" w:eastAsiaTheme="minorEastAsia" w:hAnsi="Times New Roman"/>
          <w:bCs/>
          <w:sz w:val="24"/>
          <w:szCs w:val="24"/>
        </w:rPr>
        <w:t>квесты</w:t>
      </w:r>
      <w:proofErr w:type="spellEnd"/>
      <w:r w:rsidRPr="00F6269B">
        <w:rPr>
          <w:rFonts w:ascii="Times New Roman" w:eastAsiaTheme="minorEastAsia" w:hAnsi="Times New Roman"/>
          <w:bCs/>
          <w:sz w:val="24"/>
          <w:szCs w:val="24"/>
        </w:rPr>
        <w:t>, экскурсии и др.);</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r w:rsidRPr="00F6269B">
        <w:rPr>
          <w:rFonts w:ascii="Times New Roman" w:eastAsiaTheme="minorEastAsia" w:hAnsi="Times New Roman"/>
          <w:bCs/>
          <w:sz w:val="24"/>
          <w:szCs w:val="24"/>
        </w:rPr>
        <w:t xml:space="preserve">– опросы, анкетирование, социологические исследования среди </w:t>
      </w:r>
      <w:proofErr w:type="gramStart"/>
      <w:r w:rsidRPr="00F6269B">
        <w:rPr>
          <w:rFonts w:ascii="Times New Roman" w:eastAsiaTheme="minorEastAsia" w:hAnsi="Times New Roman"/>
          <w:bCs/>
          <w:sz w:val="24"/>
          <w:szCs w:val="24"/>
        </w:rPr>
        <w:t>обучающихся</w:t>
      </w:r>
      <w:proofErr w:type="gramEnd"/>
      <w:r w:rsidRPr="00F6269B">
        <w:rPr>
          <w:rFonts w:ascii="Times New Roman" w:eastAsiaTheme="minorEastAsia" w:hAnsi="Times New Roman"/>
          <w:bCs/>
          <w:sz w:val="24"/>
          <w:szCs w:val="24"/>
        </w:rPr>
        <w:t>.</w:t>
      </w:r>
    </w:p>
    <w:p w:rsidR="00F6269B" w:rsidRPr="00F6269B" w:rsidRDefault="00F6269B" w:rsidP="00F6269B">
      <w:pPr>
        <w:suppressAutoHyphens/>
        <w:spacing w:after="0" w:line="240" w:lineRule="auto"/>
        <w:ind w:firstLine="709"/>
        <w:jc w:val="both"/>
        <w:rPr>
          <w:rFonts w:ascii="Times New Roman" w:eastAsiaTheme="minorEastAsia" w:hAnsi="Times New Roman"/>
          <w:bCs/>
          <w:sz w:val="24"/>
          <w:szCs w:val="24"/>
        </w:rPr>
      </w:pPr>
    </w:p>
    <w:p w:rsidR="00F6269B" w:rsidRDefault="00F6269B" w:rsidP="009D23CB">
      <w:pPr>
        <w:spacing w:after="0"/>
        <w:ind w:left="-142" w:firstLine="851"/>
        <w:rPr>
          <w:rFonts w:ascii="Times New Roman" w:hAnsi="Times New Roman"/>
          <w:b/>
          <w:sz w:val="24"/>
          <w:szCs w:val="24"/>
        </w:rPr>
      </w:pPr>
    </w:p>
    <w:p w:rsidR="00F6269B" w:rsidRPr="00F6269B" w:rsidRDefault="00F6269B" w:rsidP="00F6269B">
      <w:pPr>
        <w:autoSpaceDE w:val="0"/>
        <w:autoSpaceDN w:val="0"/>
        <w:adjustRightInd w:val="0"/>
        <w:spacing w:before="240"/>
        <w:ind w:left="709"/>
        <w:rPr>
          <w:rFonts w:ascii="Times New Roman" w:eastAsiaTheme="minorEastAsia" w:hAnsi="Times New Roman"/>
          <w:b/>
          <w:color w:val="000000"/>
          <w:sz w:val="24"/>
          <w:szCs w:val="24"/>
          <w:lang w:eastAsia="en-US"/>
        </w:rPr>
      </w:pPr>
      <w:r w:rsidRPr="00F6269B">
        <w:rPr>
          <w:rFonts w:ascii="Times New Roman" w:eastAsiaTheme="minorEastAsia" w:hAnsi="Times New Roman"/>
          <w:b/>
          <w:sz w:val="24"/>
          <w:szCs w:val="24"/>
        </w:rPr>
        <w:t xml:space="preserve">6.4. Требования к </w:t>
      </w:r>
      <w:r w:rsidR="00411AD1" w:rsidRPr="00411AD1">
        <w:rPr>
          <w:rFonts w:ascii="Times New Roman" w:hAnsi="Times New Roman"/>
          <w:b/>
          <w:sz w:val="24"/>
          <w:szCs w:val="24"/>
        </w:rPr>
        <w:t>кадровым условиям реализации образовательной программы</w:t>
      </w:r>
    </w:p>
    <w:p w:rsidR="00F6269B" w:rsidRPr="00F6269B" w:rsidRDefault="00F6269B" w:rsidP="00F6269B">
      <w:pPr>
        <w:spacing w:after="0"/>
        <w:ind w:firstLine="709"/>
        <w:jc w:val="both"/>
        <w:rPr>
          <w:rFonts w:ascii="Times New Roman" w:eastAsiaTheme="minorEastAsia" w:hAnsi="Times New Roman"/>
          <w:sz w:val="24"/>
          <w:szCs w:val="24"/>
        </w:rPr>
      </w:pPr>
      <w:r w:rsidRPr="00F6269B">
        <w:rPr>
          <w:rFonts w:ascii="Times New Roman" w:eastAsiaTheme="minorEastAsia" w:hAnsi="Times New Roman"/>
          <w:sz w:val="24"/>
          <w:szCs w:val="24"/>
        </w:rPr>
        <w:t xml:space="preserve">6.4.1. </w:t>
      </w:r>
      <w:proofErr w:type="gramStart"/>
      <w:r w:rsidRPr="00F6269B">
        <w:rPr>
          <w:rFonts w:ascii="Times New Roman" w:eastAsiaTheme="minorEastAsia" w:hAnsi="Times New Roman"/>
          <w:sz w:val="24"/>
          <w:szCs w:val="24"/>
        </w:rPr>
        <w:t>Реализация образовательной программы обеспечивается педагогическими р</w:t>
      </w:r>
      <w:r w:rsidRPr="00F6269B">
        <w:rPr>
          <w:rFonts w:ascii="Times New Roman" w:eastAsiaTheme="minorEastAsia" w:hAnsi="Times New Roman"/>
          <w:sz w:val="24"/>
          <w:szCs w:val="24"/>
        </w:rPr>
        <w:t>а</w:t>
      </w:r>
      <w:r w:rsidRPr="00F6269B">
        <w:rPr>
          <w:rFonts w:ascii="Times New Roman" w:eastAsiaTheme="minorEastAsia" w:hAnsi="Times New Roman"/>
          <w:sz w:val="24"/>
          <w:szCs w:val="24"/>
        </w:rPr>
        <w:t>ботниками образовательной организации, а также лицами, привлекаемыми к реализации о</w:t>
      </w:r>
      <w:r w:rsidRPr="00F6269B">
        <w:rPr>
          <w:rFonts w:ascii="Times New Roman" w:eastAsiaTheme="minorEastAsia" w:hAnsi="Times New Roman"/>
          <w:sz w:val="24"/>
          <w:szCs w:val="24"/>
        </w:rPr>
        <w:t>б</w:t>
      </w:r>
      <w:r w:rsidRPr="00F6269B">
        <w:rPr>
          <w:rFonts w:ascii="Times New Roman" w:eastAsiaTheme="minorEastAsia" w:hAnsi="Times New Roman"/>
          <w:sz w:val="24"/>
          <w:szCs w:val="24"/>
        </w:rPr>
        <w:t>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F6269B">
        <w:rPr>
          <w:rFonts w:ascii="Times New Roman" w:eastAsiaTheme="minorEastAsia" w:hAnsi="Times New Roman"/>
          <w:bCs/>
          <w:sz w:val="24"/>
          <w:szCs w:val="24"/>
        </w:rPr>
        <w:t>Сквозные виды профессиональной деятельности в промышленности»,</w:t>
      </w:r>
      <w:r w:rsidRPr="00F6269B">
        <w:rPr>
          <w:rFonts w:ascii="Times New Roman" w:eastAsiaTheme="minorEastAsia" w:hAnsi="Times New Roman"/>
          <w:bCs/>
          <w:i/>
          <w:sz w:val="24"/>
          <w:szCs w:val="24"/>
        </w:rPr>
        <w:t xml:space="preserve"> </w:t>
      </w:r>
      <w:r w:rsidRPr="00F6269B">
        <w:rPr>
          <w:rFonts w:ascii="Times New Roman" w:eastAsiaTheme="minorEastAsia" w:hAnsi="Times New Roman"/>
          <w:sz w:val="24"/>
          <w:szCs w:val="24"/>
        </w:rPr>
        <w:t>имеющих стаж работы в данной профессиональной области не менее 3 лет.</w:t>
      </w:r>
      <w:proofErr w:type="gramEnd"/>
    </w:p>
    <w:p w:rsidR="00041CE3" w:rsidRDefault="00041CE3" w:rsidP="00F6269B">
      <w:pPr>
        <w:suppressAutoHyphens/>
        <w:spacing w:after="0"/>
        <w:ind w:firstLine="709"/>
        <w:jc w:val="both"/>
        <w:rPr>
          <w:rFonts w:ascii="Times New Roman" w:eastAsiaTheme="minorEastAsia" w:hAnsi="Times New Roman"/>
          <w:sz w:val="24"/>
          <w:szCs w:val="24"/>
        </w:rPr>
      </w:pPr>
      <w:r w:rsidRPr="00041CE3">
        <w:rPr>
          <w:rFonts w:ascii="Times New Roman" w:eastAsiaTheme="minorEastAsia" w:hAnsi="Times New Roman"/>
          <w:sz w:val="24"/>
          <w:szCs w:val="24"/>
        </w:rPr>
        <w:t>Квалификация педагогических работников образовательной организации должна отвечать квалификационным требованиям, указанным в Едином квалификационном справочнике должностей руководителей, специалистов и служащих (далее - ЕКС), а также профессиональном стандарте (при наличии).</w:t>
      </w:r>
    </w:p>
    <w:p w:rsidR="00F6269B" w:rsidRPr="00F6269B" w:rsidRDefault="00F6269B" w:rsidP="00F6269B">
      <w:pPr>
        <w:suppressAutoHyphens/>
        <w:spacing w:after="0"/>
        <w:ind w:firstLine="709"/>
        <w:jc w:val="both"/>
        <w:rPr>
          <w:rFonts w:ascii="Times New Roman" w:eastAsiaTheme="minorEastAsia" w:hAnsi="Times New Roman"/>
          <w:sz w:val="24"/>
          <w:szCs w:val="24"/>
        </w:rPr>
      </w:pPr>
      <w:r w:rsidRPr="00F6269B">
        <w:rPr>
          <w:rFonts w:ascii="Times New Roman" w:eastAsiaTheme="minorEastAsia" w:hAnsi="Times New Roman"/>
          <w:sz w:val="24"/>
          <w:szCs w:val="24"/>
        </w:rPr>
        <w:lastRenderedPageBreak/>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w:t>
      </w:r>
      <w:r w:rsidRPr="00F6269B">
        <w:rPr>
          <w:rFonts w:ascii="Times New Roman" w:eastAsiaTheme="minorEastAsia" w:hAnsi="Times New Roman"/>
          <w:bCs/>
          <w:sz w:val="24"/>
          <w:szCs w:val="24"/>
        </w:rPr>
        <w:t>Сквозные виды профессиональной деятельности в промышленности»,</w:t>
      </w:r>
      <w:r w:rsidRPr="00F6269B">
        <w:rPr>
          <w:rFonts w:ascii="Times New Roman" w:eastAsiaTheme="minorEastAsia" w:hAnsi="Times New Roman"/>
          <w:sz w:val="24"/>
          <w:szCs w:val="24"/>
        </w:rPr>
        <w:t xml:space="preserve"> не реже 1 раза в 3 года с учетом расширения спектра профессиональных компетенций.</w:t>
      </w:r>
    </w:p>
    <w:p w:rsidR="00F6269B" w:rsidRPr="00F6269B" w:rsidRDefault="00F6269B" w:rsidP="00F6269B">
      <w:pPr>
        <w:suppressAutoHyphens/>
        <w:spacing w:after="0"/>
        <w:ind w:firstLine="709"/>
        <w:jc w:val="both"/>
        <w:rPr>
          <w:rFonts w:ascii="Times New Roman" w:eastAsiaTheme="minorEastAsia" w:hAnsi="Times New Roman"/>
          <w:sz w:val="24"/>
          <w:szCs w:val="24"/>
        </w:rPr>
      </w:pPr>
      <w:proofErr w:type="gramStart"/>
      <w:r w:rsidRPr="00F6269B">
        <w:rPr>
          <w:rFonts w:ascii="Times New Roman" w:eastAsiaTheme="minorEastAsia" w:hAnsi="Times New Roman"/>
          <w:sz w:val="24"/>
          <w:szCs w:val="24"/>
        </w:rPr>
        <w:t xml:space="preserve">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3 лет в организациях, направление деятельности которых соответствует области профессиональной деятельности </w:t>
      </w:r>
      <w:r w:rsidRPr="00F6269B">
        <w:rPr>
          <w:rFonts w:ascii="Times New Roman" w:eastAsiaTheme="minorEastAsia" w:hAnsi="Times New Roman"/>
          <w:bCs/>
          <w:sz w:val="24"/>
          <w:szCs w:val="24"/>
        </w:rPr>
        <w:t>Сквозные виды профессиональной деятельности в промышленности,</w:t>
      </w:r>
      <w:r w:rsidRPr="00F6269B">
        <w:rPr>
          <w:rFonts w:ascii="Times New Roman" w:eastAsiaTheme="minorEastAsia" w:hAnsi="Times New Roman"/>
          <w:sz w:val="24"/>
          <w:szCs w:val="24"/>
        </w:rPr>
        <w:t xml:space="preserve"> в общем числе педагогических работников, реализующих образовательную программу, должна быть не менее 25 процентов.</w:t>
      </w:r>
      <w:proofErr w:type="gramEnd"/>
    </w:p>
    <w:p w:rsidR="00F6269B" w:rsidRDefault="00F6269B" w:rsidP="009D23CB">
      <w:pPr>
        <w:spacing w:after="0"/>
        <w:ind w:left="-142" w:firstLine="851"/>
        <w:rPr>
          <w:rFonts w:ascii="Times New Roman" w:hAnsi="Times New Roman"/>
          <w:b/>
          <w:sz w:val="24"/>
          <w:szCs w:val="24"/>
        </w:rPr>
      </w:pPr>
    </w:p>
    <w:p w:rsidR="00F6269B" w:rsidRPr="00F6269B" w:rsidRDefault="00F6269B" w:rsidP="00F6269B">
      <w:pPr>
        <w:suppressAutoHyphens/>
        <w:spacing w:after="0" w:line="240" w:lineRule="auto"/>
        <w:ind w:firstLine="709"/>
        <w:jc w:val="both"/>
        <w:rPr>
          <w:rFonts w:ascii="Times New Roman" w:eastAsiaTheme="minorEastAsia" w:hAnsi="Times New Roman"/>
          <w:b/>
          <w:sz w:val="24"/>
          <w:szCs w:val="24"/>
        </w:rPr>
      </w:pPr>
      <w:r w:rsidRPr="00F6269B">
        <w:rPr>
          <w:rFonts w:ascii="Times New Roman" w:eastAsiaTheme="minorEastAsia" w:hAnsi="Times New Roman"/>
          <w:b/>
          <w:sz w:val="24"/>
          <w:szCs w:val="24"/>
        </w:rPr>
        <w:t>6.5. Требования к финансовым условиям реализации образовательной программы</w:t>
      </w:r>
    </w:p>
    <w:p w:rsidR="00F6269B" w:rsidRPr="00F6269B" w:rsidRDefault="00F6269B" w:rsidP="00F6269B">
      <w:pPr>
        <w:spacing w:after="0"/>
        <w:ind w:firstLine="708"/>
        <w:jc w:val="both"/>
        <w:rPr>
          <w:rFonts w:ascii="Times New Roman" w:eastAsiaTheme="minorEastAsia" w:hAnsi="Times New Roman"/>
          <w:sz w:val="24"/>
          <w:szCs w:val="24"/>
        </w:rPr>
      </w:pPr>
    </w:p>
    <w:p w:rsidR="00F6269B" w:rsidRPr="00F6269B" w:rsidRDefault="00F6269B" w:rsidP="00F6269B">
      <w:pPr>
        <w:suppressAutoHyphens/>
        <w:spacing w:after="0" w:line="240" w:lineRule="auto"/>
        <w:ind w:firstLine="708"/>
        <w:jc w:val="both"/>
        <w:rPr>
          <w:rFonts w:ascii="Times New Roman" w:eastAsiaTheme="minorEastAsia" w:hAnsi="Times New Roman"/>
          <w:bCs/>
          <w:sz w:val="24"/>
          <w:szCs w:val="24"/>
        </w:rPr>
      </w:pPr>
      <w:r w:rsidRPr="00F6269B">
        <w:rPr>
          <w:rFonts w:ascii="Times New Roman" w:eastAsiaTheme="minorEastAsia" w:hAnsi="Times New Roman"/>
          <w:bCs/>
          <w:sz w:val="24"/>
          <w:szCs w:val="24"/>
        </w:rPr>
        <w:t>6.5.1. Примерные расчеты нормативных затрат оказания государственных услуг по реализации образовательной программы</w:t>
      </w:r>
      <w:r w:rsidRPr="00F6269B">
        <w:rPr>
          <w:rFonts w:ascii="Times New Roman" w:eastAsiaTheme="minorEastAsia" w:hAnsi="Times New Roman"/>
          <w:bCs/>
          <w:sz w:val="24"/>
          <w:szCs w:val="24"/>
          <w:vertAlign w:val="superscript"/>
        </w:rPr>
        <w:footnoteReference w:id="2"/>
      </w:r>
    </w:p>
    <w:p w:rsidR="00F6269B" w:rsidRPr="00F6269B" w:rsidRDefault="00F6269B" w:rsidP="00F6269B">
      <w:pPr>
        <w:spacing w:after="0"/>
        <w:ind w:firstLine="708"/>
        <w:jc w:val="both"/>
        <w:rPr>
          <w:rFonts w:ascii="Times New Roman" w:eastAsiaTheme="minorEastAsia" w:hAnsi="Times New Roman"/>
          <w:sz w:val="24"/>
          <w:szCs w:val="24"/>
        </w:rPr>
      </w:pPr>
      <w:proofErr w:type="gramStart"/>
      <w:r w:rsidRPr="00F6269B">
        <w:rPr>
          <w:rFonts w:ascii="Times New Roman" w:eastAsiaTheme="minorEastAsia" w:hAnsi="Times New Roman"/>
          <w:sz w:val="24"/>
          <w:szCs w:val="24"/>
        </w:rPr>
        <w:t>Расчеты нормативных затрат оказания государственных услуг по реализации образ</w:t>
      </w:r>
      <w:r w:rsidRPr="00F6269B">
        <w:rPr>
          <w:rFonts w:ascii="Times New Roman" w:eastAsiaTheme="minorEastAsia" w:hAnsi="Times New Roman"/>
          <w:sz w:val="24"/>
          <w:szCs w:val="24"/>
        </w:rPr>
        <w:t>о</w:t>
      </w:r>
      <w:r w:rsidRPr="00F6269B">
        <w:rPr>
          <w:rFonts w:ascii="Times New Roman" w:eastAsiaTheme="minorEastAsia" w:hAnsi="Times New Roman"/>
          <w:sz w:val="24"/>
          <w:szCs w:val="24"/>
        </w:rPr>
        <w:t>вательной программы осуществляются в соответствии с Методикой определения нормати</w:t>
      </w:r>
      <w:r w:rsidRPr="00F6269B">
        <w:rPr>
          <w:rFonts w:ascii="Times New Roman" w:eastAsiaTheme="minorEastAsia" w:hAnsi="Times New Roman"/>
          <w:sz w:val="24"/>
          <w:szCs w:val="24"/>
        </w:rPr>
        <w:t>в</w:t>
      </w:r>
      <w:r w:rsidRPr="00F6269B">
        <w:rPr>
          <w:rFonts w:ascii="Times New Roman" w:eastAsiaTheme="minorEastAsia" w:hAnsi="Times New Roman"/>
          <w:sz w:val="24"/>
          <w:szCs w:val="24"/>
        </w:rPr>
        <w:t>ных затрат на оказание государственных услуг по реализации образовательных программ среднего профессионального образования по профессиям и укрупненным группам профе</w:t>
      </w:r>
      <w:r w:rsidRPr="00F6269B">
        <w:rPr>
          <w:rFonts w:ascii="Times New Roman" w:eastAsiaTheme="minorEastAsia" w:hAnsi="Times New Roman"/>
          <w:sz w:val="24"/>
          <w:szCs w:val="24"/>
        </w:rPr>
        <w:t>с</w:t>
      </w:r>
      <w:r w:rsidRPr="00F6269B">
        <w:rPr>
          <w:rFonts w:ascii="Times New Roman" w:eastAsiaTheme="minorEastAsia" w:hAnsi="Times New Roman"/>
          <w:sz w:val="24"/>
          <w:szCs w:val="24"/>
        </w:rPr>
        <w:t xml:space="preserve">сий специальностей), утвержденной </w:t>
      </w:r>
      <w:proofErr w:type="spellStart"/>
      <w:r w:rsidRPr="00F6269B">
        <w:rPr>
          <w:rFonts w:ascii="Times New Roman" w:eastAsiaTheme="minorEastAsia" w:hAnsi="Times New Roman"/>
          <w:sz w:val="24"/>
          <w:szCs w:val="24"/>
        </w:rPr>
        <w:t>Минобрнауки</w:t>
      </w:r>
      <w:proofErr w:type="spellEnd"/>
      <w:r w:rsidRPr="00F6269B">
        <w:rPr>
          <w:rFonts w:ascii="Times New Roman" w:eastAsiaTheme="minorEastAsia" w:hAnsi="Times New Roman"/>
          <w:sz w:val="24"/>
          <w:szCs w:val="24"/>
        </w:rPr>
        <w:t xml:space="preserve"> России 27 ноября 2015 г. № АП-114/18вн.</w:t>
      </w:r>
      <w:proofErr w:type="gramEnd"/>
    </w:p>
    <w:p w:rsidR="00F6269B" w:rsidRPr="00F6269B" w:rsidRDefault="00F6269B" w:rsidP="00F6269B">
      <w:pPr>
        <w:spacing w:after="0"/>
        <w:ind w:firstLine="708"/>
        <w:jc w:val="both"/>
        <w:rPr>
          <w:rFonts w:ascii="Times New Roman" w:eastAsiaTheme="minorEastAsia" w:hAnsi="Times New Roman"/>
          <w:sz w:val="24"/>
          <w:szCs w:val="24"/>
        </w:rPr>
      </w:pPr>
      <w:proofErr w:type="gramStart"/>
      <w:r w:rsidRPr="00F6269B">
        <w:rPr>
          <w:rFonts w:ascii="Times New Roman" w:eastAsiaTheme="minorEastAsia" w:hAnsi="Times New Roman"/>
          <w:sz w:val="24"/>
          <w:szCs w:val="24"/>
        </w:rPr>
        <w:t>Нормативные затраты на оказание государственных услуг в сфере образования по реализации образовательной программы включают в себя затраты на оплату труда препод</w:t>
      </w:r>
      <w:r w:rsidRPr="00F6269B">
        <w:rPr>
          <w:rFonts w:ascii="Times New Roman" w:eastAsiaTheme="minorEastAsia" w:hAnsi="Times New Roman"/>
          <w:sz w:val="24"/>
          <w:szCs w:val="24"/>
        </w:rPr>
        <w:t>а</w:t>
      </w:r>
      <w:r w:rsidRPr="00F6269B">
        <w:rPr>
          <w:rFonts w:ascii="Times New Roman" w:eastAsiaTheme="minorEastAsia" w:hAnsi="Times New Roman"/>
          <w:sz w:val="24"/>
          <w:szCs w:val="24"/>
        </w:rPr>
        <w:t>вателей и мастеров производственного обучения с учетом обеспечения уровня средней зар</w:t>
      </w:r>
      <w:r w:rsidRPr="00F6269B">
        <w:rPr>
          <w:rFonts w:ascii="Times New Roman" w:eastAsiaTheme="minorEastAsia" w:hAnsi="Times New Roman"/>
          <w:sz w:val="24"/>
          <w:szCs w:val="24"/>
        </w:rPr>
        <w:t>а</w:t>
      </w:r>
      <w:r w:rsidRPr="00F6269B">
        <w:rPr>
          <w:rFonts w:ascii="Times New Roman" w:eastAsiaTheme="minorEastAsia" w:hAnsi="Times New Roman"/>
          <w:sz w:val="24"/>
          <w:szCs w:val="24"/>
        </w:rPr>
        <w:t>ботной платы педагогических работников за выполняемую ими учебную (преподавател</w:t>
      </w:r>
      <w:r w:rsidRPr="00F6269B">
        <w:rPr>
          <w:rFonts w:ascii="Times New Roman" w:eastAsiaTheme="minorEastAsia" w:hAnsi="Times New Roman"/>
          <w:sz w:val="24"/>
          <w:szCs w:val="24"/>
        </w:rPr>
        <w:t>ь</w:t>
      </w:r>
      <w:r w:rsidRPr="00F6269B">
        <w:rPr>
          <w:rFonts w:ascii="Times New Roman" w:eastAsiaTheme="minorEastAsia" w:hAnsi="Times New Roman"/>
          <w:sz w:val="24"/>
          <w:szCs w:val="24"/>
        </w:rPr>
        <w:t>скую) работу и другую работу в соответствии с Указом Президента Российской Федерации от 7 мая 2012 г. № 597 «О мероприятиях по реализации</w:t>
      </w:r>
      <w:proofErr w:type="gramEnd"/>
      <w:r w:rsidRPr="00F6269B">
        <w:rPr>
          <w:rFonts w:ascii="Times New Roman" w:eastAsiaTheme="minorEastAsia" w:hAnsi="Times New Roman"/>
          <w:sz w:val="24"/>
          <w:szCs w:val="24"/>
        </w:rPr>
        <w:t xml:space="preserve"> государственной социальной пол</w:t>
      </w:r>
      <w:r w:rsidRPr="00F6269B">
        <w:rPr>
          <w:rFonts w:ascii="Times New Roman" w:eastAsiaTheme="minorEastAsia" w:hAnsi="Times New Roman"/>
          <w:sz w:val="24"/>
          <w:szCs w:val="24"/>
        </w:rPr>
        <w:t>и</w:t>
      </w:r>
      <w:r w:rsidRPr="00F6269B">
        <w:rPr>
          <w:rFonts w:ascii="Times New Roman" w:eastAsiaTheme="minorEastAsia" w:hAnsi="Times New Roman"/>
          <w:sz w:val="24"/>
          <w:szCs w:val="24"/>
        </w:rPr>
        <w:t>тики».</w:t>
      </w:r>
    </w:p>
    <w:p w:rsidR="00F6269B" w:rsidRDefault="00F6269B" w:rsidP="009D23CB">
      <w:pPr>
        <w:spacing w:after="0"/>
        <w:ind w:left="-142" w:firstLine="851"/>
        <w:rPr>
          <w:rFonts w:ascii="Times New Roman" w:hAnsi="Times New Roman"/>
          <w:b/>
          <w:sz w:val="24"/>
          <w:szCs w:val="24"/>
        </w:rPr>
      </w:pPr>
    </w:p>
    <w:p w:rsidR="007E144F" w:rsidRPr="009C43A0" w:rsidRDefault="007E144F" w:rsidP="00414C20">
      <w:pPr>
        <w:suppressAutoHyphens/>
        <w:spacing w:after="0"/>
        <w:ind w:firstLine="567"/>
        <w:jc w:val="both"/>
        <w:rPr>
          <w:rFonts w:ascii="Times New Roman" w:hAnsi="Times New Roman"/>
          <w:b/>
          <w:sz w:val="24"/>
          <w:szCs w:val="24"/>
        </w:rPr>
      </w:pPr>
    </w:p>
    <w:bookmarkEnd w:id="2"/>
    <w:bookmarkEnd w:id="3"/>
    <w:p w:rsidR="00F6269B" w:rsidRDefault="00F6269B">
      <w:pPr>
        <w:spacing w:after="0" w:line="240" w:lineRule="auto"/>
        <w:rPr>
          <w:rFonts w:ascii="Times New Roman" w:hAnsi="Times New Roman"/>
          <w:b/>
          <w:sz w:val="24"/>
          <w:szCs w:val="24"/>
          <w:highlight w:val="green"/>
        </w:rPr>
      </w:pPr>
      <w:r>
        <w:rPr>
          <w:rFonts w:ascii="Times New Roman" w:hAnsi="Times New Roman"/>
          <w:b/>
          <w:sz w:val="24"/>
          <w:szCs w:val="24"/>
          <w:highlight w:val="green"/>
        </w:rPr>
        <w:br w:type="page"/>
      </w:r>
    </w:p>
    <w:p w:rsidR="00F6269B" w:rsidRPr="00F6269B" w:rsidRDefault="00F6269B" w:rsidP="00F6269B">
      <w:pPr>
        <w:spacing w:after="0"/>
        <w:ind w:firstLine="708"/>
        <w:jc w:val="both"/>
        <w:rPr>
          <w:rFonts w:ascii="Times New Roman" w:eastAsiaTheme="minorEastAsia" w:hAnsi="Times New Roman"/>
          <w:b/>
          <w:color w:val="000000"/>
          <w:sz w:val="24"/>
          <w:szCs w:val="24"/>
        </w:rPr>
      </w:pPr>
      <w:r w:rsidRPr="00F6269B">
        <w:rPr>
          <w:rFonts w:ascii="Times New Roman" w:eastAsiaTheme="minorEastAsia" w:hAnsi="Times New Roman"/>
          <w:b/>
          <w:color w:val="000000"/>
          <w:sz w:val="24"/>
          <w:szCs w:val="24"/>
        </w:rPr>
        <w:lastRenderedPageBreak/>
        <w:t>Раздел 7. Формирование оценочных сре</w:t>
      </w:r>
      <w:proofErr w:type="gramStart"/>
      <w:r w:rsidRPr="00F6269B">
        <w:rPr>
          <w:rFonts w:ascii="Times New Roman" w:eastAsiaTheme="minorEastAsia" w:hAnsi="Times New Roman"/>
          <w:b/>
          <w:color w:val="000000"/>
          <w:sz w:val="24"/>
          <w:szCs w:val="24"/>
        </w:rPr>
        <w:t>дств дл</w:t>
      </w:r>
      <w:proofErr w:type="gramEnd"/>
      <w:r w:rsidRPr="00F6269B">
        <w:rPr>
          <w:rFonts w:ascii="Times New Roman" w:eastAsiaTheme="minorEastAsia" w:hAnsi="Times New Roman"/>
          <w:b/>
          <w:color w:val="000000"/>
          <w:sz w:val="24"/>
          <w:szCs w:val="24"/>
        </w:rPr>
        <w:t xml:space="preserve">я проведения государственной итоговой аттестации </w:t>
      </w:r>
    </w:p>
    <w:p w:rsidR="00F6269B" w:rsidRPr="00F6269B" w:rsidRDefault="00F6269B" w:rsidP="00F6269B">
      <w:pPr>
        <w:spacing w:after="0"/>
        <w:ind w:firstLine="708"/>
        <w:jc w:val="both"/>
        <w:rPr>
          <w:rFonts w:ascii="Times New Roman" w:eastAsiaTheme="minorEastAsia" w:hAnsi="Times New Roman"/>
          <w:b/>
          <w:color w:val="000000"/>
          <w:sz w:val="24"/>
          <w:szCs w:val="24"/>
          <w:highlight w:val="cyan"/>
        </w:rPr>
      </w:pPr>
    </w:p>
    <w:p w:rsidR="00F6269B" w:rsidRPr="00F6269B" w:rsidRDefault="00F6269B" w:rsidP="00F6269B">
      <w:pPr>
        <w:spacing w:after="0" w:line="240" w:lineRule="auto"/>
        <w:ind w:firstLine="709"/>
        <w:jc w:val="both"/>
        <w:rPr>
          <w:rFonts w:ascii="Times New Roman" w:eastAsiaTheme="minorEastAsia" w:hAnsi="Times New Roman"/>
          <w:iCs/>
          <w:sz w:val="24"/>
          <w:szCs w:val="24"/>
        </w:rPr>
      </w:pPr>
      <w:r w:rsidRPr="00F6269B">
        <w:rPr>
          <w:rFonts w:ascii="Times New Roman" w:eastAsiaTheme="minorEastAsia" w:hAnsi="Times New Roman"/>
          <w:iCs/>
          <w:sz w:val="24"/>
          <w:szCs w:val="24"/>
        </w:rPr>
        <w:t xml:space="preserve">7.1. Государственная итоговая аттестация (далее – ГИА) является обязательной для образовательных организаций СПО. Она проводится по завершении всего курса </w:t>
      </w:r>
      <w:proofErr w:type="gramStart"/>
      <w:r w:rsidRPr="00F6269B">
        <w:rPr>
          <w:rFonts w:ascii="Times New Roman" w:eastAsiaTheme="minorEastAsia" w:hAnsi="Times New Roman"/>
          <w:iCs/>
          <w:sz w:val="24"/>
          <w:szCs w:val="24"/>
        </w:rPr>
        <w:t>обучения по направлению</w:t>
      </w:r>
      <w:proofErr w:type="gramEnd"/>
      <w:r w:rsidRPr="00F6269B">
        <w:rPr>
          <w:rFonts w:ascii="Times New Roman" w:eastAsiaTheme="minorEastAsia" w:hAnsi="Times New Roman"/>
          <w:iCs/>
          <w:sz w:val="24"/>
          <w:szCs w:val="24"/>
        </w:rPr>
        <w:t xml:space="preserve"> подготовки. В ходе ГИА оценивается степень соответствия сформированных компетенций выпускников требованиям ФГОС.</w:t>
      </w:r>
    </w:p>
    <w:p w:rsidR="00F6269B" w:rsidRPr="00F6269B" w:rsidRDefault="00F6269B" w:rsidP="00F6269B">
      <w:pPr>
        <w:spacing w:after="0" w:line="240" w:lineRule="auto"/>
        <w:ind w:firstLine="709"/>
        <w:jc w:val="both"/>
        <w:rPr>
          <w:rFonts w:ascii="Times New Roman" w:eastAsiaTheme="minorEastAsia" w:hAnsi="Times New Roman"/>
          <w:iCs/>
          <w:sz w:val="24"/>
          <w:szCs w:val="24"/>
        </w:rPr>
      </w:pPr>
      <w:r w:rsidRPr="00F6269B">
        <w:rPr>
          <w:rFonts w:ascii="Times New Roman" w:eastAsiaTheme="minorEastAsia" w:hAnsi="Times New Roman"/>
          <w:iCs/>
          <w:sz w:val="24"/>
          <w:szCs w:val="24"/>
        </w:rPr>
        <w:t xml:space="preserve">ГИА может проходить в форме защиты ВКР и (или) государственного экзамена, в том числе в виде демонстрационного экзамена. Форму проведения образовательная организация выбирает самостоятельно. </w:t>
      </w:r>
    </w:p>
    <w:p w:rsidR="00F6269B" w:rsidRPr="00F6269B" w:rsidRDefault="00F6269B" w:rsidP="00F6269B">
      <w:pPr>
        <w:spacing w:after="0" w:line="240" w:lineRule="auto"/>
        <w:ind w:firstLine="709"/>
        <w:jc w:val="both"/>
        <w:rPr>
          <w:rFonts w:ascii="Times New Roman" w:eastAsiaTheme="minorEastAsia" w:hAnsi="Times New Roman"/>
          <w:iCs/>
          <w:sz w:val="24"/>
          <w:szCs w:val="24"/>
        </w:rPr>
      </w:pPr>
      <w:r w:rsidRPr="00F6269B">
        <w:rPr>
          <w:rFonts w:ascii="Times New Roman" w:eastAsiaTheme="minorEastAsia" w:hAnsi="Times New Roman"/>
          <w:iCs/>
          <w:sz w:val="24"/>
          <w:szCs w:val="24"/>
        </w:rPr>
        <w:t>7.2. Выпускники, освоившие программы подготовки квалифицированных рабочих, служащих,  выполняют выпускную практическую квалификационную работу (письменная экзаменационная работа) или сдают демонстрационный экзамен.</w:t>
      </w:r>
    </w:p>
    <w:p w:rsidR="00F6269B" w:rsidRPr="00F6269B" w:rsidRDefault="00F6269B" w:rsidP="00F6269B">
      <w:pPr>
        <w:spacing w:after="0" w:line="240" w:lineRule="auto"/>
        <w:ind w:firstLine="709"/>
        <w:jc w:val="both"/>
        <w:rPr>
          <w:rFonts w:ascii="Times New Roman" w:eastAsiaTheme="minorEastAsia" w:hAnsi="Times New Roman"/>
          <w:iCs/>
          <w:sz w:val="24"/>
          <w:szCs w:val="24"/>
        </w:rPr>
      </w:pPr>
      <w:r w:rsidRPr="00F6269B">
        <w:rPr>
          <w:rFonts w:ascii="Times New Roman" w:eastAsiaTheme="minorEastAsia" w:hAnsi="Times New Roman"/>
          <w:iCs/>
          <w:sz w:val="24"/>
          <w:szCs w:val="24"/>
        </w:rPr>
        <w:t>7.3. Для государственной итоговой аттестации образовательной организацией разр</w:t>
      </w:r>
      <w:r w:rsidRPr="00F6269B">
        <w:rPr>
          <w:rFonts w:ascii="Times New Roman" w:eastAsiaTheme="minorEastAsia" w:hAnsi="Times New Roman"/>
          <w:iCs/>
          <w:sz w:val="24"/>
          <w:szCs w:val="24"/>
        </w:rPr>
        <w:t>а</w:t>
      </w:r>
      <w:r w:rsidRPr="00F6269B">
        <w:rPr>
          <w:rFonts w:ascii="Times New Roman" w:eastAsiaTheme="minorEastAsia" w:hAnsi="Times New Roman"/>
          <w:iCs/>
          <w:sz w:val="24"/>
          <w:szCs w:val="24"/>
        </w:rPr>
        <w:t>батывается программа государственной итоговой аттестации и фонды оценочных средств.</w:t>
      </w:r>
    </w:p>
    <w:p w:rsidR="00F6269B" w:rsidRPr="00F6269B" w:rsidRDefault="00F6269B" w:rsidP="00F6269B">
      <w:pPr>
        <w:spacing w:after="0" w:line="240" w:lineRule="auto"/>
        <w:ind w:firstLine="709"/>
        <w:jc w:val="both"/>
        <w:rPr>
          <w:rFonts w:ascii="Times New Roman" w:eastAsiaTheme="minorEastAsia" w:hAnsi="Times New Roman"/>
          <w:iCs/>
          <w:spacing w:val="-2"/>
          <w:sz w:val="24"/>
          <w:szCs w:val="24"/>
        </w:rPr>
      </w:pPr>
      <w:r w:rsidRPr="00F6269B">
        <w:rPr>
          <w:rFonts w:ascii="Times New Roman" w:eastAsiaTheme="minorEastAsia" w:hAnsi="Times New Roman"/>
          <w:iCs/>
          <w:spacing w:val="-2"/>
          <w:sz w:val="24"/>
          <w:szCs w:val="24"/>
        </w:rPr>
        <w:t>Задания для демонстрационного экзамена разрабатываются на основе профессионал</w:t>
      </w:r>
      <w:r w:rsidRPr="00F6269B">
        <w:rPr>
          <w:rFonts w:ascii="Times New Roman" w:eastAsiaTheme="minorEastAsia" w:hAnsi="Times New Roman"/>
          <w:iCs/>
          <w:spacing w:val="-2"/>
          <w:sz w:val="24"/>
          <w:szCs w:val="24"/>
        </w:rPr>
        <w:t>ь</w:t>
      </w:r>
      <w:r w:rsidRPr="00F6269B">
        <w:rPr>
          <w:rFonts w:ascii="Times New Roman" w:eastAsiaTheme="minorEastAsia" w:hAnsi="Times New Roman"/>
          <w:iCs/>
          <w:spacing w:val="-2"/>
          <w:sz w:val="24"/>
          <w:szCs w:val="24"/>
        </w:rPr>
        <w:t>ных стандартов и с учетом оценочных материалов, разработанных АНО «Агентство развития профессиональных сообществ и рабочих кадров «Молодые профессионалы (</w:t>
      </w:r>
      <w:proofErr w:type="spellStart"/>
      <w:r w:rsidRPr="00F6269B">
        <w:rPr>
          <w:rFonts w:ascii="Times New Roman" w:eastAsiaTheme="minorEastAsia" w:hAnsi="Times New Roman"/>
          <w:iCs/>
          <w:spacing w:val="-2"/>
          <w:sz w:val="24"/>
          <w:szCs w:val="24"/>
        </w:rPr>
        <w:t>Ворлдскиллс</w:t>
      </w:r>
      <w:proofErr w:type="spellEnd"/>
      <w:r w:rsidRPr="00F6269B">
        <w:rPr>
          <w:rFonts w:ascii="Times New Roman" w:eastAsiaTheme="minorEastAsia" w:hAnsi="Times New Roman"/>
          <w:iCs/>
          <w:spacing w:val="-2"/>
          <w:sz w:val="24"/>
          <w:szCs w:val="24"/>
        </w:rPr>
        <w:t xml:space="preserve"> Ро</w:t>
      </w:r>
      <w:r w:rsidRPr="00F6269B">
        <w:rPr>
          <w:rFonts w:ascii="Times New Roman" w:eastAsiaTheme="minorEastAsia" w:hAnsi="Times New Roman"/>
          <w:iCs/>
          <w:spacing w:val="-2"/>
          <w:sz w:val="24"/>
          <w:szCs w:val="24"/>
        </w:rPr>
        <w:t>с</w:t>
      </w:r>
      <w:r w:rsidRPr="00F6269B">
        <w:rPr>
          <w:rFonts w:ascii="Times New Roman" w:eastAsiaTheme="minorEastAsia" w:hAnsi="Times New Roman"/>
          <w:iCs/>
          <w:spacing w:val="-2"/>
          <w:sz w:val="24"/>
          <w:szCs w:val="24"/>
        </w:rPr>
        <w:t>сия)», при условии наличия соответствующих профессиональных стандартов и материалов.</w:t>
      </w:r>
    </w:p>
    <w:p w:rsidR="00F6269B" w:rsidRPr="00F6269B" w:rsidRDefault="00F6269B" w:rsidP="00F6269B">
      <w:pPr>
        <w:spacing w:after="0" w:line="240" w:lineRule="auto"/>
        <w:ind w:firstLine="709"/>
        <w:jc w:val="both"/>
        <w:rPr>
          <w:rFonts w:ascii="Times New Roman" w:eastAsiaTheme="minorEastAsia" w:hAnsi="Times New Roman"/>
          <w:iCs/>
          <w:sz w:val="24"/>
          <w:szCs w:val="24"/>
        </w:rPr>
      </w:pPr>
      <w:r w:rsidRPr="00F6269B">
        <w:rPr>
          <w:rFonts w:ascii="Times New Roman" w:eastAsiaTheme="minorEastAsia" w:hAnsi="Times New Roman"/>
          <w:iCs/>
          <w:sz w:val="24"/>
          <w:szCs w:val="24"/>
        </w:rPr>
        <w:t>7.4. Фонды примерных оценочных сре</w:t>
      </w:r>
      <w:proofErr w:type="gramStart"/>
      <w:r w:rsidRPr="00F6269B">
        <w:rPr>
          <w:rFonts w:ascii="Times New Roman" w:eastAsiaTheme="minorEastAsia" w:hAnsi="Times New Roman"/>
          <w:iCs/>
          <w:sz w:val="24"/>
          <w:szCs w:val="24"/>
        </w:rPr>
        <w:t>дств дл</w:t>
      </w:r>
      <w:proofErr w:type="gramEnd"/>
      <w:r w:rsidRPr="00F6269B">
        <w:rPr>
          <w:rFonts w:ascii="Times New Roman" w:eastAsiaTheme="minorEastAsia" w:hAnsi="Times New Roman"/>
          <w:iCs/>
          <w:sz w:val="24"/>
          <w:szCs w:val="24"/>
        </w:rPr>
        <w:t>я проведения ГИА включают типовые задания для демонстрационного экзамена, описание процедур и условий проведения гос</w:t>
      </w:r>
      <w:r w:rsidRPr="00F6269B">
        <w:rPr>
          <w:rFonts w:ascii="Times New Roman" w:eastAsiaTheme="minorEastAsia" w:hAnsi="Times New Roman"/>
          <w:iCs/>
          <w:sz w:val="24"/>
          <w:szCs w:val="24"/>
        </w:rPr>
        <w:t>у</w:t>
      </w:r>
      <w:r w:rsidRPr="00F6269B">
        <w:rPr>
          <w:rFonts w:ascii="Times New Roman" w:eastAsiaTheme="minorEastAsia" w:hAnsi="Times New Roman"/>
          <w:iCs/>
          <w:sz w:val="24"/>
          <w:szCs w:val="24"/>
        </w:rPr>
        <w:t xml:space="preserve">дарственной итоговой аттестации, критерии оценки. </w:t>
      </w:r>
    </w:p>
    <w:p w:rsidR="00F6269B" w:rsidRPr="00F6269B" w:rsidRDefault="00F6269B" w:rsidP="00F6269B">
      <w:pPr>
        <w:spacing w:after="0" w:line="240" w:lineRule="auto"/>
        <w:ind w:firstLine="709"/>
        <w:jc w:val="both"/>
        <w:rPr>
          <w:rFonts w:ascii="Times New Roman" w:eastAsiaTheme="minorEastAsia" w:hAnsi="Times New Roman"/>
          <w:iCs/>
          <w:spacing w:val="-4"/>
          <w:sz w:val="24"/>
          <w:szCs w:val="24"/>
        </w:rPr>
      </w:pPr>
      <w:r w:rsidRPr="00F6269B">
        <w:rPr>
          <w:rFonts w:ascii="Times New Roman" w:eastAsiaTheme="minorEastAsia" w:hAnsi="Times New Roman"/>
          <w:iCs/>
          <w:spacing w:val="-4"/>
          <w:sz w:val="24"/>
          <w:szCs w:val="24"/>
        </w:rPr>
        <w:t>Фонды примерных оценочных сре</w:t>
      </w:r>
      <w:proofErr w:type="gramStart"/>
      <w:r w:rsidRPr="00F6269B">
        <w:rPr>
          <w:rFonts w:ascii="Times New Roman" w:eastAsiaTheme="minorEastAsia" w:hAnsi="Times New Roman"/>
          <w:iCs/>
          <w:spacing w:val="-4"/>
          <w:sz w:val="24"/>
          <w:szCs w:val="24"/>
        </w:rPr>
        <w:t>дств дл</w:t>
      </w:r>
      <w:proofErr w:type="gramEnd"/>
      <w:r w:rsidRPr="00F6269B">
        <w:rPr>
          <w:rFonts w:ascii="Times New Roman" w:eastAsiaTheme="minorEastAsia" w:hAnsi="Times New Roman"/>
          <w:iCs/>
          <w:spacing w:val="-4"/>
          <w:sz w:val="24"/>
          <w:szCs w:val="24"/>
        </w:rPr>
        <w:t>я проведения ГИА приведены в приложении 4.</w:t>
      </w:r>
    </w:p>
    <w:p w:rsidR="00F6269B" w:rsidRDefault="00F6269B" w:rsidP="00D01BF5">
      <w:pPr>
        <w:spacing w:after="0"/>
        <w:ind w:firstLine="708"/>
        <w:jc w:val="both"/>
        <w:outlineLvl w:val="0"/>
        <w:rPr>
          <w:rFonts w:ascii="Times New Roman" w:hAnsi="Times New Roman"/>
          <w:b/>
          <w:sz w:val="24"/>
          <w:szCs w:val="24"/>
          <w:highlight w:val="green"/>
        </w:rPr>
      </w:pPr>
    </w:p>
    <w:p w:rsidR="00D01BF5" w:rsidRDefault="00D01BF5">
      <w:pPr>
        <w:spacing w:after="0" w:line="240" w:lineRule="auto"/>
        <w:rPr>
          <w:rFonts w:ascii="Times New Roman" w:hAnsi="Times New Roman"/>
          <w:b/>
          <w:sz w:val="24"/>
          <w:szCs w:val="24"/>
        </w:rPr>
      </w:pPr>
      <w:r>
        <w:rPr>
          <w:rFonts w:ascii="Times New Roman" w:hAnsi="Times New Roman"/>
          <w:b/>
          <w:sz w:val="24"/>
          <w:szCs w:val="24"/>
        </w:rPr>
        <w:br w:type="page"/>
      </w:r>
    </w:p>
    <w:p w:rsidR="00BD62C1" w:rsidRPr="009C43A0" w:rsidRDefault="00BD62C1" w:rsidP="00685F74">
      <w:pPr>
        <w:spacing w:after="0"/>
        <w:ind w:firstLine="708"/>
        <w:jc w:val="both"/>
        <w:outlineLvl w:val="0"/>
        <w:rPr>
          <w:rFonts w:ascii="Times New Roman" w:hAnsi="Times New Roman"/>
          <w:b/>
          <w:sz w:val="24"/>
          <w:szCs w:val="24"/>
        </w:rPr>
      </w:pPr>
      <w:r w:rsidRPr="00D67C34">
        <w:rPr>
          <w:rFonts w:ascii="Times New Roman" w:hAnsi="Times New Roman"/>
          <w:b/>
          <w:sz w:val="24"/>
          <w:szCs w:val="24"/>
        </w:rPr>
        <w:lastRenderedPageBreak/>
        <w:t xml:space="preserve">Раздел </w:t>
      </w:r>
      <w:r w:rsidR="00D01BF5" w:rsidRPr="00D67C34">
        <w:rPr>
          <w:rFonts w:ascii="Times New Roman" w:hAnsi="Times New Roman"/>
          <w:b/>
          <w:sz w:val="24"/>
          <w:szCs w:val="24"/>
        </w:rPr>
        <w:t>8</w:t>
      </w:r>
      <w:r w:rsidRPr="00D67C34">
        <w:rPr>
          <w:rFonts w:ascii="Times New Roman" w:hAnsi="Times New Roman"/>
          <w:b/>
          <w:sz w:val="24"/>
          <w:szCs w:val="24"/>
        </w:rPr>
        <w:t>. Разработчики ПООП</w:t>
      </w:r>
    </w:p>
    <w:p w:rsidR="00D01BF5" w:rsidRDefault="00D01BF5" w:rsidP="00685F74">
      <w:pPr>
        <w:spacing w:after="0"/>
        <w:ind w:firstLine="709"/>
        <w:outlineLvl w:val="0"/>
        <w:rPr>
          <w:rFonts w:ascii="Times New Roman" w:hAnsi="Times New Roman"/>
          <w:b/>
          <w:sz w:val="24"/>
          <w:szCs w:val="24"/>
        </w:rPr>
      </w:pPr>
    </w:p>
    <w:p w:rsidR="00F6269B" w:rsidRPr="00F6269B" w:rsidRDefault="00F6269B" w:rsidP="00F6269B">
      <w:pPr>
        <w:spacing w:after="0" w:line="240" w:lineRule="auto"/>
        <w:ind w:left="-142" w:firstLine="567"/>
        <w:jc w:val="center"/>
        <w:rPr>
          <w:rFonts w:ascii="Times New Roman" w:eastAsiaTheme="minorEastAsia" w:hAnsi="Times New Roman"/>
          <w:b/>
          <w:sz w:val="24"/>
          <w:szCs w:val="24"/>
        </w:rPr>
      </w:pPr>
      <w:r w:rsidRPr="00F6269B">
        <w:rPr>
          <w:rFonts w:ascii="Times New Roman" w:eastAsiaTheme="minorEastAsia" w:hAnsi="Times New Roman"/>
          <w:b/>
          <w:sz w:val="24"/>
          <w:szCs w:val="24"/>
        </w:rPr>
        <w:t>Группа разработчиков</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126"/>
      </w:tblGrid>
      <w:tr w:rsidR="00F6269B" w:rsidRPr="00F6269B" w:rsidTr="00AB450E">
        <w:tc>
          <w:tcPr>
            <w:tcW w:w="4361" w:type="dxa"/>
          </w:tcPr>
          <w:p w:rsidR="00F6269B" w:rsidRPr="00F6269B" w:rsidRDefault="00F6269B" w:rsidP="00F6269B">
            <w:pPr>
              <w:spacing w:after="0" w:line="240" w:lineRule="auto"/>
              <w:jc w:val="center"/>
              <w:rPr>
                <w:rFonts w:ascii="Times New Roman" w:hAnsi="Times New Roman"/>
                <w:sz w:val="24"/>
                <w:szCs w:val="24"/>
              </w:rPr>
            </w:pPr>
            <w:r w:rsidRPr="00F6269B">
              <w:rPr>
                <w:rFonts w:ascii="Times New Roman" w:hAnsi="Times New Roman"/>
                <w:sz w:val="24"/>
                <w:szCs w:val="24"/>
              </w:rPr>
              <w:t>ФИО</w:t>
            </w:r>
          </w:p>
        </w:tc>
        <w:tc>
          <w:tcPr>
            <w:tcW w:w="5126" w:type="dxa"/>
          </w:tcPr>
          <w:p w:rsidR="00F6269B" w:rsidRPr="00F6269B" w:rsidRDefault="00F6269B" w:rsidP="00F6269B">
            <w:pPr>
              <w:spacing w:after="0" w:line="240" w:lineRule="auto"/>
              <w:jc w:val="center"/>
              <w:rPr>
                <w:rFonts w:ascii="Times New Roman" w:hAnsi="Times New Roman"/>
                <w:sz w:val="24"/>
                <w:szCs w:val="24"/>
              </w:rPr>
            </w:pPr>
            <w:r w:rsidRPr="00F6269B">
              <w:rPr>
                <w:rFonts w:ascii="Times New Roman" w:hAnsi="Times New Roman"/>
                <w:sz w:val="24"/>
                <w:szCs w:val="24"/>
              </w:rPr>
              <w:t>Организация, должность</w:t>
            </w:r>
          </w:p>
        </w:tc>
      </w:tr>
      <w:tr w:rsidR="00F6269B" w:rsidRPr="00F6269B" w:rsidTr="00AB450E">
        <w:tc>
          <w:tcPr>
            <w:tcW w:w="4361"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 xml:space="preserve">Каплина Инна </w:t>
            </w:r>
            <w:proofErr w:type="spellStart"/>
            <w:r w:rsidRPr="00F6269B">
              <w:rPr>
                <w:rFonts w:ascii="Times New Roman" w:hAnsi="Times New Roman"/>
                <w:sz w:val="24"/>
                <w:szCs w:val="24"/>
              </w:rPr>
              <w:t>Рашитовна</w:t>
            </w:r>
            <w:proofErr w:type="spellEnd"/>
          </w:p>
        </w:tc>
        <w:tc>
          <w:tcPr>
            <w:tcW w:w="5126"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преподаватель ОБПОУ «</w:t>
            </w:r>
            <w:proofErr w:type="spellStart"/>
            <w:r w:rsidRPr="00F6269B">
              <w:rPr>
                <w:rFonts w:ascii="Times New Roman" w:hAnsi="Times New Roman"/>
                <w:sz w:val="24"/>
                <w:szCs w:val="24"/>
              </w:rPr>
              <w:t>Железногорский</w:t>
            </w:r>
            <w:proofErr w:type="spellEnd"/>
            <w:r w:rsidRPr="00F6269B">
              <w:rPr>
                <w:rFonts w:ascii="Times New Roman" w:hAnsi="Times New Roman"/>
                <w:sz w:val="24"/>
                <w:szCs w:val="24"/>
              </w:rPr>
              <w:t xml:space="preserve"> ПК»</w:t>
            </w:r>
          </w:p>
        </w:tc>
      </w:tr>
      <w:tr w:rsidR="00F6269B" w:rsidRPr="00F6269B" w:rsidTr="00AB450E">
        <w:tc>
          <w:tcPr>
            <w:tcW w:w="4361"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 xml:space="preserve">Лунин Дмитрий Юрьевич    </w:t>
            </w:r>
          </w:p>
        </w:tc>
        <w:tc>
          <w:tcPr>
            <w:tcW w:w="5126"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заведующий машиностроительным отделением ОБПОУ "Курский электромеханический те</w:t>
            </w:r>
            <w:r w:rsidRPr="00F6269B">
              <w:rPr>
                <w:rFonts w:ascii="Times New Roman" w:hAnsi="Times New Roman"/>
                <w:sz w:val="24"/>
                <w:szCs w:val="24"/>
              </w:rPr>
              <w:t>х</w:t>
            </w:r>
            <w:r w:rsidRPr="00F6269B">
              <w:rPr>
                <w:rFonts w:ascii="Times New Roman" w:hAnsi="Times New Roman"/>
                <w:sz w:val="24"/>
                <w:szCs w:val="24"/>
              </w:rPr>
              <w:t>никум", кандидат технических наук</w:t>
            </w:r>
          </w:p>
        </w:tc>
      </w:tr>
      <w:tr w:rsidR="00F6269B" w:rsidRPr="00F6269B" w:rsidTr="00AB450E">
        <w:tc>
          <w:tcPr>
            <w:tcW w:w="4361"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Сальникова Татьяна Алексеевна</w:t>
            </w:r>
          </w:p>
        </w:tc>
        <w:tc>
          <w:tcPr>
            <w:tcW w:w="5126"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преподаватель ОБПОУ «</w:t>
            </w:r>
            <w:proofErr w:type="spellStart"/>
            <w:r w:rsidRPr="00F6269B">
              <w:rPr>
                <w:rFonts w:ascii="Times New Roman" w:hAnsi="Times New Roman"/>
                <w:sz w:val="24"/>
                <w:szCs w:val="24"/>
              </w:rPr>
              <w:t>Железногорский</w:t>
            </w:r>
            <w:proofErr w:type="spellEnd"/>
            <w:r w:rsidRPr="00F6269B">
              <w:rPr>
                <w:rFonts w:ascii="Times New Roman" w:hAnsi="Times New Roman"/>
                <w:sz w:val="24"/>
                <w:szCs w:val="24"/>
              </w:rPr>
              <w:t xml:space="preserve"> ПК»</w:t>
            </w:r>
          </w:p>
        </w:tc>
      </w:tr>
      <w:tr w:rsidR="00F6269B" w:rsidRPr="00F6269B" w:rsidTr="00AB450E">
        <w:tc>
          <w:tcPr>
            <w:tcW w:w="4361"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Свиридова  Светлана  Александровна</w:t>
            </w:r>
          </w:p>
        </w:tc>
        <w:tc>
          <w:tcPr>
            <w:tcW w:w="5126"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преподаватель ОБПОУ «</w:t>
            </w:r>
            <w:proofErr w:type="spellStart"/>
            <w:r w:rsidRPr="00F6269B">
              <w:rPr>
                <w:rFonts w:ascii="Times New Roman" w:hAnsi="Times New Roman"/>
                <w:sz w:val="24"/>
                <w:szCs w:val="24"/>
              </w:rPr>
              <w:t>Железногорский</w:t>
            </w:r>
            <w:proofErr w:type="spellEnd"/>
            <w:r w:rsidRPr="00F6269B">
              <w:rPr>
                <w:rFonts w:ascii="Times New Roman" w:hAnsi="Times New Roman"/>
                <w:sz w:val="24"/>
                <w:szCs w:val="24"/>
              </w:rPr>
              <w:t xml:space="preserve"> ПК»;</w:t>
            </w:r>
          </w:p>
        </w:tc>
      </w:tr>
      <w:tr w:rsidR="00F6269B" w:rsidRPr="00F6269B" w:rsidTr="00AB450E">
        <w:tc>
          <w:tcPr>
            <w:tcW w:w="4361" w:type="dxa"/>
          </w:tcPr>
          <w:p w:rsidR="00F6269B" w:rsidRPr="00F6269B" w:rsidRDefault="00F6269B" w:rsidP="00F6269B">
            <w:pPr>
              <w:spacing w:after="0" w:line="240" w:lineRule="auto"/>
              <w:rPr>
                <w:rFonts w:ascii="Times New Roman" w:hAnsi="Times New Roman"/>
                <w:sz w:val="24"/>
                <w:szCs w:val="24"/>
              </w:rPr>
            </w:pPr>
            <w:proofErr w:type="spellStart"/>
            <w:r w:rsidRPr="00F6269B">
              <w:rPr>
                <w:rFonts w:ascii="Times New Roman" w:hAnsi="Times New Roman"/>
                <w:sz w:val="24"/>
                <w:szCs w:val="24"/>
              </w:rPr>
              <w:t>Каруна</w:t>
            </w:r>
            <w:proofErr w:type="spellEnd"/>
            <w:r w:rsidRPr="00F6269B">
              <w:rPr>
                <w:rFonts w:ascii="Times New Roman" w:hAnsi="Times New Roman"/>
                <w:sz w:val="24"/>
                <w:szCs w:val="24"/>
              </w:rPr>
              <w:t xml:space="preserve"> Таисия Алексеевна</w:t>
            </w:r>
          </w:p>
        </w:tc>
        <w:tc>
          <w:tcPr>
            <w:tcW w:w="5126"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старший преподаватель ОГБОУ ДПО «Ку</w:t>
            </w:r>
            <w:r w:rsidRPr="00F6269B">
              <w:rPr>
                <w:rFonts w:ascii="Times New Roman" w:hAnsi="Times New Roman"/>
                <w:sz w:val="24"/>
                <w:szCs w:val="24"/>
              </w:rPr>
              <w:t>р</w:t>
            </w:r>
            <w:r w:rsidRPr="00F6269B">
              <w:rPr>
                <w:rFonts w:ascii="Times New Roman" w:hAnsi="Times New Roman"/>
                <w:sz w:val="24"/>
                <w:szCs w:val="24"/>
              </w:rPr>
              <w:t>ский институт развития образования»</w:t>
            </w:r>
          </w:p>
        </w:tc>
      </w:tr>
      <w:tr w:rsidR="00F6269B" w:rsidRPr="00F6269B" w:rsidTr="00AB450E">
        <w:tc>
          <w:tcPr>
            <w:tcW w:w="4361"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Карпенко Сергей Петрович</w:t>
            </w:r>
          </w:p>
        </w:tc>
        <w:tc>
          <w:tcPr>
            <w:tcW w:w="5126"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преподаватель ГБПОУ МГОК</w:t>
            </w:r>
          </w:p>
        </w:tc>
      </w:tr>
    </w:tbl>
    <w:p w:rsidR="00F6269B" w:rsidRPr="00F6269B" w:rsidRDefault="00F6269B" w:rsidP="00F6269B">
      <w:pPr>
        <w:rPr>
          <w:rFonts w:ascii="Times New Roman" w:eastAsiaTheme="minorEastAsia" w:hAnsi="Times New Roman"/>
          <w:sz w:val="24"/>
          <w:szCs w:val="24"/>
        </w:rPr>
      </w:pPr>
    </w:p>
    <w:p w:rsidR="00F6269B" w:rsidRPr="00F6269B" w:rsidRDefault="00F6269B" w:rsidP="00F6269B">
      <w:pPr>
        <w:spacing w:after="0" w:line="240" w:lineRule="auto"/>
        <w:ind w:left="-142" w:firstLine="567"/>
        <w:jc w:val="center"/>
        <w:rPr>
          <w:rFonts w:ascii="Times New Roman" w:eastAsiaTheme="minorEastAsia" w:hAnsi="Times New Roman"/>
          <w:b/>
          <w:sz w:val="24"/>
          <w:szCs w:val="24"/>
        </w:rPr>
      </w:pPr>
      <w:r w:rsidRPr="00F6269B">
        <w:rPr>
          <w:rFonts w:ascii="Times New Roman" w:eastAsiaTheme="minorEastAsia" w:hAnsi="Times New Roman"/>
          <w:b/>
          <w:sz w:val="24"/>
          <w:szCs w:val="24"/>
        </w:rPr>
        <w:t>Руководители группы:</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3"/>
        <w:gridCol w:w="4744"/>
      </w:tblGrid>
      <w:tr w:rsidR="00F6269B" w:rsidRPr="00F6269B" w:rsidTr="00AB450E">
        <w:tc>
          <w:tcPr>
            <w:tcW w:w="4743" w:type="dxa"/>
          </w:tcPr>
          <w:p w:rsidR="00F6269B" w:rsidRPr="00F6269B" w:rsidRDefault="00F6269B" w:rsidP="00F6269B">
            <w:pPr>
              <w:spacing w:after="0" w:line="240" w:lineRule="auto"/>
              <w:jc w:val="center"/>
              <w:rPr>
                <w:rFonts w:ascii="Times New Roman" w:hAnsi="Times New Roman"/>
                <w:sz w:val="24"/>
                <w:szCs w:val="24"/>
              </w:rPr>
            </w:pPr>
            <w:r w:rsidRPr="00F6269B">
              <w:rPr>
                <w:rFonts w:ascii="Times New Roman" w:hAnsi="Times New Roman"/>
                <w:sz w:val="24"/>
                <w:szCs w:val="24"/>
              </w:rPr>
              <w:t>ФИО</w:t>
            </w:r>
          </w:p>
        </w:tc>
        <w:tc>
          <w:tcPr>
            <w:tcW w:w="4744" w:type="dxa"/>
          </w:tcPr>
          <w:p w:rsidR="00F6269B" w:rsidRPr="00F6269B" w:rsidRDefault="00F6269B" w:rsidP="00F6269B">
            <w:pPr>
              <w:spacing w:after="0" w:line="240" w:lineRule="auto"/>
              <w:jc w:val="center"/>
              <w:rPr>
                <w:rFonts w:ascii="Times New Roman" w:hAnsi="Times New Roman"/>
                <w:sz w:val="24"/>
                <w:szCs w:val="24"/>
              </w:rPr>
            </w:pPr>
            <w:r w:rsidRPr="00F6269B">
              <w:rPr>
                <w:rFonts w:ascii="Times New Roman" w:hAnsi="Times New Roman"/>
                <w:sz w:val="24"/>
                <w:szCs w:val="24"/>
              </w:rPr>
              <w:t>Организация, должность</w:t>
            </w:r>
          </w:p>
        </w:tc>
      </w:tr>
      <w:tr w:rsidR="00F6269B" w:rsidRPr="00F6269B" w:rsidTr="00AB450E">
        <w:tc>
          <w:tcPr>
            <w:tcW w:w="4743"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Тюрин Владислав Дмитриевич</w:t>
            </w:r>
          </w:p>
        </w:tc>
        <w:tc>
          <w:tcPr>
            <w:tcW w:w="4744" w:type="dxa"/>
          </w:tcPr>
          <w:p w:rsidR="00F6269B" w:rsidRPr="00F6269B" w:rsidRDefault="00F6269B" w:rsidP="00F6269B">
            <w:pPr>
              <w:spacing w:after="0" w:line="240" w:lineRule="auto"/>
              <w:rPr>
                <w:rFonts w:ascii="Times New Roman" w:hAnsi="Times New Roman"/>
                <w:sz w:val="24"/>
                <w:szCs w:val="24"/>
              </w:rPr>
            </w:pPr>
            <w:r w:rsidRPr="00F6269B">
              <w:rPr>
                <w:rFonts w:ascii="Times New Roman" w:hAnsi="Times New Roman"/>
                <w:sz w:val="24"/>
                <w:szCs w:val="24"/>
              </w:rPr>
              <w:t>преподаватель ГБПОУ МГОК</w:t>
            </w:r>
          </w:p>
        </w:tc>
      </w:tr>
    </w:tbl>
    <w:p w:rsidR="00F6269B" w:rsidRPr="00F6269B" w:rsidRDefault="00F6269B" w:rsidP="00F6269B">
      <w:pPr>
        <w:spacing w:after="0" w:line="240" w:lineRule="auto"/>
        <w:rPr>
          <w:rFonts w:ascii="Times New Roman" w:eastAsiaTheme="minorEastAsia" w:hAnsi="Times New Roman"/>
          <w:sz w:val="24"/>
          <w:szCs w:val="24"/>
          <w:lang w:eastAsia="en-US"/>
        </w:rPr>
      </w:pPr>
    </w:p>
    <w:p w:rsidR="00F6269B" w:rsidRDefault="00F6269B" w:rsidP="00685F74">
      <w:pPr>
        <w:spacing w:after="0"/>
        <w:ind w:firstLine="709"/>
        <w:outlineLvl w:val="0"/>
        <w:rPr>
          <w:rFonts w:ascii="Times New Roman" w:hAnsi="Times New Roman"/>
          <w:b/>
          <w:sz w:val="24"/>
          <w:szCs w:val="24"/>
        </w:rPr>
      </w:pPr>
    </w:p>
    <w:p w:rsidR="00F6269B" w:rsidRDefault="00F6269B" w:rsidP="00685F74">
      <w:pPr>
        <w:spacing w:after="0"/>
        <w:ind w:firstLine="709"/>
        <w:outlineLvl w:val="0"/>
        <w:rPr>
          <w:rFonts w:ascii="Times New Roman" w:hAnsi="Times New Roman"/>
          <w:b/>
          <w:sz w:val="24"/>
          <w:szCs w:val="24"/>
        </w:rPr>
      </w:pPr>
    </w:p>
    <w:p w:rsidR="00BE10B1" w:rsidRDefault="00BE10B1">
      <w:pPr>
        <w:spacing w:after="0" w:line="240" w:lineRule="auto"/>
        <w:rPr>
          <w:rFonts w:ascii="Times New Roman" w:hAnsi="Times New Roman"/>
          <w:b/>
          <w:i/>
        </w:rPr>
      </w:pPr>
      <w:r>
        <w:rPr>
          <w:rFonts w:ascii="Times New Roman" w:hAnsi="Times New Roman"/>
          <w:b/>
          <w:i/>
        </w:rPr>
        <w:br w:type="page"/>
      </w:r>
    </w:p>
    <w:p w:rsidR="00BE10B1" w:rsidRPr="009C43A0" w:rsidRDefault="00BE10B1" w:rsidP="00BE10B1">
      <w:pPr>
        <w:spacing w:after="0" w:line="240" w:lineRule="auto"/>
        <w:jc w:val="right"/>
        <w:rPr>
          <w:rFonts w:ascii="Times New Roman" w:hAnsi="Times New Roman"/>
          <w:b/>
          <w:i/>
          <w:sz w:val="24"/>
          <w:szCs w:val="24"/>
        </w:rPr>
      </w:pPr>
      <w:r w:rsidRPr="009C43A0">
        <w:rPr>
          <w:rFonts w:ascii="Times New Roman" w:hAnsi="Times New Roman"/>
          <w:b/>
          <w:i/>
          <w:sz w:val="24"/>
          <w:szCs w:val="24"/>
        </w:rPr>
        <w:lastRenderedPageBreak/>
        <w:t xml:space="preserve">Приложение   </w:t>
      </w:r>
      <w:r>
        <w:rPr>
          <w:rFonts w:ascii="Times New Roman" w:hAnsi="Times New Roman"/>
          <w:b/>
          <w:i/>
          <w:sz w:val="24"/>
          <w:szCs w:val="24"/>
        </w:rPr>
        <w:t>1</w:t>
      </w:r>
      <w:r w:rsidRPr="009C43A0">
        <w:rPr>
          <w:rFonts w:ascii="Times New Roman" w:hAnsi="Times New Roman"/>
          <w:b/>
          <w:i/>
          <w:sz w:val="24"/>
          <w:szCs w:val="24"/>
        </w:rPr>
        <w:t>.1</w:t>
      </w:r>
    </w:p>
    <w:p w:rsidR="00BE10B1" w:rsidRPr="009C43A0" w:rsidRDefault="00BE10B1" w:rsidP="00BE10B1">
      <w:pPr>
        <w:spacing w:after="0" w:line="240" w:lineRule="auto"/>
        <w:jc w:val="right"/>
        <w:rPr>
          <w:rFonts w:ascii="Times New Roman" w:hAnsi="Times New Roman"/>
          <w:i/>
          <w:sz w:val="24"/>
          <w:szCs w:val="24"/>
          <w:u w:val="single"/>
        </w:rPr>
      </w:pPr>
      <w:r w:rsidRPr="009C43A0">
        <w:rPr>
          <w:rFonts w:ascii="Times New Roman" w:hAnsi="Times New Roman"/>
          <w:b/>
          <w:i/>
          <w:sz w:val="24"/>
          <w:szCs w:val="24"/>
        </w:rPr>
        <w:t xml:space="preserve">к ПООП по профессии </w:t>
      </w:r>
      <w:r w:rsidRPr="009C43A0">
        <w:rPr>
          <w:rFonts w:ascii="Times New Roman" w:hAnsi="Times New Roman"/>
          <w:i/>
          <w:sz w:val="24"/>
          <w:szCs w:val="24"/>
          <w:u w:val="single"/>
        </w:rPr>
        <w:t>15.01.33 Токарь на станках</w:t>
      </w:r>
    </w:p>
    <w:p w:rsidR="00BE10B1" w:rsidRPr="009C43A0" w:rsidRDefault="00BE10B1" w:rsidP="00BE10B1">
      <w:pPr>
        <w:spacing w:after="0" w:line="240" w:lineRule="auto"/>
        <w:jc w:val="right"/>
        <w:rPr>
          <w:rFonts w:ascii="Times New Roman" w:hAnsi="Times New Roman"/>
          <w:i/>
          <w:sz w:val="24"/>
          <w:szCs w:val="24"/>
          <w:u w:val="single"/>
        </w:rPr>
      </w:pPr>
      <w:r w:rsidRPr="009C43A0">
        <w:rPr>
          <w:rFonts w:ascii="Times New Roman" w:hAnsi="Times New Roman"/>
          <w:i/>
          <w:sz w:val="24"/>
          <w:szCs w:val="24"/>
          <w:u w:val="single"/>
        </w:rPr>
        <w:t xml:space="preserve"> с числовым программным управлением</w:t>
      </w:r>
    </w:p>
    <w:p w:rsidR="00BE10B1" w:rsidRPr="009C43A0" w:rsidRDefault="00BE10B1" w:rsidP="00BE10B1">
      <w:pPr>
        <w:jc w:val="right"/>
        <w:rPr>
          <w:rFonts w:ascii="Times New Roman" w:hAnsi="Times New Roman"/>
          <w:b/>
          <w:i/>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outlineLvl w:val="0"/>
        <w:rPr>
          <w:rFonts w:ascii="Times New Roman" w:hAnsi="Times New Roman"/>
          <w:b/>
          <w:sz w:val="24"/>
          <w:szCs w:val="24"/>
        </w:rPr>
      </w:pPr>
      <w:r w:rsidRPr="009C43A0">
        <w:rPr>
          <w:rFonts w:ascii="Times New Roman" w:hAnsi="Times New Roman"/>
          <w:b/>
          <w:sz w:val="24"/>
          <w:szCs w:val="24"/>
        </w:rPr>
        <w:t>ПРИМЕРНАЯ РАБОЧАЯ ПРОГРАММА ПРОФЕССИОНАЛЬНОГО МОДУЛЯ</w:t>
      </w:r>
    </w:p>
    <w:p w:rsidR="00BE10B1" w:rsidRPr="009C43A0" w:rsidRDefault="00BE10B1" w:rsidP="00BE10B1">
      <w:pPr>
        <w:shd w:val="clear" w:color="auto" w:fill="FFFFFF"/>
        <w:spacing w:after="0"/>
        <w:ind w:firstLine="142"/>
        <w:jc w:val="center"/>
        <w:rPr>
          <w:rFonts w:ascii="Times New Roman" w:hAnsi="Times New Roman"/>
          <w:b/>
          <w:sz w:val="24"/>
          <w:szCs w:val="24"/>
          <w:u w:val="single"/>
        </w:rPr>
      </w:pPr>
      <w:r w:rsidRPr="009C43A0">
        <w:rPr>
          <w:rFonts w:ascii="Times New Roman" w:hAnsi="Times New Roman"/>
          <w:b/>
          <w:sz w:val="24"/>
          <w:szCs w:val="24"/>
          <w:u w:val="single"/>
        </w:rPr>
        <w:t>«ПМ.01 ИЗГОТОВЛЕНИЕ ИЗДЕЛИЙ НА ТОКАРНЫХ СТАНКАХ ПО СТАДИЯМ ТЕХНОЛОГИЧЕСКОГО ПРОЦЕССА В СООТВЕТСТВИИ С ТРЕБОВАНИЯМИ О</w:t>
      </w:r>
      <w:r w:rsidRPr="009C43A0">
        <w:rPr>
          <w:rFonts w:ascii="Times New Roman" w:hAnsi="Times New Roman"/>
          <w:b/>
          <w:sz w:val="24"/>
          <w:szCs w:val="24"/>
          <w:u w:val="single"/>
        </w:rPr>
        <w:t>Х</w:t>
      </w:r>
      <w:r w:rsidRPr="009C43A0">
        <w:rPr>
          <w:rFonts w:ascii="Times New Roman" w:hAnsi="Times New Roman"/>
          <w:b/>
          <w:sz w:val="24"/>
          <w:szCs w:val="24"/>
          <w:u w:val="single"/>
        </w:rPr>
        <w:t>РАНЫ ТРУДА И ЭКОЛОГИЧЕСКОЙ БЕЗОПАСНОСТИ»</w:t>
      </w:r>
    </w:p>
    <w:p w:rsidR="00BE10B1" w:rsidRPr="009C43A0" w:rsidRDefault="00BE10B1" w:rsidP="00BE10B1">
      <w:pPr>
        <w:pStyle w:val="28"/>
        <w:shd w:val="clear" w:color="auto" w:fill="auto"/>
        <w:spacing w:after="0" w:line="240" w:lineRule="auto"/>
        <w:ind w:left="240" w:firstLine="700"/>
        <w:rPr>
          <w:b/>
          <w:sz w:val="28"/>
          <w:szCs w:val="28"/>
          <w:u w:val="single"/>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jc w:val="center"/>
        <w:rPr>
          <w:rFonts w:ascii="Times New Roman" w:hAnsi="Times New Roman"/>
          <w:b/>
          <w:i/>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jc w:val="center"/>
        <w:rPr>
          <w:rFonts w:ascii="Times New Roman" w:hAnsi="Times New Roman"/>
          <w:b/>
          <w:bCs/>
          <w:i/>
          <w:sz w:val="24"/>
          <w:szCs w:val="24"/>
        </w:rPr>
      </w:pPr>
      <w:r w:rsidRPr="009C43A0">
        <w:rPr>
          <w:rFonts w:ascii="Times New Roman" w:hAnsi="Times New Roman"/>
          <w:b/>
          <w:bCs/>
          <w:i/>
          <w:sz w:val="24"/>
          <w:szCs w:val="24"/>
        </w:rPr>
        <w:t>20</w:t>
      </w:r>
      <w:r>
        <w:rPr>
          <w:rFonts w:ascii="Times New Roman" w:hAnsi="Times New Roman"/>
          <w:b/>
          <w:bCs/>
          <w:i/>
          <w:sz w:val="24"/>
          <w:szCs w:val="24"/>
        </w:rPr>
        <w:t>21</w:t>
      </w:r>
      <w:r w:rsidRPr="009C43A0">
        <w:rPr>
          <w:rFonts w:ascii="Times New Roman" w:hAnsi="Times New Roman"/>
          <w:b/>
          <w:bCs/>
          <w:i/>
          <w:sz w:val="24"/>
          <w:szCs w:val="24"/>
        </w:rPr>
        <w:t xml:space="preserve"> г.</w:t>
      </w:r>
    </w:p>
    <w:p w:rsidR="00BE10B1" w:rsidRPr="009C43A0" w:rsidRDefault="00BE10B1" w:rsidP="00BE10B1">
      <w:pPr>
        <w:jc w:val="center"/>
        <w:rPr>
          <w:rFonts w:ascii="Times New Roman" w:hAnsi="Times New Roman"/>
          <w:b/>
          <w:i/>
          <w:sz w:val="24"/>
          <w:szCs w:val="24"/>
        </w:rPr>
        <w:sectPr w:rsidR="00BE10B1" w:rsidRPr="009C43A0" w:rsidSect="00DC23D6">
          <w:footerReference w:type="even" r:id="rId8"/>
          <w:footerReference w:type="default" r:id="rId9"/>
          <w:pgSz w:w="11907" w:h="16840"/>
          <w:pgMar w:top="1134" w:right="851" w:bottom="992" w:left="1418" w:header="709" w:footer="709" w:gutter="0"/>
          <w:cols w:space="720"/>
        </w:sectPr>
      </w:pPr>
    </w:p>
    <w:p w:rsidR="00BE10B1" w:rsidRPr="009C43A0" w:rsidRDefault="00BE10B1" w:rsidP="00BE10B1">
      <w:pPr>
        <w:jc w:val="center"/>
        <w:outlineLvl w:val="0"/>
        <w:rPr>
          <w:rFonts w:ascii="Times New Roman" w:hAnsi="Times New Roman"/>
          <w:b/>
          <w:sz w:val="24"/>
          <w:szCs w:val="24"/>
        </w:rPr>
      </w:pPr>
      <w:r w:rsidRPr="009C43A0">
        <w:rPr>
          <w:rFonts w:ascii="Times New Roman" w:hAnsi="Times New Roman"/>
          <w:b/>
          <w:sz w:val="24"/>
          <w:szCs w:val="24"/>
        </w:rPr>
        <w:lastRenderedPageBreak/>
        <w:t>СОДЕРЖАНИЕ</w:t>
      </w:r>
    </w:p>
    <w:p w:rsidR="00BE10B1" w:rsidRPr="009C43A0" w:rsidRDefault="00BE10B1" w:rsidP="00BE10B1">
      <w:pPr>
        <w:rPr>
          <w:rFonts w:ascii="Times New Roman" w:hAnsi="Times New Roman"/>
          <w:b/>
          <w:sz w:val="24"/>
          <w:szCs w:val="24"/>
        </w:rPr>
      </w:pPr>
    </w:p>
    <w:tbl>
      <w:tblPr>
        <w:tblW w:w="9807" w:type="dxa"/>
        <w:tblLook w:val="01E0"/>
      </w:tblPr>
      <w:tblGrid>
        <w:gridCol w:w="9007"/>
        <w:gridCol w:w="800"/>
      </w:tblGrid>
      <w:tr w:rsidR="00BE10B1" w:rsidRPr="009C43A0" w:rsidTr="00A16245">
        <w:trPr>
          <w:trHeight w:val="394"/>
        </w:trPr>
        <w:tc>
          <w:tcPr>
            <w:tcW w:w="9007" w:type="dxa"/>
          </w:tcPr>
          <w:p w:rsidR="00BE10B1" w:rsidRDefault="00BE10B1" w:rsidP="00A16245">
            <w:pPr>
              <w:suppressAutoHyphens/>
              <w:jc w:val="both"/>
              <w:rPr>
                <w:rFonts w:ascii="Times New Roman" w:hAnsi="Times New Roman"/>
                <w:b/>
                <w:sz w:val="24"/>
                <w:szCs w:val="24"/>
              </w:rPr>
            </w:pPr>
            <w:r w:rsidRPr="009C43A0">
              <w:rPr>
                <w:rFonts w:ascii="Times New Roman" w:hAnsi="Times New Roman"/>
                <w:b/>
                <w:sz w:val="24"/>
                <w:szCs w:val="24"/>
              </w:rPr>
              <w:t xml:space="preserve">1. ОБЩАЯ ХАРАКТЕРИСТИКА </w:t>
            </w:r>
            <w:proofErr w:type="gramStart"/>
            <w:r w:rsidRPr="009C43A0">
              <w:rPr>
                <w:rFonts w:ascii="Times New Roman" w:hAnsi="Times New Roman"/>
                <w:b/>
                <w:sz w:val="24"/>
                <w:szCs w:val="24"/>
              </w:rPr>
              <w:t>ПРИМЕРНОЙ</w:t>
            </w:r>
            <w:proofErr w:type="gramEnd"/>
            <w:r w:rsidRPr="009C43A0">
              <w:rPr>
                <w:rFonts w:ascii="Times New Roman" w:hAnsi="Times New Roman"/>
                <w:b/>
                <w:sz w:val="24"/>
                <w:szCs w:val="24"/>
              </w:rPr>
              <w:t xml:space="preserve"> РАБОЧЕЙ ПРОГРАММЫПРОФЕССИОНАЛЬНОГО МОДУЛЯ</w:t>
            </w:r>
            <w:r>
              <w:rPr>
                <w:rFonts w:ascii="Times New Roman" w:hAnsi="Times New Roman"/>
                <w:b/>
                <w:sz w:val="24"/>
                <w:szCs w:val="24"/>
              </w:rPr>
              <w:t xml:space="preserve"> ПМ.01.</w:t>
            </w:r>
          </w:p>
          <w:p w:rsidR="00BE10B1" w:rsidRPr="009C43A0" w:rsidRDefault="00BE10B1" w:rsidP="00A16245">
            <w:pPr>
              <w:suppressAutoHyphens/>
              <w:jc w:val="both"/>
              <w:rPr>
                <w:rFonts w:ascii="Times New Roman" w:hAnsi="Times New Roman"/>
                <w:b/>
                <w:sz w:val="24"/>
                <w:szCs w:val="24"/>
              </w:rPr>
            </w:pPr>
          </w:p>
        </w:tc>
        <w:tc>
          <w:tcPr>
            <w:tcW w:w="800" w:type="dxa"/>
          </w:tcPr>
          <w:p w:rsidR="00BE10B1" w:rsidRPr="009C43A0" w:rsidRDefault="00BE10B1" w:rsidP="00A16245">
            <w:pPr>
              <w:rPr>
                <w:rFonts w:ascii="Times New Roman" w:hAnsi="Times New Roman"/>
                <w:b/>
                <w:sz w:val="24"/>
                <w:szCs w:val="24"/>
              </w:rPr>
            </w:pPr>
          </w:p>
        </w:tc>
      </w:tr>
      <w:tr w:rsidR="00BE10B1" w:rsidRPr="009C43A0" w:rsidTr="00A16245">
        <w:trPr>
          <w:trHeight w:val="720"/>
        </w:trPr>
        <w:tc>
          <w:tcPr>
            <w:tcW w:w="9007" w:type="dxa"/>
          </w:tcPr>
          <w:p w:rsidR="00BE10B1" w:rsidRPr="009C43A0" w:rsidRDefault="00BE10B1" w:rsidP="00A16245">
            <w:pPr>
              <w:suppressAutoHyphens/>
              <w:jc w:val="both"/>
              <w:rPr>
                <w:rFonts w:ascii="Times New Roman" w:hAnsi="Times New Roman"/>
                <w:b/>
                <w:sz w:val="24"/>
                <w:szCs w:val="24"/>
              </w:rPr>
            </w:pPr>
            <w:r w:rsidRPr="009C43A0">
              <w:rPr>
                <w:rFonts w:ascii="Times New Roman" w:hAnsi="Times New Roman"/>
                <w:b/>
                <w:sz w:val="24"/>
                <w:szCs w:val="24"/>
              </w:rPr>
              <w:t>2. СТРУКТУРА И СОДЕРЖАНИЕ ПРОФЕССИОНАЛЬНОГО МОДУЛЯ</w:t>
            </w:r>
          </w:p>
          <w:p w:rsidR="00BE10B1" w:rsidRPr="009C43A0" w:rsidRDefault="00BE10B1" w:rsidP="00A16245">
            <w:pPr>
              <w:suppressAutoHyphens/>
              <w:jc w:val="both"/>
              <w:rPr>
                <w:rFonts w:ascii="Times New Roman" w:hAnsi="Times New Roman"/>
                <w:b/>
                <w:sz w:val="24"/>
                <w:szCs w:val="24"/>
              </w:rPr>
            </w:pPr>
          </w:p>
          <w:p w:rsidR="00BE10B1" w:rsidRPr="009C43A0" w:rsidRDefault="00BE10B1" w:rsidP="00A16245">
            <w:pPr>
              <w:suppressAutoHyphens/>
              <w:jc w:val="both"/>
              <w:rPr>
                <w:rFonts w:ascii="Times New Roman" w:hAnsi="Times New Roman"/>
                <w:b/>
                <w:bCs/>
                <w:sz w:val="24"/>
                <w:szCs w:val="24"/>
              </w:rPr>
            </w:pPr>
            <w:r w:rsidRPr="009C43A0">
              <w:rPr>
                <w:rFonts w:ascii="Times New Roman" w:hAnsi="Times New Roman"/>
                <w:b/>
                <w:bCs/>
                <w:sz w:val="24"/>
                <w:szCs w:val="24"/>
              </w:rPr>
              <w:t>3. УСЛОВИЯ РЕАЛИЗАЦИИ ПРОГРАММЫ ПРОФЕССИОНАЛЬНОГО  МОДУЛЯ</w:t>
            </w:r>
          </w:p>
          <w:p w:rsidR="00BE10B1" w:rsidRPr="009C43A0" w:rsidRDefault="00BE10B1" w:rsidP="00A16245">
            <w:pPr>
              <w:suppressAutoHyphens/>
              <w:jc w:val="both"/>
              <w:rPr>
                <w:rFonts w:ascii="Times New Roman" w:hAnsi="Times New Roman"/>
                <w:b/>
                <w:bCs/>
                <w:sz w:val="24"/>
                <w:szCs w:val="24"/>
              </w:rPr>
            </w:pPr>
          </w:p>
        </w:tc>
        <w:tc>
          <w:tcPr>
            <w:tcW w:w="800" w:type="dxa"/>
          </w:tcPr>
          <w:p w:rsidR="00BE10B1" w:rsidRPr="009C43A0" w:rsidRDefault="00BE10B1" w:rsidP="00A16245">
            <w:pPr>
              <w:rPr>
                <w:rFonts w:ascii="Times New Roman" w:hAnsi="Times New Roman"/>
                <w:b/>
                <w:sz w:val="24"/>
                <w:szCs w:val="24"/>
              </w:rPr>
            </w:pPr>
          </w:p>
        </w:tc>
      </w:tr>
      <w:tr w:rsidR="00BE10B1" w:rsidRPr="009C43A0" w:rsidTr="00A16245">
        <w:trPr>
          <w:trHeight w:val="692"/>
        </w:trPr>
        <w:tc>
          <w:tcPr>
            <w:tcW w:w="9007" w:type="dxa"/>
          </w:tcPr>
          <w:p w:rsidR="00BE10B1" w:rsidRPr="009C43A0" w:rsidRDefault="00BE10B1" w:rsidP="00A16245">
            <w:pPr>
              <w:suppressAutoHyphens/>
              <w:jc w:val="both"/>
              <w:rPr>
                <w:rFonts w:ascii="Times New Roman" w:hAnsi="Times New Roman"/>
                <w:b/>
                <w:bCs/>
                <w:sz w:val="24"/>
                <w:szCs w:val="24"/>
              </w:rPr>
            </w:pPr>
            <w:r w:rsidRPr="009C43A0">
              <w:rPr>
                <w:rFonts w:ascii="Times New Roman" w:hAnsi="Times New Roman"/>
                <w:b/>
                <w:sz w:val="24"/>
                <w:szCs w:val="24"/>
              </w:rPr>
              <w:t xml:space="preserve">4. КОНТРОЛЬ И ОЦЕНКА РЕЗУЛЬТАТОВ ОСВОЕНИЯ ПРОФЕССИОНАЛЬНОГО МОДУЛЯ </w:t>
            </w:r>
          </w:p>
        </w:tc>
        <w:tc>
          <w:tcPr>
            <w:tcW w:w="800" w:type="dxa"/>
          </w:tcPr>
          <w:p w:rsidR="00BE10B1" w:rsidRPr="009C43A0" w:rsidRDefault="00BE10B1" w:rsidP="00A16245">
            <w:pPr>
              <w:rPr>
                <w:rFonts w:ascii="Times New Roman" w:hAnsi="Times New Roman"/>
                <w:b/>
                <w:sz w:val="24"/>
                <w:szCs w:val="24"/>
              </w:rPr>
            </w:pPr>
          </w:p>
        </w:tc>
      </w:tr>
    </w:tbl>
    <w:p w:rsidR="00BE10B1" w:rsidRPr="009C43A0" w:rsidRDefault="00BE10B1" w:rsidP="00BE10B1">
      <w:pPr>
        <w:rPr>
          <w:rFonts w:ascii="Times New Roman" w:hAnsi="Times New Roman"/>
          <w:b/>
          <w:i/>
          <w:sz w:val="24"/>
          <w:szCs w:val="24"/>
        </w:rPr>
        <w:sectPr w:rsidR="00BE10B1" w:rsidRPr="009C43A0" w:rsidSect="00DC23D6">
          <w:pgSz w:w="11907" w:h="16840"/>
          <w:pgMar w:top="1134" w:right="851" w:bottom="992" w:left="1418" w:header="709" w:footer="709" w:gutter="0"/>
          <w:cols w:space="720"/>
        </w:sectPr>
      </w:pPr>
    </w:p>
    <w:p w:rsidR="00BE10B1" w:rsidRPr="009C43A0" w:rsidRDefault="00BE10B1" w:rsidP="00BE10B1">
      <w:pPr>
        <w:rPr>
          <w:rFonts w:ascii="Times New Roman" w:hAnsi="Times New Roman"/>
          <w:b/>
          <w:i/>
          <w:sz w:val="24"/>
          <w:szCs w:val="24"/>
        </w:rPr>
      </w:pPr>
    </w:p>
    <w:p w:rsidR="00BE10B1" w:rsidRPr="009C43A0" w:rsidRDefault="00BE10B1" w:rsidP="00BE10B1">
      <w:pPr>
        <w:spacing w:after="0" w:line="240" w:lineRule="auto"/>
        <w:jc w:val="center"/>
        <w:outlineLvl w:val="0"/>
        <w:rPr>
          <w:rFonts w:ascii="Times New Roman" w:hAnsi="Times New Roman"/>
          <w:b/>
          <w:sz w:val="24"/>
          <w:szCs w:val="24"/>
        </w:rPr>
      </w:pPr>
      <w:r w:rsidRPr="009C43A0">
        <w:rPr>
          <w:rFonts w:ascii="Times New Roman" w:hAnsi="Times New Roman"/>
          <w:b/>
          <w:sz w:val="24"/>
          <w:szCs w:val="24"/>
        </w:rPr>
        <w:t>1. ОБЩАЯ ХАРАКТЕРИСТИКА ПРИМЕРНОЙ РАБОЧЕЙ ПРОГРАММЫ</w:t>
      </w:r>
    </w:p>
    <w:p w:rsidR="00BE10B1" w:rsidRPr="009C43A0" w:rsidRDefault="00BE10B1" w:rsidP="00BE10B1">
      <w:pPr>
        <w:spacing w:after="0" w:line="240" w:lineRule="auto"/>
        <w:jc w:val="center"/>
        <w:outlineLvl w:val="0"/>
        <w:rPr>
          <w:rFonts w:ascii="Times New Roman" w:hAnsi="Times New Roman"/>
          <w:b/>
          <w:i/>
        </w:rPr>
      </w:pPr>
      <w:r w:rsidRPr="009C43A0">
        <w:rPr>
          <w:rFonts w:ascii="Times New Roman" w:hAnsi="Times New Roman"/>
          <w:b/>
          <w:sz w:val="24"/>
          <w:szCs w:val="24"/>
        </w:rPr>
        <w:t>ПРОФЕССИОНАЛЬНОГО МОДУЛЯ</w:t>
      </w:r>
    </w:p>
    <w:p w:rsidR="00BE10B1" w:rsidRPr="009C43A0" w:rsidRDefault="00BE10B1" w:rsidP="00BE10B1">
      <w:pPr>
        <w:shd w:val="clear" w:color="auto" w:fill="FFFFFF"/>
        <w:spacing w:after="0"/>
        <w:ind w:firstLine="142"/>
        <w:jc w:val="center"/>
        <w:rPr>
          <w:rFonts w:ascii="Times New Roman" w:hAnsi="Times New Roman"/>
          <w:b/>
          <w:sz w:val="24"/>
          <w:szCs w:val="24"/>
          <w:u w:val="single"/>
        </w:rPr>
      </w:pPr>
      <w:r w:rsidRPr="009C43A0">
        <w:rPr>
          <w:rFonts w:ascii="Times New Roman" w:hAnsi="Times New Roman"/>
          <w:b/>
          <w:sz w:val="24"/>
          <w:szCs w:val="24"/>
          <w:u w:val="single"/>
        </w:rPr>
        <w:t>«ПМ.01 ИЗГОТОВЛЕНИЕ ИЗДЕЛИЙ НА ТОКАРНЫХ СТАНКАХ ПО СТАДИЯМ ТЕХНОЛОГИЧЕСКОГО ПРОЦЕССА В СООТВЕТСТВИИ С ТРЕБОВАНИЯМИ О</w:t>
      </w:r>
      <w:r w:rsidRPr="009C43A0">
        <w:rPr>
          <w:rFonts w:ascii="Times New Roman" w:hAnsi="Times New Roman"/>
          <w:b/>
          <w:sz w:val="24"/>
          <w:szCs w:val="24"/>
          <w:u w:val="single"/>
        </w:rPr>
        <w:t>Х</w:t>
      </w:r>
      <w:r w:rsidRPr="009C43A0">
        <w:rPr>
          <w:rFonts w:ascii="Times New Roman" w:hAnsi="Times New Roman"/>
          <w:b/>
          <w:sz w:val="24"/>
          <w:szCs w:val="24"/>
          <w:u w:val="single"/>
        </w:rPr>
        <w:t>РАНЫ ТРУДА И ЭКОЛОГИЧЕСКОЙ БЕЗОПАСНОСТИ»</w:t>
      </w:r>
    </w:p>
    <w:p w:rsidR="00BE10B1" w:rsidRPr="009C43A0" w:rsidRDefault="00BE10B1" w:rsidP="00BE10B1">
      <w:pPr>
        <w:pStyle w:val="28"/>
        <w:shd w:val="clear" w:color="auto" w:fill="auto"/>
        <w:spacing w:after="0" w:line="240" w:lineRule="auto"/>
        <w:ind w:left="240" w:firstLine="700"/>
        <w:jc w:val="both"/>
        <w:rPr>
          <w:b/>
          <w:sz w:val="24"/>
          <w:szCs w:val="24"/>
          <w:u w:val="single"/>
        </w:rPr>
      </w:pPr>
    </w:p>
    <w:p w:rsidR="00BE10B1" w:rsidRPr="009C43A0" w:rsidRDefault="00BE10B1" w:rsidP="00BE10B1">
      <w:pPr>
        <w:spacing w:after="0" w:line="240" w:lineRule="auto"/>
        <w:ind w:firstLine="708"/>
        <w:jc w:val="both"/>
        <w:rPr>
          <w:rFonts w:ascii="Times New Roman" w:hAnsi="Times New Roman"/>
          <w:b/>
          <w:i/>
          <w:sz w:val="24"/>
          <w:szCs w:val="24"/>
        </w:rPr>
      </w:pPr>
    </w:p>
    <w:p w:rsidR="00BE10B1" w:rsidRPr="009C43A0" w:rsidRDefault="00BE10B1" w:rsidP="00BE10B1">
      <w:pPr>
        <w:suppressAutoHyphens/>
        <w:outlineLvl w:val="0"/>
        <w:rPr>
          <w:rFonts w:ascii="Times New Roman" w:hAnsi="Times New Roman"/>
          <w:b/>
          <w:i/>
          <w:sz w:val="24"/>
          <w:szCs w:val="24"/>
        </w:rPr>
      </w:pPr>
      <w:r w:rsidRPr="009C43A0">
        <w:rPr>
          <w:rFonts w:ascii="Times New Roman" w:hAnsi="Times New Roman"/>
          <w:b/>
          <w:i/>
          <w:sz w:val="24"/>
          <w:szCs w:val="24"/>
        </w:rPr>
        <w:t xml:space="preserve">1.1. Цель и планируемые результаты освоения профессионального модуля </w:t>
      </w:r>
    </w:p>
    <w:p w:rsidR="00BE10B1" w:rsidRPr="009C43A0" w:rsidRDefault="00BE10B1" w:rsidP="00BE10B1">
      <w:pPr>
        <w:suppressAutoHyphens/>
        <w:ind w:firstLine="708"/>
        <w:jc w:val="both"/>
        <w:rPr>
          <w:rFonts w:ascii="Times New Roman" w:hAnsi="Times New Roman"/>
          <w:sz w:val="24"/>
          <w:szCs w:val="24"/>
        </w:rPr>
      </w:pPr>
      <w:r w:rsidRPr="009C43A0">
        <w:rPr>
          <w:rFonts w:ascii="Times New Roman" w:hAnsi="Times New Roman"/>
          <w:sz w:val="24"/>
          <w:szCs w:val="24"/>
        </w:rPr>
        <w:t xml:space="preserve">В результате изучения профессионального модуля студент должен освоить основной вид деятельности </w:t>
      </w:r>
      <w:r w:rsidRPr="009C43A0">
        <w:rPr>
          <w:rFonts w:ascii="Times New Roman" w:hAnsi="Times New Roman"/>
          <w:color w:val="000000"/>
          <w:sz w:val="24"/>
          <w:szCs w:val="24"/>
        </w:rPr>
        <w:t xml:space="preserve">изготовление изделий на токарных станках по стадиям технологического процесса в соответствии с требованиями охраны труда и экологической безопасности, </w:t>
      </w:r>
      <w:r w:rsidRPr="009C43A0">
        <w:rPr>
          <w:rFonts w:ascii="Times New Roman" w:hAnsi="Times New Roman"/>
          <w:sz w:val="24"/>
          <w:szCs w:val="24"/>
        </w:rPr>
        <w:t>и соответствующие ему общие компетенции и профессиональные компетенции:</w:t>
      </w:r>
    </w:p>
    <w:p w:rsidR="00BE10B1" w:rsidRPr="009C43A0" w:rsidRDefault="00BE10B1" w:rsidP="00BE10B1">
      <w:pPr>
        <w:jc w:val="both"/>
        <w:outlineLvl w:val="0"/>
        <w:rPr>
          <w:rFonts w:ascii="Times New Roman" w:hAnsi="Times New Roman"/>
          <w:b/>
          <w:sz w:val="24"/>
          <w:szCs w:val="24"/>
        </w:rPr>
      </w:pPr>
      <w:r w:rsidRPr="009C43A0">
        <w:rPr>
          <w:rFonts w:ascii="Times New Roman" w:hAnsi="Times New Roman"/>
          <w:b/>
          <w:sz w:val="24"/>
          <w:szCs w:val="24"/>
        </w:rPr>
        <w:t>1.1.1. Перечень общих компетенций</w:t>
      </w:r>
    </w:p>
    <w:tbl>
      <w:tblPr>
        <w:tblW w:w="0" w:type="auto"/>
        <w:tblInd w:w="142" w:type="dxa"/>
        <w:tblLayout w:type="fixed"/>
        <w:tblCellMar>
          <w:left w:w="10" w:type="dxa"/>
          <w:right w:w="10" w:type="dxa"/>
        </w:tblCellMar>
        <w:tblLook w:val="04A0"/>
      </w:tblPr>
      <w:tblGrid>
        <w:gridCol w:w="709"/>
        <w:gridCol w:w="8735"/>
      </w:tblGrid>
      <w:tr w:rsidR="00BE10B1" w:rsidRPr="009C43A0" w:rsidTr="00A16245">
        <w:trPr>
          <w:trHeight w:hRule="exact" w:val="293"/>
        </w:trPr>
        <w:tc>
          <w:tcPr>
            <w:tcW w:w="709" w:type="dxa"/>
            <w:tcBorders>
              <w:top w:val="single" w:sz="4" w:space="0" w:color="auto"/>
              <w:left w:val="single" w:sz="4" w:space="0" w:color="auto"/>
            </w:tcBorders>
            <w:shd w:val="clear" w:color="auto" w:fill="FFFFFF"/>
            <w:vAlign w:val="bottom"/>
          </w:tcPr>
          <w:p w:rsidR="00BE10B1" w:rsidRPr="009C43A0" w:rsidRDefault="00BE10B1" w:rsidP="00A16245">
            <w:pPr>
              <w:pStyle w:val="28"/>
              <w:shd w:val="clear" w:color="auto" w:fill="auto"/>
              <w:spacing w:after="0" w:line="240" w:lineRule="auto"/>
              <w:rPr>
                <w:color w:val="000000"/>
                <w:sz w:val="24"/>
                <w:szCs w:val="24"/>
              </w:rPr>
            </w:pPr>
            <w:r w:rsidRPr="009C43A0">
              <w:rPr>
                <w:rStyle w:val="212pt"/>
                <w:bCs/>
                <w:iCs/>
                <w:szCs w:val="24"/>
              </w:rPr>
              <w:t>Код</w:t>
            </w:r>
          </w:p>
        </w:tc>
        <w:tc>
          <w:tcPr>
            <w:tcW w:w="8735" w:type="dxa"/>
            <w:tcBorders>
              <w:top w:val="single" w:sz="4" w:space="0" w:color="auto"/>
              <w:left w:val="single" w:sz="4" w:space="0" w:color="auto"/>
              <w:right w:val="single" w:sz="4" w:space="0" w:color="auto"/>
            </w:tcBorders>
            <w:shd w:val="clear" w:color="auto" w:fill="FFFFFF"/>
            <w:vAlign w:val="bottom"/>
          </w:tcPr>
          <w:p w:rsidR="00BE10B1" w:rsidRPr="009C43A0" w:rsidRDefault="00BE10B1" w:rsidP="00A16245">
            <w:pPr>
              <w:pStyle w:val="28"/>
              <w:shd w:val="clear" w:color="auto" w:fill="auto"/>
              <w:spacing w:after="0" w:line="240" w:lineRule="auto"/>
              <w:rPr>
                <w:color w:val="000000"/>
                <w:sz w:val="24"/>
                <w:szCs w:val="24"/>
              </w:rPr>
            </w:pPr>
            <w:r w:rsidRPr="009C43A0">
              <w:rPr>
                <w:rStyle w:val="212pt"/>
                <w:bCs/>
                <w:iCs/>
                <w:szCs w:val="24"/>
              </w:rPr>
              <w:t>Наименование общих компетенций</w:t>
            </w:r>
          </w:p>
        </w:tc>
      </w:tr>
      <w:tr w:rsidR="00BE10B1" w:rsidRPr="009C43A0" w:rsidTr="00A16245">
        <w:trPr>
          <w:trHeight w:hRule="exact" w:val="562"/>
        </w:trPr>
        <w:tc>
          <w:tcPr>
            <w:tcW w:w="709"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40" w:lineRule="auto"/>
              <w:jc w:val="left"/>
              <w:rPr>
                <w:color w:val="000000"/>
                <w:sz w:val="24"/>
                <w:szCs w:val="24"/>
              </w:rPr>
            </w:pPr>
            <w:r w:rsidRPr="009C43A0">
              <w:rPr>
                <w:rStyle w:val="211"/>
                <w:iCs/>
                <w:sz w:val="24"/>
                <w:szCs w:val="24"/>
              </w:rPr>
              <w:t>ОК</w:t>
            </w:r>
            <w:proofErr w:type="gramStart"/>
            <w:r w:rsidRPr="009C43A0">
              <w:rPr>
                <w:rStyle w:val="211"/>
                <w:iCs/>
                <w:sz w:val="24"/>
                <w:szCs w:val="24"/>
              </w:rPr>
              <w:t>1</w:t>
            </w:r>
            <w:proofErr w:type="gramEnd"/>
            <w:r w:rsidRPr="009C43A0">
              <w:rPr>
                <w:rStyle w:val="211"/>
                <w:iCs/>
                <w:sz w:val="24"/>
                <w:szCs w:val="24"/>
              </w:rPr>
              <w:t>.</w:t>
            </w:r>
          </w:p>
        </w:tc>
        <w:tc>
          <w:tcPr>
            <w:tcW w:w="8735" w:type="dxa"/>
            <w:tcBorders>
              <w:top w:val="single" w:sz="4" w:space="0" w:color="auto"/>
              <w:left w:val="single" w:sz="4" w:space="0" w:color="auto"/>
              <w:right w:val="single" w:sz="4" w:space="0" w:color="auto"/>
            </w:tcBorders>
            <w:shd w:val="clear" w:color="auto" w:fill="FFFFFF"/>
            <w:vAlign w:val="bottom"/>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Выбирать способы решения задач профессиональной деятельности, применительно к различным контекстам.</w:t>
            </w:r>
          </w:p>
        </w:tc>
      </w:tr>
      <w:tr w:rsidR="00BE10B1" w:rsidRPr="009C43A0" w:rsidTr="00A16245">
        <w:trPr>
          <w:trHeight w:hRule="exact" w:val="686"/>
        </w:trPr>
        <w:tc>
          <w:tcPr>
            <w:tcW w:w="709"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40" w:lineRule="auto"/>
              <w:jc w:val="left"/>
              <w:rPr>
                <w:color w:val="000000"/>
                <w:sz w:val="24"/>
                <w:szCs w:val="24"/>
              </w:rPr>
            </w:pPr>
            <w:r w:rsidRPr="009C43A0">
              <w:rPr>
                <w:rStyle w:val="211"/>
                <w:iCs/>
                <w:sz w:val="24"/>
                <w:szCs w:val="24"/>
              </w:rPr>
              <w:t>ОК 2.</w:t>
            </w:r>
          </w:p>
        </w:tc>
        <w:tc>
          <w:tcPr>
            <w:tcW w:w="8735" w:type="dxa"/>
            <w:tcBorders>
              <w:top w:val="single" w:sz="4" w:space="0" w:color="auto"/>
              <w:left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Осуществлять поиск, анализ и интерпретацию информации, необходимой для в</w:t>
            </w:r>
            <w:r w:rsidRPr="009C43A0">
              <w:rPr>
                <w:sz w:val="24"/>
                <w:szCs w:val="24"/>
              </w:rPr>
              <w:t>ы</w:t>
            </w:r>
            <w:r w:rsidRPr="009C43A0">
              <w:rPr>
                <w:sz w:val="24"/>
                <w:szCs w:val="24"/>
              </w:rPr>
              <w:t>полнения задач профессиональной деятельности.</w:t>
            </w:r>
          </w:p>
        </w:tc>
      </w:tr>
      <w:tr w:rsidR="00BE10B1" w:rsidRPr="009C43A0" w:rsidTr="00A16245">
        <w:trPr>
          <w:trHeight w:hRule="exact" w:val="691"/>
        </w:trPr>
        <w:tc>
          <w:tcPr>
            <w:tcW w:w="709"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40" w:lineRule="auto"/>
              <w:jc w:val="left"/>
              <w:rPr>
                <w:color w:val="000000"/>
                <w:sz w:val="24"/>
                <w:szCs w:val="24"/>
              </w:rPr>
            </w:pPr>
            <w:r w:rsidRPr="009C43A0">
              <w:rPr>
                <w:rStyle w:val="211"/>
                <w:iCs/>
                <w:sz w:val="24"/>
                <w:szCs w:val="24"/>
              </w:rPr>
              <w:t>ОК 4.</w:t>
            </w:r>
          </w:p>
        </w:tc>
        <w:tc>
          <w:tcPr>
            <w:tcW w:w="8735" w:type="dxa"/>
            <w:tcBorders>
              <w:top w:val="single" w:sz="4" w:space="0" w:color="auto"/>
              <w:left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Работать в коллективе и команде, эффективно взаимодействовать с коллегами, р</w:t>
            </w:r>
            <w:r w:rsidRPr="009C43A0">
              <w:rPr>
                <w:sz w:val="24"/>
                <w:szCs w:val="24"/>
              </w:rPr>
              <w:t>у</w:t>
            </w:r>
            <w:r w:rsidRPr="009C43A0">
              <w:rPr>
                <w:sz w:val="24"/>
                <w:szCs w:val="24"/>
              </w:rPr>
              <w:t>ководством, клиентами.</w:t>
            </w:r>
          </w:p>
        </w:tc>
      </w:tr>
      <w:tr w:rsidR="00BE10B1" w:rsidRPr="009C43A0" w:rsidTr="00A16245">
        <w:trPr>
          <w:trHeight w:hRule="exact" w:val="353"/>
        </w:trPr>
        <w:tc>
          <w:tcPr>
            <w:tcW w:w="709" w:type="dxa"/>
            <w:tcBorders>
              <w:top w:val="single" w:sz="4" w:space="0" w:color="auto"/>
              <w:left w:val="single" w:sz="4" w:space="0" w:color="auto"/>
              <w:bottom w:val="single" w:sz="4" w:space="0" w:color="auto"/>
            </w:tcBorders>
            <w:shd w:val="clear" w:color="auto" w:fill="FFFFFF"/>
          </w:tcPr>
          <w:p w:rsidR="00BE10B1" w:rsidRPr="009C43A0" w:rsidRDefault="00BE10B1" w:rsidP="00A16245">
            <w:pPr>
              <w:pStyle w:val="28"/>
              <w:shd w:val="clear" w:color="auto" w:fill="auto"/>
              <w:spacing w:after="0" w:line="240" w:lineRule="auto"/>
              <w:jc w:val="left"/>
              <w:rPr>
                <w:color w:val="000000"/>
                <w:sz w:val="24"/>
                <w:szCs w:val="24"/>
              </w:rPr>
            </w:pPr>
            <w:r w:rsidRPr="009C43A0">
              <w:rPr>
                <w:rStyle w:val="211"/>
                <w:iCs/>
                <w:sz w:val="24"/>
                <w:szCs w:val="24"/>
              </w:rPr>
              <w:t>ОК 9.</w:t>
            </w:r>
          </w:p>
        </w:tc>
        <w:tc>
          <w:tcPr>
            <w:tcW w:w="8735" w:type="dxa"/>
            <w:tcBorders>
              <w:top w:val="single" w:sz="4" w:space="0" w:color="auto"/>
              <w:left w:val="single" w:sz="4" w:space="0" w:color="auto"/>
              <w:bottom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Использовать информационные технологии в профессиональной деятельности.</w:t>
            </w:r>
          </w:p>
        </w:tc>
      </w:tr>
      <w:tr w:rsidR="00BE10B1" w:rsidRPr="009C43A0" w:rsidTr="00A16245">
        <w:trPr>
          <w:trHeight w:hRule="exact" w:val="691"/>
        </w:trPr>
        <w:tc>
          <w:tcPr>
            <w:tcW w:w="709" w:type="dxa"/>
            <w:tcBorders>
              <w:top w:val="single" w:sz="4" w:space="0" w:color="auto"/>
              <w:left w:val="single" w:sz="4" w:space="0" w:color="auto"/>
              <w:bottom w:val="single" w:sz="4" w:space="0" w:color="auto"/>
            </w:tcBorders>
            <w:shd w:val="clear" w:color="auto" w:fill="FFFFFF"/>
          </w:tcPr>
          <w:p w:rsidR="00BE10B1" w:rsidRPr="009C43A0" w:rsidRDefault="00BE10B1" w:rsidP="00A16245">
            <w:pPr>
              <w:pStyle w:val="28"/>
              <w:shd w:val="clear" w:color="auto" w:fill="auto"/>
              <w:spacing w:after="0" w:line="240" w:lineRule="auto"/>
              <w:jc w:val="left"/>
              <w:rPr>
                <w:color w:val="000000"/>
                <w:sz w:val="24"/>
                <w:szCs w:val="24"/>
              </w:rPr>
            </w:pPr>
            <w:r w:rsidRPr="009C43A0">
              <w:rPr>
                <w:rStyle w:val="211"/>
                <w:iCs/>
                <w:sz w:val="24"/>
                <w:szCs w:val="24"/>
              </w:rPr>
              <w:t>ОК 10.</w:t>
            </w:r>
          </w:p>
        </w:tc>
        <w:tc>
          <w:tcPr>
            <w:tcW w:w="8735" w:type="dxa"/>
            <w:tcBorders>
              <w:top w:val="single" w:sz="4" w:space="0" w:color="auto"/>
              <w:left w:val="single" w:sz="4" w:space="0" w:color="auto"/>
              <w:bottom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Пользоваться профессиональной документацией на государственном и иностранном языке.</w:t>
            </w:r>
          </w:p>
        </w:tc>
      </w:tr>
    </w:tbl>
    <w:p w:rsidR="00BE10B1" w:rsidRPr="009C43A0" w:rsidRDefault="00BE10B1" w:rsidP="00BE10B1">
      <w:pPr>
        <w:pStyle w:val="2"/>
        <w:spacing w:before="0" w:after="0"/>
        <w:jc w:val="both"/>
        <w:rPr>
          <w:rStyle w:val="af0"/>
          <w:b w:val="0"/>
          <w:szCs w:val="24"/>
        </w:rPr>
      </w:pPr>
    </w:p>
    <w:p w:rsidR="00BE10B1" w:rsidRPr="009C43A0" w:rsidRDefault="00BE10B1" w:rsidP="00BE10B1">
      <w:pPr>
        <w:pStyle w:val="2"/>
        <w:spacing w:before="0" w:after="0"/>
        <w:jc w:val="both"/>
        <w:rPr>
          <w:rStyle w:val="af0"/>
          <w:b w:val="0"/>
          <w:szCs w:val="24"/>
        </w:rPr>
      </w:pPr>
    </w:p>
    <w:p w:rsidR="00BE10B1" w:rsidRPr="009C43A0" w:rsidRDefault="00BE10B1" w:rsidP="00BE10B1">
      <w:pPr>
        <w:pStyle w:val="2"/>
        <w:spacing w:before="0" w:after="0"/>
        <w:jc w:val="both"/>
        <w:rPr>
          <w:rStyle w:val="af0"/>
          <w:szCs w:val="24"/>
        </w:rPr>
      </w:pPr>
      <w:r w:rsidRPr="009C43A0">
        <w:rPr>
          <w:rStyle w:val="af0"/>
          <w:szCs w:val="24"/>
        </w:rPr>
        <w:t>1.1.2. Перечень профессиональных компетенций</w:t>
      </w:r>
    </w:p>
    <w:p w:rsidR="00BE10B1" w:rsidRPr="009C43A0" w:rsidRDefault="00BE10B1" w:rsidP="00BE10B1">
      <w:pPr>
        <w:pStyle w:val="2"/>
        <w:spacing w:before="0" w:after="0"/>
        <w:jc w:val="both"/>
        <w:rPr>
          <w:rStyle w:val="af0"/>
          <w:b w:val="0"/>
          <w:szCs w:val="24"/>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0"/>
        <w:gridCol w:w="8871"/>
      </w:tblGrid>
      <w:tr w:rsidR="00BE10B1" w:rsidRPr="009C43A0" w:rsidTr="00A16245">
        <w:tc>
          <w:tcPr>
            <w:tcW w:w="910" w:type="dxa"/>
            <w:vAlign w:val="bottom"/>
          </w:tcPr>
          <w:p w:rsidR="00BE10B1" w:rsidRPr="009C43A0" w:rsidRDefault="00BE10B1" w:rsidP="00A16245">
            <w:pPr>
              <w:pStyle w:val="28"/>
              <w:shd w:val="clear" w:color="auto" w:fill="auto"/>
              <w:spacing w:after="0" w:line="276" w:lineRule="auto"/>
              <w:rPr>
                <w:color w:val="000000"/>
                <w:sz w:val="24"/>
                <w:szCs w:val="24"/>
              </w:rPr>
            </w:pPr>
            <w:r w:rsidRPr="009C43A0">
              <w:rPr>
                <w:rStyle w:val="212pt"/>
                <w:bCs/>
                <w:iCs/>
                <w:szCs w:val="24"/>
              </w:rPr>
              <w:t>Код</w:t>
            </w:r>
          </w:p>
        </w:tc>
        <w:tc>
          <w:tcPr>
            <w:tcW w:w="8871" w:type="dxa"/>
            <w:vAlign w:val="bottom"/>
          </w:tcPr>
          <w:p w:rsidR="00BE10B1" w:rsidRPr="009C43A0" w:rsidRDefault="00BE10B1" w:rsidP="00A16245">
            <w:pPr>
              <w:pStyle w:val="28"/>
              <w:shd w:val="clear" w:color="auto" w:fill="auto"/>
              <w:spacing w:after="0" w:line="276" w:lineRule="auto"/>
              <w:rPr>
                <w:color w:val="000000"/>
                <w:sz w:val="24"/>
                <w:szCs w:val="24"/>
              </w:rPr>
            </w:pPr>
            <w:r w:rsidRPr="009C43A0">
              <w:rPr>
                <w:rStyle w:val="212pt"/>
                <w:bCs/>
                <w:iCs/>
                <w:szCs w:val="24"/>
              </w:rPr>
              <w:t>Наименование видов деятельности и профессиональных компетенций</w:t>
            </w:r>
          </w:p>
        </w:tc>
      </w:tr>
      <w:tr w:rsidR="00BE10B1" w:rsidRPr="009C43A0" w:rsidTr="00A16245">
        <w:trPr>
          <w:trHeight w:val="642"/>
        </w:trPr>
        <w:tc>
          <w:tcPr>
            <w:tcW w:w="910" w:type="dxa"/>
          </w:tcPr>
          <w:p w:rsidR="00BE10B1" w:rsidRPr="009C43A0" w:rsidRDefault="00BE10B1" w:rsidP="00A16245">
            <w:pPr>
              <w:pStyle w:val="33"/>
              <w:shd w:val="clear" w:color="auto" w:fill="auto"/>
              <w:spacing w:line="276" w:lineRule="auto"/>
              <w:rPr>
                <w:b w:val="0"/>
                <w:i w:val="0"/>
                <w:color w:val="000000"/>
                <w:sz w:val="24"/>
                <w:szCs w:val="24"/>
              </w:rPr>
            </w:pPr>
            <w:r w:rsidRPr="009C43A0">
              <w:rPr>
                <w:b w:val="0"/>
                <w:i w:val="0"/>
                <w:color w:val="000000"/>
                <w:sz w:val="24"/>
                <w:szCs w:val="24"/>
              </w:rPr>
              <w:t>ВД</w:t>
            </w:r>
            <w:proofErr w:type="gramStart"/>
            <w:r w:rsidRPr="009C43A0">
              <w:rPr>
                <w:b w:val="0"/>
                <w:i w:val="0"/>
                <w:color w:val="000000"/>
                <w:sz w:val="24"/>
                <w:szCs w:val="24"/>
              </w:rPr>
              <w:t>1</w:t>
            </w:r>
            <w:proofErr w:type="gramEnd"/>
          </w:p>
        </w:tc>
        <w:tc>
          <w:tcPr>
            <w:tcW w:w="8871" w:type="dxa"/>
          </w:tcPr>
          <w:p w:rsidR="00BE10B1" w:rsidRPr="009C43A0" w:rsidRDefault="00BE10B1" w:rsidP="00A16245">
            <w:pPr>
              <w:pStyle w:val="28"/>
              <w:shd w:val="clear" w:color="auto" w:fill="auto"/>
              <w:tabs>
                <w:tab w:val="left" w:pos="1637"/>
              </w:tabs>
              <w:spacing w:after="0" w:line="276" w:lineRule="auto"/>
              <w:ind w:firstLine="108"/>
              <w:jc w:val="both"/>
              <w:rPr>
                <w:b/>
                <w:i/>
                <w:color w:val="000000"/>
                <w:sz w:val="24"/>
                <w:szCs w:val="24"/>
              </w:rPr>
            </w:pPr>
            <w:r w:rsidRPr="009C43A0">
              <w:rPr>
                <w:color w:val="000000"/>
                <w:sz w:val="24"/>
                <w:szCs w:val="24"/>
              </w:rPr>
              <w:t>Изготовление изделий на токарных станках по стадиям технологического проце</w:t>
            </w:r>
            <w:r w:rsidRPr="009C43A0">
              <w:rPr>
                <w:color w:val="000000"/>
                <w:sz w:val="24"/>
                <w:szCs w:val="24"/>
              </w:rPr>
              <w:t>с</w:t>
            </w:r>
            <w:r w:rsidRPr="009C43A0">
              <w:rPr>
                <w:color w:val="000000"/>
                <w:sz w:val="24"/>
                <w:szCs w:val="24"/>
              </w:rPr>
              <w:t>са в соответствии с требованиями охраны труда и экологической безопасности.</w:t>
            </w:r>
          </w:p>
        </w:tc>
      </w:tr>
      <w:tr w:rsidR="00BE10B1" w:rsidRPr="009C43A0" w:rsidTr="00A16245">
        <w:tc>
          <w:tcPr>
            <w:tcW w:w="910" w:type="dxa"/>
          </w:tcPr>
          <w:p w:rsidR="00BE10B1" w:rsidRPr="009C43A0" w:rsidRDefault="00BE10B1" w:rsidP="00A16245">
            <w:pPr>
              <w:pStyle w:val="33"/>
              <w:shd w:val="clear" w:color="auto" w:fill="auto"/>
              <w:spacing w:line="276" w:lineRule="auto"/>
              <w:rPr>
                <w:b w:val="0"/>
                <w:i w:val="0"/>
                <w:color w:val="000000"/>
                <w:sz w:val="24"/>
                <w:szCs w:val="24"/>
              </w:rPr>
            </w:pPr>
            <w:r w:rsidRPr="009C43A0">
              <w:rPr>
                <w:b w:val="0"/>
                <w:i w:val="0"/>
                <w:color w:val="000000"/>
                <w:sz w:val="24"/>
                <w:szCs w:val="24"/>
              </w:rPr>
              <w:t>ПК</w:t>
            </w:r>
            <w:proofErr w:type="gramStart"/>
            <w:r w:rsidRPr="009C43A0">
              <w:rPr>
                <w:b w:val="0"/>
                <w:i w:val="0"/>
                <w:color w:val="000000"/>
                <w:sz w:val="24"/>
                <w:szCs w:val="24"/>
              </w:rPr>
              <w:t>1</w:t>
            </w:r>
            <w:proofErr w:type="gramEnd"/>
            <w:r w:rsidRPr="009C43A0">
              <w:rPr>
                <w:b w:val="0"/>
                <w:i w:val="0"/>
                <w:color w:val="000000"/>
                <w:sz w:val="24"/>
                <w:szCs w:val="24"/>
              </w:rPr>
              <w:t>.1.</w:t>
            </w:r>
          </w:p>
        </w:tc>
        <w:tc>
          <w:tcPr>
            <w:tcW w:w="8871" w:type="dxa"/>
          </w:tcPr>
          <w:p w:rsidR="00BE10B1" w:rsidRPr="009C43A0" w:rsidRDefault="00BE10B1" w:rsidP="00A16245">
            <w:pPr>
              <w:pStyle w:val="28"/>
              <w:shd w:val="clear" w:color="auto" w:fill="auto"/>
              <w:tabs>
                <w:tab w:val="left" w:pos="1637"/>
              </w:tabs>
              <w:spacing w:after="0" w:line="276" w:lineRule="auto"/>
              <w:ind w:firstLine="108"/>
              <w:jc w:val="both"/>
              <w:rPr>
                <w:color w:val="000000"/>
                <w:sz w:val="24"/>
                <w:szCs w:val="24"/>
              </w:rPr>
            </w:pPr>
            <w:r w:rsidRPr="009C43A0">
              <w:rPr>
                <w:color w:val="000000"/>
                <w:sz w:val="24"/>
                <w:szCs w:val="24"/>
              </w:rPr>
              <w:t>Осуществлять подготовку и обслуживание рабочего места для работы</w:t>
            </w:r>
          </w:p>
        </w:tc>
      </w:tr>
      <w:tr w:rsidR="00BE10B1" w:rsidRPr="009C43A0" w:rsidTr="00A16245">
        <w:tc>
          <w:tcPr>
            <w:tcW w:w="910" w:type="dxa"/>
          </w:tcPr>
          <w:p w:rsidR="00BE10B1" w:rsidRPr="009C43A0" w:rsidRDefault="00BE10B1" w:rsidP="00A16245">
            <w:pPr>
              <w:pStyle w:val="33"/>
              <w:shd w:val="clear" w:color="auto" w:fill="auto"/>
              <w:spacing w:line="276" w:lineRule="auto"/>
              <w:rPr>
                <w:b w:val="0"/>
                <w:i w:val="0"/>
                <w:color w:val="000000"/>
                <w:sz w:val="24"/>
                <w:szCs w:val="24"/>
              </w:rPr>
            </w:pPr>
            <w:r w:rsidRPr="009C43A0">
              <w:rPr>
                <w:b w:val="0"/>
                <w:i w:val="0"/>
                <w:color w:val="000000"/>
                <w:sz w:val="24"/>
                <w:szCs w:val="24"/>
              </w:rPr>
              <w:t>ПК</w:t>
            </w:r>
            <w:proofErr w:type="gramStart"/>
            <w:r w:rsidRPr="009C43A0">
              <w:rPr>
                <w:b w:val="0"/>
                <w:i w:val="0"/>
                <w:color w:val="000000"/>
                <w:sz w:val="24"/>
                <w:szCs w:val="24"/>
              </w:rPr>
              <w:t>1</w:t>
            </w:r>
            <w:proofErr w:type="gramEnd"/>
            <w:r w:rsidRPr="009C43A0">
              <w:rPr>
                <w:b w:val="0"/>
                <w:i w:val="0"/>
                <w:color w:val="000000"/>
                <w:sz w:val="24"/>
                <w:szCs w:val="24"/>
              </w:rPr>
              <w:t>.2.</w:t>
            </w:r>
          </w:p>
        </w:tc>
        <w:tc>
          <w:tcPr>
            <w:tcW w:w="8871" w:type="dxa"/>
          </w:tcPr>
          <w:p w:rsidR="00BE10B1" w:rsidRPr="009C43A0" w:rsidRDefault="00BE10B1" w:rsidP="00A16245">
            <w:pPr>
              <w:pStyle w:val="28"/>
              <w:shd w:val="clear" w:color="auto" w:fill="auto"/>
              <w:tabs>
                <w:tab w:val="left" w:pos="1637"/>
              </w:tabs>
              <w:spacing w:after="0" w:line="276" w:lineRule="auto"/>
              <w:ind w:firstLine="108"/>
              <w:jc w:val="both"/>
              <w:rPr>
                <w:color w:val="000000"/>
                <w:sz w:val="24"/>
                <w:szCs w:val="24"/>
              </w:rPr>
            </w:pPr>
            <w:r w:rsidRPr="009C43A0">
              <w:rPr>
                <w:color w:val="000000"/>
                <w:sz w:val="24"/>
                <w:szCs w:val="24"/>
              </w:rPr>
              <w:t>Осуществлять подготовку к использованию инструмента и оснастки для работы на токарных станках в соответствии с полученным заданием.</w:t>
            </w:r>
          </w:p>
        </w:tc>
      </w:tr>
      <w:tr w:rsidR="00BE10B1" w:rsidRPr="009C43A0" w:rsidTr="00A16245">
        <w:tc>
          <w:tcPr>
            <w:tcW w:w="910" w:type="dxa"/>
          </w:tcPr>
          <w:p w:rsidR="00BE10B1" w:rsidRPr="009C43A0" w:rsidRDefault="00BE10B1" w:rsidP="00A16245">
            <w:pPr>
              <w:pStyle w:val="33"/>
              <w:shd w:val="clear" w:color="auto" w:fill="auto"/>
              <w:spacing w:line="276" w:lineRule="auto"/>
              <w:rPr>
                <w:b w:val="0"/>
                <w:i w:val="0"/>
                <w:color w:val="000000"/>
                <w:sz w:val="24"/>
                <w:szCs w:val="24"/>
              </w:rPr>
            </w:pPr>
            <w:r w:rsidRPr="009C43A0">
              <w:rPr>
                <w:b w:val="0"/>
                <w:i w:val="0"/>
                <w:color w:val="000000"/>
                <w:sz w:val="24"/>
                <w:szCs w:val="24"/>
              </w:rPr>
              <w:t>ПК</w:t>
            </w:r>
            <w:proofErr w:type="gramStart"/>
            <w:r w:rsidRPr="009C43A0">
              <w:rPr>
                <w:b w:val="0"/>
                <w:i w:val="0"/>
                <w:color w:val="000000"/>
                <w:sz w:val="24"/>
                <w:szCs w:val="24"/>
              </w:rPr>
              <w:t>1</w:t>
            </w:r>
            <w:proofErr w:type="gramEnd"/>
            <w:r w:rsidRPr="009C43A0">
              <w:rPr>
                <w:b w:val="0"/>
                <w:i w:val="0"/>
                <w:color w:val="000000"/>
                <w:sz w:val="24"/>
                <w:szCs w:val="24"/>
              </w:rPr>
              <w:t>.3.</w:t>
            </w:r>
          </w:p>
        </w:tc>
        <w:tc>
          <w:tcPr>
            <w:tcW w:w="8871" w:type="dxa"/>
          </w:tcPr>
          <w:p w:rsidR="00BE10B1" w:rsidRPr="009C43A0" w:rsidRDefault="00BE10B1" w:rsidP="00A16245">
            <w:pPr>
              <w:pStyle w:val="28"/>
              <w:shd w:val="clear" w:color="auto" w:fill="auto"/>
              <w:tabs>
                <w:tab w:val="left" w:pos="1637"/>
              </w:tabs>
              <w:spacing w:after="0" w:line="276" w:lineRule="auto"/>
              <w:ind w:firstLine="108"/>
              <w:jc w:val="both"/>
              <w:rPr>
                <w:color w:val="000000"/>
                <w:sz w:val="24"/>
                <w:szCs w:val="24"/>
              </w:rPr>
            </w:pPr>
            <w:r w:rsidRPr="009C43A0">
              <w:rPr>
                <w:color w:val="000000"/>
                <w:sz w:val="24"/>
                <w:szCs w:val="24"/>
              </w:rPr>
              <w:t>Определять последовательность и оптимальные режимы обработки различных и</w:t>
            </w:r>
            <w:r w:rsidRPr="009C43A0">
              <w:rPr>
                <w:color w:val="000000"/>
                <w:sz w:val="24"/>
                <w:szCs w:val="24"/>
              </w:rPr>
              <w:t>з</w:t>
            </w:r>
            <w:r w:rsidRPr="009C43A0">
              <w:rPr>
                <w:color w:val="000000"/>
                <w:sz w:val="24"/>
                <w:szCs w:val="24"/>
              </w:rPr>
              <w:t>делий на токарных станках в соответствии с заданием.</w:t>
            </w:r>
          </w:p>
        </w:tc>
      </w:tr>
      <w:tr w:rsidR="00BE10B1" w:rsidRPr="009C43A0" w:rsidTr="00A16245">
        <w:tc>
          <w:tcPr>
            <w:tcW w:w="910" w:type="dxa"/>
          </w:tcPr>
          <w:p w:rsidR="00BE10B1" w:rsidRPr="009C43A0" w:rsidRDefault="00BE10B1" w:rsidP="00A16245">
            <w:pPr>
              <w:pStyle w:val="33"/>
              <w:shd w:val="clear" w:color="auto" w:fill="auto"/>
              <w:spacing w:line="276" w:lineRule="auto"/>
              <w:rPr>
                <w:b w:val="0"/>
                <w:i w:val="0"/>
                <w:color w:val="000000"/>
                <w:sz w:val="24"/>
                <w:szCs w:val="24"/>
              </w:rPr>
            </w:pPr>
            <w:r w:rsidRPr="009C43A0">
              <w:rPr>
                <w:b w:val="0"/>
                <w:i w:val="0"/>
                <w:color w:val="000000"/>
                <w:sz w:val="24"/>
                <w:szCs w:val="24"/>
              </w:rPr>
              <w:t>ПК</w:t>
            </w:r>
            <w:proofErr w:type="gramStart"/>
            <w:r w:rsidRPr="009C43A0">
              <w:rPr>
                <w:b w:val="0"/>
                <w:i w:val="0"/>
                <w:color w:val="000000"/>
                <w:sz w:val="24"/>
                <w:szCs w:val="24"/>
              </w:rPr>
              <w:t>1</w:t>
            </w:r>
            <w:proofErr w:type="gramEnd"/>
            <w:r w:rsidRPr="009C43A0">
              <w:rPr>
                <w:b w:val="0"/>
                <w:i w:val="0"/>
                <w:color w:val="000000"/>
                <w:sz w:val="24"/>
                <w:szCs w:val="24"/>
              </w:rPr>
              <w:t>.4</w:t>
            </w:r>
          </w:p>
        </w:tc>
        <w:tc>
          <w:tcPr>
            <w:tcW w:w="8871" w:type="dxa"/>
          </w:tcPr>
          <w:p w:rsidR="00BE10B1" w:rsidRPr="009C43A0" w:rsidRDefault="00BE10B1" w:rsidP="00A16245">
            <w:pPr>
              <w:pStyle w:val="28"/>
              <w:shd w:val="clear" w:color="auto" w:fill="auto"/>
              <w:tabs>
                <w:tab w:val="left" w:pos="1637"/>
              </w:tabs>
              <w:spacing w:after="0" w:line="276" w:lineRule="auto"/>
              <w:ind w:firstLine="108"/>
              <w:jc w:val="both"/>
              <w:rPr>
                <w:color w:val="000000"/>
                <w:sz w:val="24"/>
                <w:szCs w:val="24"/>
              </w:rPr>
            </w:pPr>
            <w:r w:rsidRPr="009C43A0">
              <w:rPr>
                <w:color w:val="000000"/>
                <w:sz w:val="24"/>
                <w:szCs w:val="24"/>
              </w:rPr>
              <w:t>Вести технологический процесс обработки и доводки деталей, заготовок и инс</w:t>
            </w:r>
            <w:r w:rsidRPr="009C43A0">
              <w:rPr>
                <w:color w:val="000000"/>
                <w:sz w:val="24"/>
                <w:szCs w:val="24"/>
              </w:rPr>
              <w:t>т</w:t>
            </w:r>
            <w:r w:rsidRPr="009C43A0">
              <w:rPr>
                <w:color w:val="000000"/>
                <w:sz w:val="24"/>
                <w:szCs w:val="24"/>
              </w:rPr>
              <w:t>рументов на токарных станках с соблюдением требований к качеству, в соответс</w:t>
            </w:r>
            <w:r w:rsidRPr="009C43A0">
              <w:rPr>
                <w:color w:val="000000"/>
                <w:sz w:val="24"/>
                <w:szCs w:val="24"/>
              </w:rPr>
              <w:t>т</w:t>
            </w:r>
            <w:r w:rsidRPr="009C43A0">
              <w:rPr>
                <w:color w:val="000000"/>
                <w:sz w:val="24"/>
                <w:szCs w:val="24"/>
              </w:rPr>
              <w:t>вии с заданием и с технической документацией.</w:t>
            </w:r>
          </w:p>
        </w:tc>
      </w:tr>
    </w:tbl>
    <w:p w:rsidR="00BE10B1" w:rsidRPr="009C43A0" w:rsidRDefault="00BE10B1" w:rsidP="00BE10B1">
      <w:pPr>
        <w:rPr>
          <w:rFonts w:ascii="Times New Roman" w:hAnsi="Times New Roman"/>
        </w:rPr>
      </w:pPr>
    </w:p>
    <w:p w:rsidR="00BE10B1" w:rsidRPr="009C43A0" w:rsidRDefault="00BE10B1" w:rsidP="00BE10B1">
      <w:pPr>
        <w:rPr>
          <w:rFonts w:ascii="Times New Roman" w:hAnsi="Times New Roman"/>
        </w:rPr>
      </w:pPr>
    </w:p>
    <w:p w:rsidR="00BE10B1" w:rsidRPr="004900C1" w:rsidRDefault="00BE10B1" w:rsidP="00BE10B1">
      <w:pPr>
        <w:pStyle w:val="afffffa"/>
        <w:widowControl w:val="0"/>
        <w:autoSpaceDE w:val="0"/>
        <w:autoSpaceDN w:val="0"/>
        <w:adjustRightInd w:val="0"/>
        <w:spacing w:before="120" w:after="120"/>
        <w:ind w:left="357"/>
        <w:jc w:val="both"/>
        <w:rPr>
          <w:rFonts w:ascii="Times New Roman" w:hAnsi="Times New Roman"/>
          <w:b/>
          <w:color w:val="231F20"/>
          <w:spacing w:val="-3"/>
          <w:w w:val="105"/>
          <w:sz w:val="24"/>
          <w:szCs w:val="24"/>
        </w:rPr>
      </w:pPr>
      <w:r w:rsidRPr="004900C1">
        <w:rPr>
          <w:rFonts w:ascii="Times New Roman" w:hAnsi="Times New Roman"/>
          <w:b/>
          <w:sz w:val="24"/>
          <w:szCs w:val="24"/>
        </w:rPr>
        <w:lastRenderedPageBreak/>
        <w:t>1.1.3</w:t>
      </w:r>
      <w:proofErr w:type="gramStart"/>
      <w:r w:rsidRPr="004900C1">
        <w:rPr>
          <w:rFonts w:ascii="Times New Roman" w:hAnsi="Times New Roman"/>
          <w:b/>
          <w:sz w:val="24"/>
          <w:szCs w:val="24"/>
        </w:rPr>
        <w:t xml:space="preserve"> В</w:t>
      </w:r>
      <w:proofErr w:type="gramEnd"/>
      <w:r w:rsidRPr="004900C1">
        <w:rPr>
          <w:rFonts w:ascii="Times New Roman" w:hAnsi="Times New Roman"/>
          <w:b/>
          <w:sz w:val="24"/>
          <w:szCs w:val="24"/>
        </w:rPr>
        <w:t xml:space="preserve">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6"/>
        <w:gridCol w:w="8080"/>
      </w:tblGrid>
      <w:tr w:rsidR="00BE10B1" w:rsidRPr="009C43A0" w:rsidTr="00A16245">
        <w:tc>
          <w:tcPr>
            <w:tcW w:w="1526" w:type="dxa"/>
          </w:tcPr>
          <w:p w:rsidR="00BE10B1" w:rsidRPr="009C43A0" w:rsidRDefault="00BE10B1" w:rsidP="00A16245">
            <w:pPr>
              <w:spacing w:after="0" w:line="360" w:lineRule="auto"/>
              <w:rPr>
                <w:rFonts w:ascii="Times New Roman" w:hAnsi="Times New Roman"/>
                <w:b/>
                <w:bCs/>
                <w:color w:val="000000"/>
                <w:sz w:val="24"/>
                <w:szCs w:val="24"/>
                <w:lang w:eastAsia="en-US"/>
              </w:rPr>
            </w:pPr>
            <w:r w:rsidRPr="009C43A0">
              <w:rPr>
                <w:rFonts w:ascii="Times New Roman" w:hAnsi="Times New Roman"/>
                <w:b/>
                <w:bCs/>
                <w:color w:val="000000"/>
                <w:sz w:val="24"/>
                <w:szCs w:val="24"/>
                <w:lang w:eastAsia="en-US"/>
              </w:rPr>
              <w:t xml:space="preserve">Иметь </w:t>
            </w:r>
          </w:p>
          <w:p w:rsidR="00BE10B1" w:rsidRPr="009C43A0" w:rsidRDefault="00BE10B1" w:rsidP="00A16245">
            <w:pPr>
              <w:spacing w:after="0" w:line="360" w:lineRule="auto"/>
              <w:rPr>
                <w:rFonts w:ascii="Times New Roman" w:hAnsi="Times New Roman"/>
                <w:b/>
                <w:bCs/>
                <w:color w:val="000000"/>
                <w:sz w:val="24"/>
                <w:szCs w:val="24"/>
                <w:lang w:eastAsia="en-US"/>
              </w:rPr>
            </w:pPr>
            <w:r w:rsidRPr="009C43A0">
              <w:rPr>
                <w:rFonts w:ascii="Times New Roman" w:hAnsi="Times New Roman"/>
                <w:b/>
                <w:bCs/>
                <w:color w:val="000000"/>
                <w:sz w:val="24"/>
                <w:szCs w:val="24"/>
                <w:lang w:eastAsia="en-US"/>
              </w:rPr>
              <w:t xml:space="preserve">практический </w:t>
            </w:r>
          </w:p>
          <w:p w:rsidR="00BE10B1" w:rsidRPr="009C43A0" w:rsidRDefault="00BE10B1" w:rsidP="00A16245">
            <w:pPr>
              <w:spacing w:after="0" w:line="360" w:lineRule="auto"/>
              <w:rPr>
                <w:rFonts w:ascii="Times New Roman" w:hAnsi="Times New Roman"/>
                <w:b/>
                <w:bCs/>
                <w:color w:val="000000"/>
                <w:sz w:val="24"/>
                <w:szCs w:val="24"/>
                <w:lang w:eastAsia="en-US"/>
              </w:rPr>
            </w:pPr>
            <w:proofErr w:type="spellStart"/>
            <w:r w:rsidRPr="009C43A0">
              <w:rPr>
                <w:rFonts w:ascii="Times New Roman" w:hAnsi="Times New Roman"/>
                <w:b/>
                <w:bCs/>
                <w:color w:val="000000"/>
                <w:sz w:val="24"/>
                <w:szCs w:val="24"/>
                <w:lang w:eastAsia="en-US"/>
              </w:rPr>
              <w:t>опытв</w:t>
            </w:r>
            <w:proofErr w:type="spellEnd"/>
            <w:r w:rsidRPr="009C43A0">
              <w:rPr>
                <w:rFonts w:ascii="Times New Roman" w:hAnsi="Times New Roman"/>
                <w:b/>
                <w:bCs/>
                <w:color w:val="000000"/>
                <w:sz w:val="24"/>
                <w:szCs w:val="24"/>
                <w:lang w:eastAsia="en-US"/>
              </w:rPr>
              <w:t>:</w:t>
            </w:r>
          </w:p>
        </w:tc>
        <w:tc>
          <w:tcPr>
            <w:tcW w:w="8080" w:type="dxa"/>
          </w:tcPr>
          <w:p w:rsidR="00BE10B1" w:rsidRPr="009C43A0" w:rsidRDefault="00BE10B1" w:rsidP="00A16245">
            <w:pPr>
              <w:spacing w:after="0"/>
              <w:ind w:firstLine="361"/>
              <w:rPr>
                <w:rStyle w:val="211pt"/>
                <w:sz w:val="24"/>
                <w:szCs w:val="24"/>
              </w:rPr>
            </w:pPr>
            <w:proofErr w:type="gramStart"/>
            <w:r w:rsidRPr="009C43A0">
              <w:rPr>
                <w:rStyle w:val="211pt"/>
                <w:sz w:val="24"/>
                <w:szCs w:val="24"/>
              </w:rPr>
              <w:t>выполнении</w:t>
            </w:r>
            <w:proofErr w:type="gramEnd"/>
            <w:r w:rsidRPr="009C43A0">
              <w:rPr>
                <w:rStyle w:val="211pt"/>
                <w:sz w:val="24"/>
                <w:szCs w:val="24"/>
              </w:rPr>
              <w:t xml:space="preserve"> подготовительных работ и обслуживание рабочего места токаря;</w:t>
            </w:r>
          </w:p>
          <w:p w:rsidR="00BE10B1" w:rsidRPr="009C43A0" w:rsidRDefault="00BE10B1" w:rsidP="00A16245">
            <w:pPr>
              <w:spacing w:after="0"/>
              <w:ind w:firstLine="361"/>
              <w:rPr>
                <w:rStyle w:val="211pt"/>
                <w:sz w:val="24"/>
                <w:szCs w:val="24"/>
              </w:rPr>
            </w:pPr>
            <w:r w:rsidRPr="009C43A0">
              <w:rPr>
                <w:rStyle w:val="211pt"/>
                <w:sz w:val="24"/>
                <w:szCs w:val="24"/>
              </w:rPr>
              <w:t>подготовке к использованию инструмента и оснастки для работы на т</w:t>
            </w:r>
            <w:r w:rsidRPr="009C43A0">
              <w:rPr>
                <w:rStyle w:val="211pt"/>
                <w:sz w:val="24"/>
                <w:szCs w:val="24"/>
              </w:rPr>
              <w:t>о</w:t>
            </w:r>
            <w:r w:rsidRPr="009C43A0">
              <w:rPr>
                <w:rStyle w:val="211pt"/>
                <w:sz w:val="24"/>
                <w:szCs w:val="24"/>
              </w:rPr>
              <w:t>карных станках в соответствии с полученным заданием;</w:t>
            </w:r>
          </w:p>
          <w:p w:rsidR="00BE10B1" w:rsidRPr="009C43A0" w:rsidRDefault="00BE10B1" w:rsidP="00A16245">
            <w:pPr>
              <w:spacing w:after="0"/>
              <w:ind w:firstLine="361"/>
              <w:rPr>
                <w:rStyle w:val="211pt"/>
                <w:sz w:val="24"/>
                <w:szCs w:val="24"/>
              </w:rPr>
            </w:pPr>
            <w:proofErr w:type="gramStart"/>
            <w:r w:rsidRPr="009C43A0">
              <w:rPr>
                <w:rStyle w:val="211pt"/>
                <w:sz w:val="24"/>
                <w:szCs w:val="24"/>
              </w:rPr>
              <w:t>определении</w:t>
            </w:r>
            <w:proofErr w:type="gramEnd"/>
            <w:r w:rsidRPr="009C43A0">
              <w:rPr>
                <w:rStyle w:val="211pt"/>
                <w:sz w:val="24"/>
                <w:szCs w:val="24"/>
              </w:rPr>
              <w:t xml:space="preserve"> последовательности и оптимального режима обработки различных изделий на токарных станках в соответствии с заданием;</w:t>
            </w:r>
          </w:p>
          <w:p w:rsidR="00BE10B1" w:rsidRPr="009C43A0" w:rsidRDefault="00BE10B1" w:rsidP="00A16245">
            <w:pPr>
              <w:spacing w:after="0"/>
              <w:ind w:firstLine="361"/>
              <w:rPr>
                <w:rFonts w:ascii="Times New Roman" w:hAnsi="Times New Roman"/>
                <w:bCs/>
                <w:color w:val="000000"/>
                <w:lang w:eastAsia="en-US"/>
              </w:rPr>
            </w:pPr>
            <w:proofErr w:type="gramStart"/>
            <w:r w:rsidRPr="009C43A0">
              <w:rPr>
                <w:rStyle w:val="211pt"/>
                <w:sz w:val="24"/>
                <w:szCs w:val="24"/>
              </w:rPr>
              <w:t>осуществлении</w:t>
            </w:r>
            <w:proofErr w:type="gramEnd"/>
            <w:r w:rsidRPr="009C43A0">
              <w:rPr>
                <w:rStyle w:val="211pt"/>
                <w:sz w:val="24"/>
                <w:szCs w:val="24"/>
              </w:rPr>
              <w:t xml:space="preserve"> технологического процесса обработки и доводки дет</w:t>
            </w:r>
            <w:r w:rsidRPr="009C43A0">
              <w:rPr>
                <w:rStyle w:val="211pt"/>
                <w:sz w:val="24"/>
                <w:szCs w:val="24"/>
              </w:rPr>
              <w:t>а</w:t>
            </w:r>
            <w:r w:rsidRPr="009C43A0">
              <w:rPr>
                <w:rStyle w:val="211pt"/>
                <w:sz w:val="24"/>
                <w:szCs w:val="24"/>
              </w:rPr>
              <w:t>лей, заготовок и инструментов на токарных станках с соблюдением треб</w:t>
            </w:r>
            <w:r w:rsidRPr="009C43A0">
              <w:rPr>
                <w:rStyle w:val="211pt"/>
                <w:sz w:val="24"/>
                <w:szCs w:val="24"/>
              </w:rPr>
              <w:t>о</w:t>
            </w:r>
            <w:r w:rsidRPr="009C43A0">
              <w:rPr>
                <w:rStyle w:val="211pt"/>
                <w:sz w:val="24"/>
                <w:szCs w:val="24"/>
              </w:rPr>
              <w:t>ваний к качеству, в соответствии с заданием и технической документацией.</w:t>
            </w:r>
          </w:p>
        </w:tc>
      </w:tr>
      <w:tr w:rsidR="00BE10B1" w:rsidRPr="009C43A0" w:rsidTr="00A16245">
        <w:tc>
          <w:tcPr>
            <w:tcW w:w="1526" w:type="dxa"/>
          </w:tcPr>
          <w:p w:rsidR="00BE10B1" w:rsidRPr="009C43A0" w:rsidRDefault="00BE10B1" w:rsidP="00A16245">
            <w:pPr>
              <w:spacing w:after="0" w:line="360" w:lineRule="auto"/>
              <w:rPr>
                <w:rFonts w:ascii="Times New Roman" w:hAnsi="Times New Roman"/>
                <w:b/>
                <w:bCs/>
                <w:color w:val="000000"/>
                <w:sz w:val="24"/>
                <w:szCs w:val="24"/>
                <w:lang w:eastAsia="en-US"/>
              </w:rPr>
            </w:pPr>
            <w:r w:rsidRPr="009C43A0">
              <w:rPr>
                <w:rFonts w:ascii="Times New Roman" w:hAnsi="Times New Roman"/>
                <w:b/>
                <w:bCs/>
                <w:color w:val="000000"/>
                <w:sz w:val="24"/>
                <w:szCs w:val="24"/>
                <w:lang w:eastAsia="en-US"/>
              </w:rPr>
              <w:t>уметь</w:t>
            </w:r>
          </w:p>
        </w:tc>
        <w:tc>
          <w:tcPr>
            <w:tcW w:w="8080" w:type="dxa"/>
          </w:tcPr>
          <w:p w:rsidR="00BE10B1" w:rsidRPr="009C43A0" w:rsidRDefault="00BE10B1" w:rsidP="00A16245">
            <w:pPr>
              <w:pStyle w:val="28"/>
              <w:shd w:val="clear" w:color="auto" w:fill="auto"/>
              <w:spacing w:after="0" w:line="276" w:lineRule="auto"/>
              <w:ind w:firstLine="361"/>
              <w:jc w:val="both"/>
              <w:rPr>
                <w:rStyle w:val="211pt"/>
                <w:sz w:val="24"/>
                <w:szCs w:val="24"/>
              </w:rPr>
            </w:pPr>
            <w:r w:rsidRPr="009C43A0">
              <w:rPr>
                <w:rStyle w:val="211pt"/>
                <w:sz w:val="24"/>
                <w:szCs w:val="24"/>
              </w:rPr>
              <w:t>осуществлять подготовку к работе и обслуживание рабочего места ток</w:t>
            </w:r>
            <w:r w:rsidRPr="009C43A0">
              <w:rPr>
                <w:rStyle w:val="211pt"/>
                <w:sz w:val="24"/>
                <w:szCs w:val="24"/>
              </w:rPr>
              <w:t>а</w:t>
            </w:r>
            <w:r w:rsidRPr="009C43A0">
              <w:rPr>
                <w:rStyle w:val="211pt"/>
                <w:sz w:val="24"/>
                <w:szCs w:val="24"/>
              </w:rPr>
              <w:t>ря в соответствии с требованиями охраны труда, производственной санит</w:t>
            </w:r>
            <w:r w:rsidRPr="009C43A0">
              <w:rPr>
                <w:rStyle w:val="211pt"/>
                <w:sz w:val="24"/>
                <w:szCs w:val="24"/>
              </w:rPr>
              <w:t>а</w:t>
            </w:r>
            <w:r w:rsidRPr="009C43A0">
              <w:rPr>
                <w:rStyle w:val="211pt"/>
                <w:sz w:val="24"/>
                <w:szCs w:val="24"/>
              </w:rPr>
              <w:t xml:space="preserve">рии, пожарной безопасности и </w:t>
            </w:r>
            <w:proofErr w:type="spellStart"/>
            <w:r w:rsidRPr="009C43A0">
              <w:rPr>
                <w:rStyle w:val="211pt"/>
                <w:sz w:val="24"/>
                <w:szCs w:val="24"/>
              </w:rPr>
              <w:t>электробезопасности</w:t>
            </w:r>
            <w:proofErr w:type="spellEnd"/>
            <w:r w:rsidRPr="009C43A0">
              <w:rPr>
                <w:rStyle w:val="211pt"/>
                <w:sz w:val="24"/>
                <w:szCs w:val="24"/>
              </w:rPr>
              <w:t>;</w:t>
            </w:r>
          </w:p>
          <w:p w:rsidR="00BE10B1" w:rsidRPr="009C43A0" w:rsidRDefault="00BE10B1" w:rsidP="00A16245">
            <w:pPr>
              <w:spacing w:after="0"/>
              <w:ind w:firstLine="361"/>
              <w:rPr>
                <w:rFonts w:ascii="Times New Roman" w:hAnsi="Times New Roman"/>
                <w:color w:val="000000"/>
                <w:sz w:val="24"/>
                <w:szCs w:val="24"/>
              </w:rPr>
            </w:pPr>
            <w:r w:rsidRPr="009C43A0">
              <w:rPr>
                <w:rFonts w:ascii="Times New Roman" w:hAnsi="Times New Roman"/>
                <w:color w:val="000000"/>
                <w:sz w:val="24"/>
                <w:szCs w:val="24"/>
              </w:rPr>
              <w:t>соблюдать правила безопасности труда, производственной санитарии и пожарной безопасности;</w:t>
            </w:r>
          </w:p>
          <w:p w:rsidR="00BE10B1" w:rsidRPr="009C43A0" w:rsidRDefault="00BE10B1" w:rsidP="00A16245">
            <w:pPr>
              <w:pStyle w:val="28"/>
              <w:shd w:val="clear" w:color="auto" w:fill="auto"/>
              <w:spacing w:after="0" w:line="276" w:lineRule="auto"/>
              <w:ind w:firstLine="361"/>
              <w:jc w:val="both"/>
              <w:rPr>
                <w:rStyle w:val="211pt"/>
                <w:sz w:val="24"/>
                <w:szCs w:val="24"/>
              </w:rPr>
            </w:pPr>
            <w:r w:rsidRPr="009C43A0">
              <w:rPr>
                <w:rStyle w:val="211pt"/>
                <w:sz w:val="24"/>
                <w:szCs w:val="24"/>
              </w:rPr>
              <w:t>выбирать и подготавливать к работе универсальные, специальные пр</w:t>
            </w:r>
            <w:r w:rsidRPr="009C43A0">
              <w:rPr>
                <w:rStyle w:val="211pt"/>
                <w:sz w:val="24"/>
                <w:szCs w:val="24"/>
              </w:rPr>
              <w:t>и</w:t>
            </w:r>
            <w:r w:rsidRPr="009C43A0">
              <w:rPr>
                <w:rStyle w:val="211pt"/>
                <w:sz w:val="24"/>
                <w:szCs w:val="24"/>
              </w:rPr>
              <w:t>способления, режущий и контрольно-</w:t>
            </w:r>
            <w:r w:rsidRPr="009C43A0">
              <w:rPr>
                <w:rStyle w:val="211pt"/>
                <w:sz w:val="24"/>
                <w:szCs w:val="24"/>
              </w:rPr>
              <w:softHyphen/>
              <w:t>измерительный инструмент;</w:t>
            </w:r>
          </w:p>
          <w:p w:rsidR="00BE10B1" w:rsidRPr="009C43A0" w:rsidRDefault="00BE10B1" w:rsidP="00A16245">
            <w:pPr>
              <w:pStyle w:val="28"/>
              <w:shd w:val="clear" w:color="auto" w:fill="auto"/>
              <w:spacing w:after="0" w:line="276" w:lineRule="auto"/>
              <w:ind w:firstLine="361"/>
              <w:jc w:val="both"/>
              <w:rPr>
                <w:color w:val="000000"/>
                <w:sz w:val="24"/>
                <w:szCs w:val="24"/>
              </w:rPr>
            </w:pPr>
            <w:r w:rsidRPr="009C43A0">
              <w:rPr>
                <w:color w:val="000000"/>
                <w:sz w:val="24"/>
                <w:szCs w:val="24"/>
              </w:rPr>
              <w:t xml:space="preserve">использовать физико-химические методы исследования </w:t>
            </w:r>
            <w:r w:rsidRPr="009C43A0">
              <w:rPr>
                <w:b/>
                <w:bCs/>
                <w:color w:val="000000"/>
                <w:sz w:val="24"/>
                <w:szCs w:val="24"/>
              </w:rPr>
              <w:tab/>
            </w:r>
            <w:r w:rsidRPr="009C43A0">
              <w:rPr>
                <w:color w:val="000000"/>
                <w:sz w:val="24"/>
                <w:szCs w:val="24"/>
              </w:rPr>
              <w:t>металлов;</w:t>
            </w:r>
          </w:p>
          <w:p w:rsidR="00BE10B1" w:rsidRPr="009C43A0" w:rsidRDefault="00BE10B1" w:rsidP="00A16245">
            <w:pPr>
              <w:pStyle w:val="28"/>
              <w:shd w:val="clear" w:color="auto" w:fill="auto"/>
              <w:spacing w:after="0" w:line="276" w:lineRule="auto"/>
              <w:ind w:firstLine="361"/>
              <w:jc w:val="both"/>
              <w:rPr>
                <w:b/>
                <w:bCs/>
                <w:color w:val="000000"/>
                <w:sz w:val="24"/>
                <w:szCs w:val="24"/>
              </w:rPr>
            </w:pPr>
            <w:r w:rsidRPr="009C43A0">
              <w:rPr>
                <w:color w:val="000000"/>
                <w:sz w:val="24"/>
                <w:szCs w:val="24"/>
              </w:rPr>
              <w:t>пользоваться справочными таблицами для определения свойств</w:t>
            </w:r>
            <w:r w:rsidRPr="009C43A0">
              <w:rPr>
                <w:b/>
                <w:bCs/>
                <w:color w:val="000000"/>
                <w:sz w:val="24"/>
                <w:szCs w:val="24"/>
              </w:rPr>
              <w:tab/>
            </w:r>
          </w:p>
          <w:p w:rsidR="00BE10B1" w:rsidRPr="009C43A0" w:rsidRDefault="00BE10B1" w:rsidP="00A16245">
            <w:pPr>
              <w:pStyle w:val="Bodytext90"/>
              <w:shd w:val="clear" w:color="auto" w:fill="auto"/>
              <w:tabs>
                <w:tab w:val="left" w:pos="1075"/>
                <w:tab w:val="left" w:pos="7329"/>
                <w:tab w:val="left" w:pos="9206"/>
                <w:tab w:val="left" w:pos="10958"/>
                <w:tab w:val="left" w:pos="13555"/>
              </w:tabs>
              <w:spacing w:line="276" w:lineRule="auto"/>
              <w:ind w:firstLine="361"/>
              <w:rPr>
                <w:color w:val="000000"/>
              </w:rPr>
            </w:pPr>
            <w:r w:rsidRPr="009C43A0">
              <w:rPr>
                <w:color w:val="000000"/>
              </w:rPr>
              <w:t>материалов;</w:t>
            </w:r>
          </w:p>
          <w:p w:rsidR="00BE10B1" w:rsidRPr="009C43A0" w:rsidRDefault="00BE10B1" w:rsidP="00A16245">
            <w:pPr>
              <w:pStyle w:val="Bodytext90"/>
              <w:shd w:val="clear" w:color="auto" w:fill="auto"/>
              <w:tabs>
                <w:tab w:val="left" w:pos="1075"/>
                <w:tab w:val="left" w:pos="7329"/>
                <w:tab w:val="left" w:pos="9206"/>
                <w:tab w:val="left" w:pos="10958"/>
                <w:tab w:val="left" w:pos="13555"/>
              </w:tabs>
              <w:spacing w:line="276" w:lineRule="auto"/>
              <w:ind w:firstLine="361"/>
              <w:rPr>
                <w:color w:val="000000"/>
              </w:rPr>
            </w:pPr>
            <w:r w:rsidRPr="009C43A0">
              <w:rPr>
                <w:color w:val="000000"/>
              </w:rPr>
              <w:t xml:space="preserve">выбирать материалы для осуществления </w:t>
            </w:r>
            <w:proofErr w:type="gramStart"/>
            <w:r w:rsidRPr="009C43A0">
              <w:rPr>
                <w:color w:val="000000"/>
              </w:rPr>
              <w:t>профессиональной</w:t>
            </w:r>
            <w:proofErr w:type="gramEnd"/>
            <w:r w:rsidRPr="009C43A0">
              <w:rPr>
                <w:b/>
                <w:bCs/>
                <w:color w:val="000000"/>
              </w:rPr>
              <w:tab/>
            </w:r>
          </w:p>
          <w:p w:rsidR="00BE10B1" w:rsidRPr="009C43A0" w:rsidRDefault="00BE10B1" w:rsidP="00A16245">
            <w:pPr>
              <w:spacing w:after="0"/>
              <w:ind w:firstLine="361"/>
              <w:rPr>
                <w:rFonts w:ascii="Times New Roman" w:hAnsi="Times New Roman"/>
                <w:color w:val="000000"/>
                <w:sz w:val="24"/>
                <w:szCs w:val="24"/>
              </w:rPr>
            </w:pPr>
            <w:r w:rsidRPr="009C43A0">
              <w:rPr>
                <w:rFonts w:ascii="Times New Roman" w:hAnsi="Times New Roman"/>
                <w:color w:val="000000"/>
                <w:sz w:val="24"/>
                <w:szCs w:val="24"/>
              </w:rPr>
              <w:t>деятельности;</w:t>
            </w:r>
          </w:p>
          <w:p w:rsidR="00BE10B1" w:rsidRPr="009C43A0" w:rsidRDefault="00BE10B1" w:rsidP="00A16245">
            <w:pPr>
              <w:spacing w:after="0"/>
              <w:ind w:firstLine="361"/>
              <w:rPr>
                <w:rStyle w:val="211pt"/>
                <w:sz w:val="24"/>
                <w:szCs w:val="24"/>
              </w:rPr>
            </w:pPr>
            <w:r w:rsidRPr="009C43A0">
              <w:rPr>
                <w:rStyle w:val="211pt"/>
                <w:sz w:val="24"/>
                <w:szCs w:val="24"/>
              </w:rPr>
              <w:t>устанавливать оптимальный режим токарной обработки в соответствии с технологической картой;</w:t>
            </w:r>
          </w:p>
          <w:p w:rsidR="00BE10B1" w:rsidRPr="009C43A0" w:rsidRDefault="00BE10B1" w:rsidP="00A16245">
            <w:pPr>
              <w:spacing w:after="0"/>
              <w:ind w:firstLine="361"/>
              <w:rPr>
                <w:rFonts w:ascii="Times New Roman" w:hAnsi="Times New Roman"/>
                <w:bCs/>
                <w:color w:val="000000"/>
                <w:lang w:eastAsia="en-US"/>
              </w:rPr>
            </w:pPr>
            <w:r w:rsidRPr="009C43A0">
              <w:rPr>
                <w:rStyle w:val="211pt"/>
                <w:sz w:val="24"/>
                <w:szCs w:val="24"/>
              </w:rPr>
              <w:t>осуществлять токарную обработку деталей средней сложности на ун</w:t>
            </w:r>
            <w:r w:rsidRPr="009C43A0">
              <w:rPr>
                <w:rStyle w:val="211pt"/>
                <w:sz w:val="24"/>
                <w:szCs w:val="24"/>
              </w:rPr>
              <w:t>и</w:t>
            </w:r>
            <w:r w:rsidRPr="009C43A0">
              <w:rPr>
                <w:rStyle w:val="211pt"/>
                <w:sz w:val="24"/>
                <w:szCs w:val="24"/>
              </w:rPr>
              <w:t>версальных и специализированных станках, в том числе на крупногабари</w:t>
            </w:r>
            <w:r w:rsidRPr="009C43A0">
              <w:rPr>
                <w:rStyle w:val="211pt"/>
                <w:sz w:val="24"/>
                <w:szCs w:val="24"/>
              </w:rPr>
              <w:t>т</w:t>
            </w:r>
            <w:r w:rsidRPr="009C43A0">
              <w:rPr>
                <w:rStyle w:val="211pt"/>
                <w:sz w:val="24"/>
                <w:szCs w:val="24"/>
              </w:rPr>
              <w:t>ных и многосуппортных</w:t>
            </w:r>
          </w:p>
        </w:tc>
      </w:tr>
      <w:tr w:rsidR="00BE10B1" w:rsidRPr="009C43A0" w:rsidTr="00A16245">
        <w:tc>
          <w:tcPr>
            <w:tcW w:w="1526" w:type="dxa"/>
          </w:tcPr>
          <w:p w:rsidR="00BE10B1" w:rsidRPr="009C43A0" w:rsidRDefault="00BE10B1" w:rsidP="00A16245">
            <w:pPr>
              <w:spacing w:after="0" w:line="360" w:lineRule="auto"/>
              <w:rPr>
                <w:rFonts w:ascii="Times New Roman" w:hAnsi="Times New Roman"/>
                <w:b/>
                <w:bCs/>
                <w:color w:val="000000"/>
                <w:sz w:val="24"/>
                <w:szCs w:val="24"/>
                <w:lang w:eastAsia="en-US"/>
              </w:rPr>
            </w:pPr>
            <w:r w:rsidRPr="009C43A0">
              <w:rPr>
                <w:rFonts w:ascii="Times New Roman" w:hAnsi="Times New Roman"/>
                <w:b/>
                <w:bCs/>
                <w:color w:val="000000"/>
                <w:sz w:val="24"/>
                <w:szCs w:val="24"/>
                <w:lang w:eastAsia="en-US"/>
              </w:rPr>
              <w:t>знать</w:t>
            </w:r>
          </w:p>
        </w:tc>
        <w:tc>
          <w:tcPr>
            <w:tcW w:w="8080" w:type="dxa"/>
          </w:tcPr>
          <w:p w:rsidR="00BE10B1" w:rsidRPr="009C43A0" w:rsidRDefault="00BE10B1" w:rsidP="00A16245">
            <w:pPr>
              <w:pStyle w:val="28"/>
              <w:shd w:val="clear" w:color="auto" w:fill="auto"/>
              <w:spacing w:after="0" w:line="276" w:lineRule="auto"/>
              <w:ind w:firstLine="361"/>
              <w:jc w:val="both"/>
              <w:rPr>
                <w:rStyle w:val="211pt"/>
                <w:sz w:val="24"/>
                <w:szCs w:val="24"/>
              </w:rPr>
            </w:pPr>
            <w:r w:rsidRPr="009C43A0">
              <w:rPr>
                <w:rStyle w:val="211pt"/>
                <w:sz w:val="24"/>
                <w:szCs w:val="24"/>
              </w:rPr>
              <w:t>правила подготовки к работе и содержания рабочих мест токаря, треб</w:t>
            </w:r>
            <w:r w:rsidRPr="009C43A0">
              <w:rPr>
                <w:rStyle w:val="211pt"/>
                <w:sz w:val="24"/>
                <w:szCs w:val="24"/>
              </w:rPr>
              <w:t>о</w:t>
            </w:r>
            <w:r w:rsidRPr="009C43A0">
              <w:rPr>
                <w:rStyle w:val="211pt"/>
                <w:sz w:val="24"/>
                <w:szCs w:val="24"/>
              </w:rPr>
              <w:t xml:space="preserve">вания охраны труда, производственной санитарии, пожарной безопасности и </w:t>
            </w:r>
            <w:proofErr w:type="spellStart"/>
            <w:r w:rsidRPr="009C43A0">
              <w:rPr>
                <w:rStyle w:val="211pt"/>
                <w:sz w:val="24"/>
                <w:szCs w:val="24"/>
              </w:rPr>
              <w:t>электробезопасности</w:t>
            </w:r>
            <w:proofErr w:type="spellEnd"/>
            <w:r w:rsidRPr="009C43A0">
              <w:rPr>
                <w:rStyle w:val="211pt"/>
                <w:sz w:val="24"/>
                <w:szCs w:val="24"/>
              </w:rPr>
              <w:t>;</w:t>
            </w:r>
          </w:p>
          <w:p w:rsidR="00BE10B1" w:rsidRPr="009C43A0" w:rsidRDefault="00BE10B1" w:rsidP="00A16245">
            <w:pPr>
              <w:pStyle w:val="28"/>
              <w:shd w:val="clear" w:color="auto" w:fill="auto"/>
              <w:spacing w:after="0" w:line="276" w:lineRule="auto"/>
              <w:ind w:firstLine="361"/>
              <w:jc w:val="both"/>
              <w:rPr>
                <w:rStyle w:val="211pt"/>
                <w:sz w:val="24"/>
                <w:szCs w:val="24"/>
              </w:rPr>
            </w:pPr>
            <w:r w:rsidRPr="009C43A0">
              <w:rPr>
                <w:rStyle w:val="211pt"/>
                <w:sz w:val="24"/>
                <w:szCs w:val="24"/>
              </w:rPr>
              <w:t xml:space="preserve">конструктивные особенности, правила управления, </w:t>
            </w:r>
            <w:proofErr w:type="spellStart"/>
            <w:r w:rsidRPr="009C43A0">
              <w:rPr>
                <w:rStyle w:val="211pt"/>
                <w:sz w:val="24"/>
                <w:szCs w:val="24"/>
              </w:rPr>
              <w:t>подналадки</w:t>
            </w:r>
            <w:proofErr w:type="spellEnd"/>
            <w:r w:rsidRPr="009C43A0">
              <w:rPr>
                <w:rStyle w:val="211pt"/>
                <w:sz w:val="24"/>
                <w:szCs w:val="24"/>
              </w:rPr>
              <w:t xml:space="preserve"> и пр</w:t>
            </w:r>
            <w:r w:rsidRPr="009C43A0">
              <w:rPr>
                <w:rStyle w:val="211pt"/>
                <w:sz w:val="24"/>
                <w:szCs w:val="24"/>
              </w:rPr>
              <w:t>о</w:t>
            </w:r>
            <w:r w:rsidRPr="009C43A0">
              <w:rPr>
                <w:rStyle w:val="211pt"/>
                <w:sz w:val="24"/>
                <w:szCs w:val="24"/>
              </w:rPr>
              <w:t>верки на точность токарных станков различных типов;</w:t>
            </w:r>
          </w:p>
          <w:p w:rsidR="00BE10B1" w:rsidRPr="009C43A0" w:rsidRDefault="00BE10B1" w:rsidP="00A16245">
            <w:pPr>
              <w:pStyle w:val="28"/>
              <w:shd w:val="clear" w:color="auto" w:fill="auto"/>
              <w:spacing w:after="0" w:line="276" w:lineRule="auto"/>
              <w:ind w:firstLine="361"/>
              <w:jc w:val="both"/>
              <w:rPr>
                <w:rStyle w:val="211pt"/>
                <w:sz w:val="24"/>
                <w:szCs w:val="24"/>
              </w:rPr>
            </w:pPr>
            <w:r w:rsidRPr="009C43A0">
              <w:rPr>
                <w:rStyle w:val="211pt"/>
                <w:sz w:val="24"/>
                <w:szCs w:val="24"/>
              </w:rPr>
              <w:t>правила перемещения грузов и эксплуатации специальных транспор</w:t>
            </w:r>
            <w:r w:rsidRPr="009C43A0">
              <w:rPr>
                <w:rStyle w:val="211pt"/>
                <w:sz w:val="24"/>
                <w:szCs w:val="24"/>
              </w:rPr>
              <w:t>т</w:t>
            </w:r>
            <w:r w:rsidRPr="009C43A0">
              <w:rPr>
                <w:rStyle w:val="211pt"/>
                <w:sz w:val="24"/>
                <w:szCs w:val="24"/>
              </w:rPr>
              <w:t>ных и грузовых средств;</w:t>
            </w:r>
          </w:p>
          <w:p w:rsidR="00BE10B1" w:rsidRPr="009C43A0" w:rsidRDefault="00BE10B1" w:rsidP="00A16245">
            <w:pPr>
              <w:spacing w:after="0"/>
              <w:ind w:firstLine="361"/>
              <w:jc w:val="both"/>
              <w:rPr>
                <w:rFonts w:ascii="Times New Roman" w:hAnsi="Times New Roman"/>
                <w:sz w:val="24"/>
                <w:szCs w:val="24"/>
              </w:rPr>
            </w:pPr>
            <w:r w:rsidRPr="009C43A0">
              <w:rPr>
                <w:rFonts w:ascii="Times New Roman" w:hAnsi="Times New Roman"/>
                <w:sz w:val="24"/>
                <w:szCs w:val="24"/>
              </w:rPr>
              <w:t>правила и нормы охраны труда, техники безопасности,  личной и прои</w:t>
            </w:r>
            <w:r w:rsidRPr="009C43A0">
              <w:rPr>
                <w:rFonts w:ascii="Times New Roman" w:hAnsi="Times New Roman"/>
                <w:sz w:val="24"/>
                <w:szCs w:val="24"/>
              </w:rPr>
              <w:t>з</w:t>
            </w:r>
            <w:r w:rsidRPr="009C43A0">
              <w:rPr>
                <w:rFonts w:ascii="Times New Roman" w:hAnsi="Times New Roman"/>
                <w:sz w:val="24"/>
                <w:szCs w:val="24"/>
              </w:rPr>
              <w:t>водственной санитарии и противопожарной защиты;</w:t>
            </w:r>
          </w:p>
          <w:p w:rsidR="00BE10B1" w:rsidRPr="009C43A0" w:rsidRDefault="00BE10B1" w:rsidP="00A16245">
            <w:pPr>
              <w:pStyle w:val="28"/>
              <w:shd w:val="clear" w:color="auto" w:fill="auto"/>
              <w:spacing w:after="0" w:line="276" w:lineRule="auto"/>
              <w:ind w:firstLine="361"/>
              <w:jc w:val="both"/>
              <w:rPr>
                <w:rStyle w:val="211pt"/>
                <w:sz w:val="24"/>
                <w:szCs w:val="24"/>
              </w:rPr>
            </w:pPr>
            <w:r w:rsidRPr="009C43A0">
              <w:rPr>
                <w:rStyle w:val="211pt"/>
                <w:sz w:val="24"/>
                <w:szCs w:val="24"/>
              </w:rPr>
              <w:t>устройство, правила применения, проверки на точность универсальных и специальных приспособлений, контрольно</w:t>
            </w:r>
            <w:r w:rsidRPr="009C43A0">
              <w:rPr>
                <w:rStyle w:val="211pt"/>
                <w:sz w:val="24"/>
                <w:szCs w:val="24"/>
              </w:rPr>
              <w:softHyphen/>
              <w:t>-измерительных инструментов;</w:t>
            </w:r>
          </w:p>
          <w:p w:rsidR="00BE10B1" w:rsidRPr="009C43A0" w:rsidRDefault="00BE10B1" w:rsidP="00A16245">
            <w:pPr>
              <w:pStyle w:val="Bodytext40"/>
              <w:shd w:val="clear" w:color="auto" w:fill="auto"/>
              <w:spacing w:line="276" w:lineRule="auto"/>
              <w:ind w:firstLine="361"/>
              <w:jc w:val="both"/>
            </w:pPr>
            <w:r w:rsidRPr="009C43A0">
              <w:t>устройство, назначение, правила настройки и регулирования контрольно - измерительных инструментов и приборов;</w:t>
            </w:r>
          </w:p>
          <w:p w:rsidR="00BE10B1" w:rsidRPr="009C43A0" w:rsidRDefault="00BE10B1" w:rsidP="00A16245">
            <w:pPr>
              <w:pStyle w:val="Bodytext40"/>
              <w:shd w:val="clear" w:color="auto" w:fill="auto"/>
              <w:spacing w:line="276" w:lineRule="auto"/>
              <w:ind w:firstLine="361"/>
              <w:jc w:val="both"/>
            </w:pPr>
            <w:r w:rsidRPr="009C43A0">
              <w:t>методы и средства контроля обработанных поверхностей;</w:t>
            </w:r>
          </w:p>
          <w:p w:rsidR="00BE10B1" w:rsidRPr="009C43A0" w:rsidRDefault="00BE10B1" w:rsidP="00A16245">
            <w:pPr>
              <w:pStyle w:val="Bodytext40"/>
              <w:shd w:val="clear" w:color="auto" w:fill="auto"/>
              <w:spacing w:line="276" w:lineRule="auto"/>
              <w:ind w:firstLine="361"/>
              <w:jc w:val="both"/>
            </w:pPr>
            <w:r w:rsidRPr="009C43A0">
              <w:t>основные свойства и классификацию материалов,</w:t>
            </w:r>
            <w:r w:rsidRPr="009C43A0">
              <w:rPr>
                <w:b/>
                <w:bCs/>
              </w:rPr>
              <w:tab/>
            </w:r>
            <w:r w:rsidRPr="009C43A0">
              <w:t>использующихся</w:t>
            </w:r>
          </w:p>
          <w:p w:rsidR="00BE10B1" w:rsidRPr="009C43A0" w:rsidRDefault="00BE10B1" w:rsidP="00A16245">
            <w:pPr>
              <w:pStyle w:val="Bodytext90"/>
              <w:shd w:val="clear" w:color="auto" w:fill="auto"/>
              <w:tabs>
                <w:tab w:val="left" w:pos="1075"/>
                <w:tab w:val="left" w:pos="7329"/>
                <w:tab w:val="left" w:pos="9206"/>
                <w:tab w:val="left" w:pos="10958"/>
                <w:tab w:val="left" w:pos="13555"/>
              </w:tabs>
              <w:spacing w:line="276" w:lineRule="auto"/>
              <w:ind w:firstLine="361"/>
            </w:pPr>
            <w:r w:rsidRPr="009C43A0">
              <w:t>в профессиональной деятельности;</w:t>
            </w:r>
          </w:p>
          <w:p w:rsidR="00BE10B1" w:rsidRPr="009C43A0" w:rsidRDefault="00BE10B1" w:rsidP="00A16245">
            <w:pPr>
              <w:pStyle w:val="Bodytext90"/>
              <w:shd w:val="clear" w:color="auto" w:fill="auto"/>
              <w:tabs>
                <w:tab w:val="left" w:pos="1075"/>
                <w:tab w:val="left" w:pos="7329"/>
                <w:tab w:val="left" w:pos="9206"/>
                <w:tab w:val="left" w:pos="10958"/>
                <w:tab w:val="left" w:pos="13555"/>
              </w:tabs>
              <w:spacing w:line="276" w:lineRule="auto"/>
              <w:ind w:firstLine="361"/>
            </w:pPr>
            <w:r w:rsidRPr="009C43A0">
              <w:t>наименование, маркировку, свойства обрабатываемого материала;</w:t>
            </w:r>
            <w:r w:rsidRPr="009C43A0">
              <w:rPr>
                <w:b/>
                <w:bCs/>
              </w:rPr>
              <w:tab/>
            </w:r>
            <w:r w:rsidRPr="009C43A0">
              <w:rPr>
                <w:b/>
                <w:bCs/>
              </w:rPr>
              <w:tab/>
            </w:r>
            <w:r w:rsidRPr="009C43A0">
              <w:t>ПК 3.2</w:t>
            </w:r>
          </w:p>
          <w:p w:rsidR="00BE10B1" w:rsidRPr="009C43A0" w:rsidRDefault="00BE10B1" w:rsidP="00A16245">
            <w:pPr>
              <w:pStyle w:val="Bodytext90"/>
              <w:shd w:val="clear" w:color="auto" w:fill="auto"/>
              <w:tabs>
                <w:tab w:val="left" w:pos="1075"/>
                <w:tab w:val="left" w:pos="7329"/>
                <w:tab w:val="left" w:pos="9206"/>
                <w:tab w:val="left" w:pos="10958"/>
                <w:tab w:val="left" w:pos="13555"/>
              </w:tabs>
              <w:spacing w:line="276" w:lineRule="auto"/>
              <w:ind w:firstLine="361"/>
            </w:pPr>
            <w:r w:rsidRPr="009C43A0">
              <w:lastRenderedPageBreak/>
              <w:t>правила применения охлаждающих и смазывающих материалов;</w:t>
            </w:r>
            <w:r w:rsidRPr="009C43A0">
              <w:tab/>
            </w:r>
            <w:r w:rsidRPr="009C43A0">
              <w:tab/>
            </w:r>
            <w:r w:rsidRPr="009C43A0">
              <w:tab/>
            </w:r>
            <w:r w:rsidRPr="009C43A0">
              <w:tab/>
            </w:r>
          </w:p>
          <w:p w:rsidR="00BE10B1" w:rsidRPr="009C43A0" w:rsidRDefault="00BE10B1" w:rsidP="00A16245">
            <w:pPr>
              <w:tabs>
                <w:tab w:val="left" w:pos="1075"/>
                <w:tab w:val="left" w:pos="7329"/>
                <w:tab w:val="left" w:pos="9206"/>
                <w:tab w:val="left" w:pos="10958"/>
                <w:tab w:val="left" w:pos="13555"/>
              </w:tabs>
              <w:spacing w:after="0"/>
              <w:ind w:firstLine="361"/>
              <w:rPr>
                <w:rFonts w:ascii="Times New Roman" w:hAnsi="Times New Roman"/>
                <w:sz w:val="24"/>
                <w:szCs w:val="24"/>
              </w:rPr>
            </w:pPr>
            <w:r w:rsidRPr="009C43A0">
              <w:rPr>
                <w:rFonts w:ascii="Times New Roman" w:hAnsi="Times New Roman"/>
                <w:sz w:val="24"/>
                <w:szCs w:val="24"/>
              </w:rPr>
              <w:t>основные сведения о металлах и сплавах;</w:t>
            </w:r>
          </w:p>
          <w:p w:rsidR="00BE10B1" w:rsidRPr="009C43A0" w:rsidRDefault="00BE10B1" w:rsidP="00A16245">
            <w:pPr>
              <w:spacing w:after="0"/>
              <w:ind w:firstLine="361"/>
              <w:rPr>
                <w:rFonts w:ascii="Times New Roman" w:hAnsi="Times New Roman"/>
                <w:sz w:val="24"/>
                <w:szCs w:val="24"/>
              </w:rPr>
            </w:pPr>
            <w:r w:rsidRPr="009C43A0">
              <w:rPr>
                <w:rFonts w:ascii="Times New Roman" w:hAnsi="Times New Roman"/>
                <w:sz w:val="24"/>
                <w:szCs w:val="24"/>
              </w:rPr>
              <w:t>основные сведения о неметаллических, прокладочных, уплотнительных и электротехнических материалах, стали, их классификацию;</w:t>
            </w:r>
          </w:p>
          <w:p w:rsidR="00BE10B1" w:rsidRPr="009C43A0" w:rsidRDefault="00BE10B1" w:rsidP="00A16245">
            <w:pPr>
              <w:spacing w:after="0"/>
              <w:ind w:firstLine="361"/>
              <w:rPr>
                <w:rStyle w:val="211pt"/>
                <w:sz w:val="24"/>
                <w:szCs w:val="24"/>
              </w:rPr>
            </w:pPr>
            <w:r w:rsidRPr="009C43A0">
              <w:rPr>
                <w:rStyle w:val="211pt"/>
                <w:sz w:val="24"/>
                <w:szCs w:val="24"/>
              </w:rPr>
              <w:t>правила определения режимов резания по справочникам и паспорту станка;</w:t>
            </w:r>
          </w:p>
          <w:p w:rsidR="00BE10B1" w:rsidRPr="009C43A0" w:rsidRDefault="00BE10B1" w:rsidP="00A16245">
            <w:pPr>
              <w:spacing w:after="0"/>
              <w:ind w:firstLine="361"/>
              <w:rPr>
                <w:rFonts w:ascii="Times New Roman" w:hAnsi="Times New Roman"/>
                <w:bCs/>
                <w:color w:val="FF0000"/>
                <w:lang w:eastAsia="en-US"/>
              </w:rPr>
            </w:pPr>
            <w:r w:rsidRPr="009C43A0">
              <w:rPr>
                <w:rStyle w:val="211pt"/>
                <w:sz w:val="24"/>
                <w:szCs w:val="24"/>
              </w:rPr>
              <w:t>правила проведения и технологию проверки качества выполненных р</w:t>
            </w:r>
            <w:r w:rsidRPr="009C43A0">
              <w:rPr>
                <w:rStyle w:val="211pt"/>
                <w:sz w:val="24"/>
                <w:szCs w:val="24"/>
              </w:rPr>
              <w:t>а</w:t>
            </w:r>
            <w:r w:rsidRPr="009C43A0">
              <w:rPr>
                <w:rStyle w:val="211pt"/>
                <w:sz w:val="24"/>
                <w:szCs w:val="24"/>
              </w:rPr>
              <w:t>бот</w:t>
            </w:r>
          </w:p>
        </w:tc>
      </w:tr>
    </w:tbl>
    <w:p w:rsidR="00BE10B1" w:rsidRPr="009C43A0" w:rsidRDefault="00BE10B1" w:rsidP="00BE10B1">
      <w:pPr>
        <w:rPr>
          <w:rFonts w:ascii="Times New Roman" w:hAnsi="Times New Roman"/>
          <w:b/>
        </w:rPr>
      </w:pPr>
    </w:p>
    <w:p w:rsidR="00BE10B1" w:rsidRPr="009C43A0" w:rsidRDefault="00BE10B1" w:rsidP="00BE10B1">
      <w:pPr>
        <w:outlineLvl w:val="0"/>
        <w:rPr>
          <w:rFonts w:ascii="Times New Roman" w:hAnsi="Times New Roman"/>
          <w:b/>
        </w:rPr>
      </w:pPr>
      <w:r w:rsidRPr="004C6071">
        <w:rPr>
          <w:rFonts w:ascii="Times New Roman" w:hAnsi="Times New Roman"/>
          <w:b/>
        </w:rPr>
        <w:t>1.</w:t>
      </w:r>
      <w:r>
        <w:rPr>
          <w:rFonts w:ascii="Times New Roman" w:hAnsi="Times New Roman"/>
          <w:b/>
        </w:rPr>
        <w:t>2</w:t>
      </w:r>
      <w:r w:rsidRPr="004C6071">
        <w:rPr>
          <w:rFonts w:ascii="Times New Roman" w:hAnsi="Times New Roman"/>
          <w:b/>
        </w:rPr>
        <w:t>. Количество часов, отводимое на освоение профессионального модуля</w:t>
      </w:r>
    </w:p>
    <w:p w:rsidR="00BE10B1" w:rsidRPr="00F6269B" w:rsidRDefault="00BE10B1" w:rsidP="00BE10B1">
      <w:pPr>
        <w:spacing w:after="0"/>
        <w:ind w:firstLine="709"/>
        <w:rPr>
          <w:rFonts w:ascii="Times New Roman" w:eastAsiaTheme="minorEastAsia" w:hAnsi="Times New Roman"/>
          <w:sz w:val="24"/>
          <w:szCs w:val="24"/>
        </w:rPr>
      </w:pPr>
      <w:r w:rsidRPr="00F6269B">
        <w:rPr>
          <w:rFonts w:ascii="Times New Roman" w:eastAsiaTheme="minorEastAsia" w:hAnsi="Times New Roman"/>
          <w:sz w:val="24"/>
          <w:szCs w:val="24"/>
        </w:rPr>
        <w:t>Всего часов ________</w:t>
      </w:r>
      <w:r w:rsidRPr="00F6269B">
        <w:rPr>
          <w:rFonts w:ascii="Times New Roman" w:eastAsiaTheme="minorEastAsia" w:hAnsi="Times New Roman"/>
          <w:sz w:val="24"/>
          <w:szCs w:val="24"/>
          <w:u w:val="single"/>
        </w:rPr>
        <w:t>3</w:t>
      </w:r>
      <w:r>
        <w:rPr>
          <w:rFonts w:ascii="Times New Roman" w:eastAsiaTheme="minorEastAsia" w:hAnsi="Times New Roman"/>
          <w:sz w:val="24"/>
          <w:szCs w:val="24"/>
          <w:u w:val="single"/>
        </w:rPr>
        <w:t>52</w:t>
      </w:r>
      <w:r w:rsidRPr="00F6269B">
        <w:rPr>
          <w:rFonts w:ascii="Times New Roman" w:eastAsiaTheme="minorEastAsia" w:hAnsi="Times New Roman"/>
          <w:sz w:val="24"/>
          <w:szCs w:val="24"/>
          <w:u w:val="single"/>
        </w:rPr>
        <w:t xml:space="preserve"> час</w:t>
      </w:r>
      <w:r>
        <w:rPr>
          <w:rFonts w:ascii="Times New Roman" w:eastAsiaTheme="minorEastAsia" w:hAnsi="Times New Roman"/>
          <w:sz w:val="24"/>
          <w:szCs w:val="24"/>
          <w:u w:val="single"/>
        </w:rPr>
        <w:t>а</w:t>
      </w:r>
      <w:r w:rsidRPr="00F6269B">
        <w:rPr>
          <w:rFonts w:ascii="Times New Roman" w:eastAsiaTheme="minorEastAsia" w:hAnsi="Times New Roman"/>
          <w:sz w:val="24"/>
          <w:szCs w:val="24"/>
        </w:rPr>
        <w:t>___________________</w:t>
      </w:r>
    </w:p>
    <w:p w:rsidR="00BE10B1" w:rsidRPr="00F6269B" w:rsidRDefault="00BE10B1" w:rsidP="00BE10B1">
      <w:pPr>
        <w:spacing w:after="0"/>
        <w:ind w:firstLine="709"/>
        <w:rPr>
          <w:rFonts w:ascii="Times New Roman" w:eastAsiaTheme="minorEastAsia" w:hAnsi="Times New Roman"/>
          <w:sz w:val="24"/>
          <w:szCs w:val="24"/>
        </w:rPr>
      </w:pPr>
      <w:r w:rsidRPr="00F6269B">
        <w:rPr>
          <w:rFonts w:ascii="Times New Roman" w:eastAsiaTheme="minorEastAsia" w:hAnsi="Times New Roman"/>
          <w:sz w:val="24"/>
          <w:szCs w:val="24"/>
        </w:rPr>
        <w:t>в том числе в форме практической подготовки____</w:t>
      </w:r>
      <w:r>
        <w:rPr>
          <w:rFonts w:ascii="Times New Roman" w:eastAsiaTheme="minorEastAsia" w:hAnsi="Times New Roman"/>
          <w:sz w:val="24"/>
          <w:szCs w:val="24"/>
          <w:u w:val="single"/>
        </w:rPr>
        <w:t>168</w:t>
      </w:r>
      <w:r w:rsidRPr="00F6269B">
        <w:rPr>
          <w:rFonts w:ascii="Times New Roman" w:eastAsiaTheme="minorEastAsia" w:hAnsi="Times New Roman"/>
          <w:sz w:val="24"/>
          <w:szCs w:val="24"/>
          <w:u w:val="single"/>
        </w:rPr>
        <w:t xml:space="preserve"> часов</w:t>
      </w:r>
      <w:r w:rsidRPr="00F6269B">
        <w:rPr>
          <w:rFonts w:ascii="Times New Roman" w:eastAsiaTheme="minorEastAsia" w:hAnsi="Times New Roman"/>
          <w:sz w:val="24"/>
          <w:szCs w:val="24"/>
        </w:rPr>
        <w:t xml:space="preserve"> ________</w:t>
      </w:r>
    </w:p>
    <w:p w:rsidR="00BE10B1" w:rsidRPr="00F6269B" w:rsidRDefault="00BE10B1" w:rsidP="00BE10B1">
      <w:pPr>
        <w:spacing w:after="0"/>
        <w:ind w:firstLine="709"/>
        <w:rPr>
          <w:rFonts w:ascii="Times New Roman" w:eastAsiaTheme="minorEastAsia" w:hAnsi="Times New Roman"/>
          <w:sz w:val="24"/>
          <w:szCs w:val="24"/>
        </w:rPr>
      </w:pPr>
    </w:p>
    <w:p w:rsidR="00BE10B1" w:rsidRPr="00F6269B" w:rsidRDefault="00BE10B1" w:rsidP="00BE10B1">
      <w:pPr>
        <w:spacing w:after="0"/>
        <w:ind w:firstLine="709"/>
        <w:rPr>
          <w:rFonts w:ascii="Times New Roman" w:eastAsiaTheme="minorEastAsia" w:hAnsi="Times New Roman"/>
          <w:sz w:val="24"/>
          <w:szCs w:val="24"/>
        </w:rPr>
      </w:pPr>
      <w:r w:rsidRPr="00F6269B">
        <w:rPr>
          <w:rFonts w:ascii="Times New Roman" w:eastAsiaTheme="minorEastAsia" w:hAnsi="Times New Roman"/>
          <w:sz w:val="24"/>
          <w:szCs w:val="24"/>
        </w:rPr>
        <w:t>Из них на освоение МДК___</w:t>
      </w:r>
      <w:r>
        <w:rPr>
          <w:rFonts w:ascii="Times New Roman" w:eastAsiaTheme="minorEastAsia" w:hAnsi="Times New Roman"/>
          <w:sz w:val="24"/>
          <w:szCs w:val="24"/>
          <w:u w:val="single"/>
        </w:rPr>
        <w:t>226</w:t>
      </w:r>
      <w:r w:rsidRPr="00F6269B">
        <w:rPr>
          <w:rFonts w:ascii="Times New Roman" w:eastAsiaTheme="minorEastAsia" w:hAnsi="Times New Roman"/>
          <w:sz w:val="24"/>
          <w:szCs w:val="24"/>
          <w:u w:val="single"/>
        </w:rPr>
        <w:t xml:space="preserve"> час</w:t>
      </w:r>
      <w:r>
        <w:rPr>
          <w:rFonts w:ascii="Times New Roman" w:eastAsiaTheme="minorEastAsia" w:hAnsi="Times New Roman"/>
          <w:sz w:val="24"/>
          <w:szCs w:val="24"/>
          <w:u w:val="single"/>
        </w:rPr>
        <w:t>ов</w:t>
      </w:r>
      <w:r w:rsidRPr="00F6269B">
        <w:rPr>
          <w:rFonts w:ascii="Times New Roman" w:eastAsiaTheme="minorEastAsia" w:hAnsi="Times New Roman"/>
          <w:sz w:val="24"/>
          <w:szCs w:val="24"/>
        </w:rPr>
        <w:t>______________</w:t>
      </w:r>
    </w:p>
    <w:p w:rsidR="00BE10B1" w:rsidRPr="00F6269B" w:rsidRDefault="00BE10B1" w:rsidP="00BE10B1">
      <w:pPr>
        <w:spacing w:after="0"/>
        <w:ind w:firstLine="709"/>
        <w:rPr>
          <w:rFonts w:ascii="Times New Roman" w:eastAsiaTheme="minorEastAsia" w:hAnsi="Times New Roman"/>
          <w:sz w:val="24"/>
          <w:szCs w:val="24"/>
        </w:rPr>
      </w:pPr>
      <w:r w:rsidRPr="00F6269B">
        <w:rPr>
          <w:rFonts w:ascii="Times New Roman" w:eastAsiaTheme="minorEastAsia" w:hAnsi="Times New Roman"/>
          <w:sz w:val="24"/>
          <w:szCs w:val="24"/>
        </w:rPr>
        <w:t>в том числе самостоятельная работа____</w:t>
      </w:r>
      <w:r>
        <w:rPr>
          <w:rFonts w:ascii="Times New Roman" w:eastAsiaTheme="minorEastAsia" w:hAnsi="Times New Roman"/>
          <w:sz w:val="24"/>
          <w:szCs w:val="24"/>
          <w:u w:val="single"/>
        </w:rPr>
        <w:t>18</w:t>
      </w:r>
      <w:r w:rsidRPr="00F6269B">
        <w:rPr>
          <w:rFonts w:ascii="Times New Roman" w:eastAsiaTheme="minorEastAsia" w:hAnsi="Times New Roman"/>
          <w:sz w:val="24"/>
          <w:szCs w:val="24"/>
          <w:u w:val="single"/>
        </w:rPr>
        <w:t xml:space="preserve"> час</w:t>
      </w:r>
      <w:r>
        <w:rPr>
          <w:rFonts w:ascii="Times New Roman" w:eastAsiaTheme="minorEastAsia" w:hAnsi="Times New Roman"/>
          <w:sz w:val="24"/>
          <w:szCs w:val="24"/>
          <w:u w:val="single"/>
        </w:rPr>
        <w:t>ов</w:t>
      </w:r>
      <w:r w:rsidRPr="00F6269B">
        <w:rPr>
          <w:rFonts w:ascii="Times New Roman" w:eastAsiaTheme="minorEastAsia" w:hAnsi="Times New Roman"/>
          <w:sz w:val="24"/>
          <w:szCs w:val="24"/>
        </w:rPr>
        <w:t xml:space="preserve">______ </w:t>
      </w:r>
    </w:p>
    <w:p w:rsidR="00BE10B1" w:rsidRPr="00F6269B" w:rsidRDefault="00BE10B1" w:rsidP="00BE10B1">
      <w:pPr>
        <w:spacing w:after="0"/>
        <w:ind w:firstLine="709"/>
        <w:rPr>
          <w:rFonts w:ascii="Times New Roman" w:eastAsiaTheme="minorEastAsia" w:hAnsi="Times New Roman"/>
          <w:sz w:val="24"/>
          <w:szCs w:val="24"/>
        </w:rPr>
      </w:pPr>
      <w:r w:rsidRPr="00F6269B">
        <w:rPr>
          <w:rFonts w:ascii="Times New Roman" w:eastAsiaTheme="minorEastAsia" w:hAnsi="Times New Roman"/>
          <w:sz w:val="24"/>
          <w:szCs w:val="24"/>
        </w:rPr>
        <w:t xml:space="preserve">практики, в том числе </w:t>
      </w:r>
      <w:proofErr w:type="gramStart"/>
      <w:r w:rsidRPr="00F6269B">
        <w:rPr>
          <w:rFonts w:ascii="Times New Roman" w:eastAsiaTheme="minorEastAsia" w:hAnsi="Times New Roman"/>
          <w:sz w:val="24"/>
          <w:szCs w:val="24"/>
        </w:rPr>
        <w:t>учебная</w:t>
      </w:r>
      <w:proofErr w:type="gramEnd"/>
      <w:r w:rsidRPr="00F6269B">
        <w:rPr>
          <w:rFonts w:ascii="Times New Roman" w:eastAsiaTheme="minorEastAsia" w:hAnsi="Times New Roman"/>
          <w:sz w:val="24"/>
          <w:szCs w:val="24"/>
        </w:rPr>
        <w:t xml:space="preserve"> __</w:t>
      </w:r>
      <w:r>
        <w:rPr>
          <w:rFonts w:ascii="Times New Roman" w:eastAsiaTheme="minorEastAsia" w:hAnsi="Times New Roman"/>
          <w:sz w:val="24"/>
          <w:szCs w:val="24"/>
          <w:u w:val="single"/>
        </w:rPr>
        <w:t>72</w:t>
      </w:r>
      <w:r w:rsidRPr="00F6269B">
        <w:rPr>
          <w:rFonts w:ascii="Times New Roman" w:eastAsiaTheme="minorEastAsia" w:hAnsi="Times New Roman"/>
          <w:sz w:val="24"/>
          <w:szCs w:val="24"/>
          <w:u w:val="single"/>
        </w:rPr>
        <w:t xml:space="preserve"> час</w:t>
      </w:r>
      <w:r>
        <w:rPr>
          <w:rFonts w:ascii="Times New Roman" w:eastAsiaTheme="minorEastAsia" w:hAnsi="Times New Roman"/>
          <w:sz w:val="24"/>
          <w:szCs w:val="24"/>
          <w:u w:val="single"/>
        </w:rPr>
        <w:t>а</w:t>
      </w:r>
      <w:r w:rsidRPr="00F6269B">
        <w:rPr>
          <w:rFonts w:ascii="Times New Roman" w:eastAsiaTheme="minorEastAsia" w:hAnsi="Times New Roman"/>
          <w:sz w:val="24"/>
          <w:szCs w:val="24"/>
        </w:rPr>
        <w:t>_______________</w:t>
      </w:r>
    </w:p>
    <w:p w:rsidR="00BE10B1" w:rsidRPr="00F6269B" w:rsidRDefault="00BE10B1" w:rsidP="00BE10B1">
      <w:pPr>
        <w:spacing w:after="0"/>
        <w:ind w:firstLine="709"/>
        <w:rPr>
          <w:rFonts w:ascii="Times New Roman" w:eastAsiaTheme="minorEastAsia" w:hAnsi="Times New Roman"/>
          <w:sz w:val="24"/>
          <w:szCs w:val="24"/>
        </w:rPr>
      </w:pPr>
      <w:r w:rsidRPr="00F6269B">
        <w:rPr>
          <w:rFonts w:ascii="Times New Roman" w:eastAsiaTheme="minorEastAsia" w:hAnsi="Times New Roman"/>
          <w:sz w:val="24"/>
          <w:szCs w:val="24"/>
        </w:rPr>
        <w:t xml:space="preserve">   </w:t>
      </w:r>
      <w:proofErr w:type="gramStart"/>
      <w:r w:rsidRPr="00F6269B">
        <w:rPr>
          <w:rFonts w:ascii="Times New Roman" w:eastAsiaTheme="minorEastAsia" w:hAnsi="Times New Roman"/>
          <w:sz w:val="24"/>
          <w:szCs w:val="24"/>
        </w:rPr>
        <w:t>производственная</w:t>
      </w:r>
      <w:proofErr w:type="gramEnd"/>
      <w:r w:rsidRPr="00F6269B">
        <w:rPr>
          <w:rFonts w:ascii="Times New Roman" w:eastAsiaTheme="minorEastAsia" w:hAnsi="Times New Roman"/>
          <w:sz w:val="24"/>
          <w:szCs w:val="24"/>
        </w:rPr>
        <w:t xml:space="preserve"> _</w:t>
      </w:r>
      <w:r>
        <w:rPr>
          <w:rFonts w:ascii="Times New Roman" w:eastAsiaTheme="minorEastAsia" w:hAnsi="Times New Roman"/>
          <w:sz w:val="24"/>
          <w:szCs w:val="24"/>
          <w:u w:val="single"/>
        </w:rPr>
        <w:t>36</w:t>
      </w:r>
      <w:r w:rsidRPr="00F6269B">
        <w:rPr>
          <w:rFonts w:ascii="Times New Roman" w:eastAsiaTheme="minorEastAsia" w:hAnsi="Times New Roman"/>
          <w:sz w:val="24"/>
          <w:szCs w:val="24"/>
          <w:u w:val="single"/>
        </w:rPr>
        <w:t xml:space="preserve"> часов</w:t>
      </w:r>
      <w:r w:rsidRPr="00F6269B">
        <w:rPr>
          <w:rFonts w:ascii="Times New Roman" w:eastAsiaTheme="minorEastAsia" w:hAnsi="Times New Roman"/>
          <w:sz w:val="24"/>
          <w:szCs w:val="24"/>
        </w:rPr>
        <w:t>__________</w:t>
      </w:r>
    </w:p>
    <w:p w:rsidR="00BE10B1" w:rsidRPr="00F6269B" w:rsidRDefault="00BE10B1" w:rsidP="00BE10B1">
      <w:pPr>
        <w:spacing w:after="0"/>
        <w:ind w:firstLine="709"/>
        <w:rPr>
          <w:rFonts w:ascii="Times New Roman" w:eastAsiaTheme="minorEastAsia" w:hAnsi="Times New Roman"/>
          <w:sz w:val="24"/>
          <w:szCs w:val="24"/>
        </w:rPr>
      </w:pPr>
    </w:p>
    <w:p w:rsidR="00BE10B1" w:rsidRPr="00F6269B" w:rsidRDefault="00BE10B1" w:rsidP="00BE10B1">
      <w:pPr>
        <w:spacing w:after="0"/>
        <w:ind w:firstLine="709"/>
        <w:rPr>
          <w:rFonts w:ascii="Times New Roman" w:eastAsiaTheme="minorEastAsia" w:hAnsi="Times New Roman"/>
          <w:sz w:val="24"/>
          <w:szCs w:val="24"/>
        </w:rPr>
      </w:pPr>
      <w:r w:rsidRPr="00F6269B">
        <w:rPr>
          <w:rFonts w:ascii="Times New Roman" w:eastAsiaTheme="minorEastAsia" w:hAnsi="Times New Roman"/>
          <w:sz w:val="24"/>
          <w:szCs w:val="24"/>
        </w:rPr>
        <w:t>Промежуточная аттестация в форме экзамена ___</w:t>
      </w:r>
      <w:r>
        <w:rPr>
          <w:rFonts w:ascii="Times New Roman" w:eastAsiaTheme="minorEastAsia" w:hAnsi="Times New Roman"/>
          <w:sz w:val="24"/>
          <w:szCs w:val="24"/>
          <w:u w:val="single"/>
        </w:rPr>
        <w:t>12</w:t>
      </w:r>
      <w:r w:rsidRPr="00F6269B">
        <w:rPr>
          <w:rFonts w:ascii="Times New Roman" w:eastAsiaTheme="minorEastAsia" w:hAnsi="Times New Roman"/>
          <w:sz w:val="24"/>
          <w:szCs w:val="24"/>
          <w:u w:val="single"/>
        </w:rPr>
        <w:t xml:space="preserve"> </w:t>
      </w:r>
      <w:proofErr w:type="spellStart"/>
      <w:r w:rsidRPr="00F6269B">
        <w:rPr>
          <w:rFonts w:ascii="Times New Roman" w:eastAsiaTheme="minorEastAsia" w:hAnsi="Times New Roman"/>
          <w:sz w:val="24"/>
          <w:szCs w:val="24"/>
          <w:u w:val="single"/>
        </w:rPr>
        <w:t>часов</w:t>
      </w:r>
      <w:r w:rsidRPr="00F6269B">
        <w:rPr>
          <w:rFonts w:ascii="Times New Roman" w:eastAsiaTheme="minorEastAsia" w:hAnsi="Times New Roman"/>
          <w:sz w:val="24"/>
          <w:szCs w:val="24"/>
        </w:rPr>
        <w:t>_</w:t>
      </w:r>
      <w:proofErr w:type="spellEnd"/>
      <w:r w:rsidRPr="00F6269B">
        <w:rPr>
          <w:rFonts w:ascii="Times New Roman" w:eastAsiaTheme="minorEastAsia" w:hAnsi="Times New Roman"/>
          <w:sz w:val="24"/>
          <w:szCs w:val="24"/>
        </w:rPr>
        <w:t xml:space="preserve">. </w:t>
      </w:r>
    </w:p>
    <w:p w:rsidR="00BE10B1" w:rsidRDefault="00BE10B1" w:rsidP="00BE10B1">
      <w:pPr>
        <w:rPr>
          <w:rFonts w:ascii="Times New Roman" w:hAnsi="Times New Roman"/>
          <w:sz w:val="24"/>
          <w:szCs w:val="24"/>
        </w:rPr>
      </w:pPr>
    </w:p>
    <w:p w:rsidR="00BE10B1" w:rsidRDefault="00BE10B1" w:rsidP="00BE10B1">
      <w:pPr>
        <w:rPr>
          <w:rFonts w:ascii="Times New Roman" w:hAnsi="Times New Roman"/>
          <w:sz w:val="24"/>
          <w:szCs w:val="24"/>
        </w:rPr>
      </w:pPr>
    </w:p>
    <w:p w:rsidR="00BE10B1" w:rsidRDefault="00BE10B1" w:rsidP="00BE10B1">
      <w:pPr>
        <w:rPr>
          <w:rFonts w:ascii="Times New Roman" w:hAnsi="Times New Roman"/>
          <w:sz w:val="24"/>
          <w:szCs w:val="24"/>
        </w:rPr>
      </w:pPr>
    </w:p>
    <w:p w:rsidR="00BE10B1" w:rsidRDefault="00BE10B1" w:rsidP="00BE10B1">
      <w:pPr>
        <w:rPr>
          <w:rFonts w:ascii="Times New Roman" w:hAnsi="Times New Roman"/>
          <w:sz w:val="24"/>
          <w:szCs w:val="24"/>
        </w:rPr>
      </w:pPr>
    </w:p>
    <w:p w:rsidR="00BE10B1" w:rsidRPr="009C43A0" w:rsidRDefault="00BE10B1" w:rsidP="00BE10B1">
      <w:pPr>
        <w:rPr>
          <w:rFonts w:ascii="Times New Roman" w:hAnsi="Times New Roman"/>
          <w:b/>
          <w:i/>
        </w:rPr>
      </w:pPr>
    </w:p>
    <w:p w:rsidR="00BE10B1" w:rsidRPr="009C43A0" w:rsidRDefault="00BE10B1" w:rsidP="00BE10B1">
      <w:pPr>
        <w:rPr>
          <w:rFonts w:ascii="Times New Roman" w:hAnsi="Times New Roman"/>
          <w:b/>
          <w:i/>
        </w:rPr>
        <w:sectPr w:rsidR="00BE10B1" w:rsidRPr="009C43A0" w:rsidSect="00DC23D6">
          <w:pgSz w:w="11907" w:h="16840"/>
          <w:pgMar w:top="1134" w:right="851" w:bottom="992" w:left="1418" w:header="709" w:footer="709" w:gutter="0"/>
          <w:cols w:space="720"/>
        </w:sectPr>
      </w:pPr>
    </w:p>
    <w:p w:rsidR="00BE10B1" w:rsidRPr="009C43A0" w:rsidRDefault="00BE10B1" w:rsidP="00BE10B1">
      <w:pPr>
        <w:outlineLvl w:val="0"/>
        <w:rPr>
          <w:rFonts w:ascii="Times New Roman" w:hAnsi="Times New Roman"/>
          <w:b/>
          <w:sz w:val="24"/>
          <w:szCs w:val="24"/>
        </w:rPr>
      </w:pPr>
      <w:r w:rsidRPr="009C43A0">
        <w:rPr>
          <w:rFonts w:ascii="Times New Roman" w:hAnsi="Times New Roman"/>
          <w:b/>
          <w:sz w:val="24"/>
          <w:szCs w:val="24"/>
        </w:rPr>
        <w:lastRenderedPageBreak/>
        <w:t>2. Структура и содержание профессионального модуля</w:t>
      </w:r>
    </w:p>
    <w:p w:rsidR="00BE10B1" w:rsidRPr="009C43A0" w:rsidRDefault="00BE10B1" w:rsidP="00BE10B1">
      <w:pPr>
        <w:shd w:val="clear" w:color="auto" w:fill="FFFFFF"/>
        <w:spacing w:after="0"/>
        <w:ind w:firstLine="142"/>
        <w:jc w:val="center"/>
        <w:rPr>
          <w:rFonts w:ascii="Times New Roman" w:hAnsi="Times New Roman"/>
          <w:b/>
          <w:sz w:val="24"/>
          <w:szCs w:val="24"/>
          <w:u w:val="single"/>
        </w:rPr>
      </w:pPr>
      <w:r w:rsidRPr="009C43A0">
        <w:rPr>
          <w:rFonts w:ascii="Times New Roman" w:hAnsi="Times New Roman"/>
          <w:b/>
          <w:sz w:val="24"/>
          <w:szCs w:val="24"/>
        </w:rPr>
        <w:t xml:space="preserve">2.1. Структура профессионального модуля </w:t>
      </w:r>
      <w:r w:rsidRPr="009C43A0">
        <w:rPr>
          <w:rFonts w:ascii="Times New Roman" w:hAnsi="Times New Roman"/>
          <w:b/>
          <w:sz w:val="24"/>
          <w:szCs w:val="24"/>
          <w:u w:val="single"/>
        </w:rPr>
        <w:t>«ПМ.01 Изготовление изделий на токарных станках по стадиям технологического пр</w:t>
      </w:r>
      <w:r w:rsidRPr="009C43A0">
        <w:rPr>
          <w:rFonts w:ascii="Times New Roman" w:hAnsi="Times New Roman"/>
          <w:b/>
          <w:sz w:val="24"/>
          <w:szCs w:val="24"/>
          <w:u w:val="single"/>
        </w:rPr>
        <w:t>о</w:t>
      </w:r>
      <w:r w:rsidRPr="009C43A0">
        <w:rPr>
          <w:rFonts w:ascii="Times New Roman" w:hAnsi="Times New Roman"/>
          <w:b/>
          <w:sz w:val="24"/>
          <w:szCs w:val="24"/>
          <w:u w:val="single"/>
        </w:rPr>
        <w:t>цесса в соответствии с требованиями охраны труда и экологической безопасности»</w:t>
      </w:r>
    </w:p>
    <w:tbl>
      <w:tblPr>
        <w:tblW w:w="14780" w:type="dxa"/>
        <w:tblLook w:val="04A0"/>
      </w:tblPr>
      <w:tblGrid>
        <w:gridCol w:w="1991"/>
        <w:gridCol w:w="2493"/>
        <w:gridCol w:w="1023"/>
        <w:gridCol w:w="949"/>
        <w:gridCol w:w="949"/>
        <w:gridCol w:w="2427"/>
        <w:gridCol w:w="997"/>
        <w:gridCol w:w="2289"/>
        <w:gridCol w:w="1812"/>
      </w:tblGrid>
      <w:tr w:rsidR="00BE10B1" w:rsidRPr="00AD7B04" w:rsidTr="00A16245">
        <w:trPr>
          <w:trHeight w:val="288"/>
        </w:trPr>
        <w:tc>
          <w:tcPr>
            <w:tcW w:w="1833"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Коды професси</w:t>
            </w:r>
            <w:r w:rsidRPr="00AD7B04">
              <w:rPr>
                <w:rFonts w:ascii="Times New Roman" w:hAnsi="Times New Roman"/>
                <w:color w:val="000000"/>
              </w:rPr>
              <w:t>о</w:t>
            </w:r>
            <w:r w:rsidRPr="00AD7B04">
              <w:rPr>
                <w:rFonts w:ascii="Times New Roman" w:hAnsi="Times New Roman"/>
                <w:color w:val="000000"/>
              </w:rPr>
              <w:t>нальных общих компетенций</w:t>
            </w:r>
          </w:p>
        </w:tc>
        <w:tc>
          <w:tcPr>
            <w:tcW w:w="2527"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Наименования разделов профессионального м</w:t>
            </w:r>
            <w:r w:rsidRPr="00AD7B04">
              <w:rPr>
                <w:rFonts w:ascii="Times New Roman" w:hAnsi="Times New Roman"/>
                <w:color w:val="000000"/>
              </w:rPr>
              <w:t>о</w:t>
            </w:r>
            <w:r w:rsidRPr="00AD7B04">
              <w:rPr>
                <w:rFonts w:ascii="Times New Roman" w:hAnsi="Times New Roman"/>
                <w:color w:val="000000"/>
              </w:rPr>
              <w:t>дуля</w:t>
            </w:r>
          </w:p>
        </w:tc>
        <w:tc>
          <w:tcPr>
            <w:tcW w:w="10420" w:type="dxa"/>
            <w:gridSpan w:val="7"/>
            <w:tcBorders>
              <w:top w:val="single" w:sz="4" w:space="0" w:color="auto"/>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sz w:val="20"/>
                <w:szCs w:val="20"/>
              </w:rPr>
            </w:pPr>
            <w:r w:rsidRPr="00AD7B04">
              <w:rPr>
                <w:rFonts w:ascii="Times New Roman" w:hAnsi="Times New Roman"/>
                <w:color w:val="000000"/>
                <w:sz w:val="20"/>
                <w:szCs w:val="20"/>
              </w:rPr>
              <w:t xml:space="preserve">Объем профессионального модуля, </w:t>
            </w:r>
            <w:proofErr w:type="spellStart"/>
            <w:r w:rsidRPr="00AD7B04">
              <w:rPr>
                <w:rFonts w:ascii="Times New Roman" w:hAnsi="Times New Roman"/>
                <w:color w:val="000000"/>
                <w:sz w:val="20"/>
                <w:szCs w:val="20"/>
              </w:rPr>
              <w:t>ак</w:t>
            </w:r>
            <w:proofErr w:type="spellEnd"/>
            <w:r w:rsidRPr="00AD7B04">
              <w:rPr>
                <w:rFonts w:ascii="Times New Roman" w:hAnsi="Times New Roman"/>
                <w:color w:val="000000"/>
                <w:sz w:val="20"/>
                <w:szCs w:val="20"/>
              </w:rPr>
              <w:t>. час.</w:t>
            </w:r>
          </w:p>
        </w:tc>
      </w:tr>
      <w:tr w:rsidR="00BE10B1" w:rsidRPr="00AD7B04"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sz w:val="16"/>
                <w:szCs w:val="16"/>
              </w:rPr>
            </w:pPr>
            <w:r w:rsidRPr="00AD7B04">
              <w:rPr>
                <w:rFonts w:ascii="Times New Roman" w:hAnsi="Times New Roman"/>
                <w:color w:val="000000"/>
                <w:sz w:val="16"/>
                <w:szCs w:val="16"/>
              </w:rPr>
              <w:t>Сумма</w:t>
            </w:r>
            <w:r w:rsidRPr="00AD7B04">
              <w:rPr>
                <w:rFonts w:ascii="Times New Roman" w:hAnsi="Times New Roman"/>
                <w:color w:val="000000"/>
                <w:sz w:val="16"/>
                <w:szCs w:val="16"/>
              </w:rPr>
              <w:t>р</w:t>
            </w:r>
            <w:r w:rsidRPr="00AD7B04">
              <w:rPr>
                <w:rFonts w:ascii="Times New Roman" w:hAnsi="Times New Roman"/>
                <w:color w:val="000000"/>
                <w:sz w:val="16"/>
                <w:szCs w:val="16"/>
              </w:rPr>
              <w:t>ный объем нагрузки</w:t>
            </w:r>
          </w:p>
        </w:tc>
        <w:tc>
          <w:tcPr>
            <w:tcW w:w="960" w:type="dxa"/>
            <w:vMerge w:val="restart"/>
            <w:tcBorders>
              <w:top w:val="nil"/>
              <w:left w:val="single" w:sz="4" w:space="0" w:color="auto"/>
              <w:bottom w:val="single" w:sz="4" w:space="0" w:color="auto"/>
              <w:right w:val="single" w:sz="4" w:space="0" w:color="auto"/>
            </w:tcBorders>
            <w:textDirection w:val="btLr"/>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xml:space="preserve">В т.ч. в форме </w:t>
            </w:r>
            <w:proofErr w:type="spellStart"/>
            <w:r w:rsidRPr="00AD7B04">
              <w:rPr>
                <w:rFonts w:ascii="Times New Roman" w:hAnsi="Times New Roman"/>
                <w:color w:val="000000"/>
              </w:rPr>
              <w:t>практ</w:t>
            </w:r>
            <w:proofErr w:type="spellEnd"/>
            <w:r w:rsidRPr="00AD7B04">
              <w:rPr>
                <w:rFonts w:ascii="Times New Roman" w:hAnsi="Times New Roman"/>
                <w:color w:val="000000"/>
              </w:rPr>
              <w:t>. подг</w:t>
            </w:r>
            <w:r w:rsidRPr="00AD7B04">
              <w:rPr>
                <w:rFonts w:ascii="Times New Roman" w:hAnsi="Times New Roman"/>
                <w:color w:val="000000"/>
              </w:rPr>
              <w:t>о</w:t>
            </w:r>
            <w:r w:rsidRPr="00AD7B04">
              <w:rPr>
                <w:rFonts w:ascii="Times New Roman" w:hAnsi="Times New Roman"/>
                <w:color w:val="000000"/>
              </w:rPr>
              <w:t>товки</w:t>
            </w:r>
          </w:p>
        </w:tc>
        <w:tc>
          <w:tcPr>
            <w:tcW w:w="6700" w:type="dxa"/>
            <w:gridSpan w:val="4"/>
            <w:tcBorders>
              <w:top w:val="single" w:sz="4" w:space="0" w:color="auto"/>
              <w:left w:val="nil"/>
              <w:bottom w:val="single" w:sz="4" w:space="0" w:color="auto"/>
              <w:right w:val="single" w:sz="4" w:space="0" w:color="auto"/>
            </w:tcBorders>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xml:space="preserve">Работа </w:t>
            </w:r>
            <w:proofErr w:type="gramStart"/>
            <w:r w:rsidRPr="00AD7B04">
              <w:rPr>
                <w:rFonts w:ascii="Times New Roman" w:hAnsi="Times New Roman"/>
                <w:color w:val="000000"/>
              </w:rPr>
              <w:t>обучающихся</w:t>
            </w:r>
            <w:proofErr w:type="gramEnd"/>
            <w:r w:rsidRPr="00AD7B04">
              <w:rPr>
                <w:rFonts w:ascii="Times New Roman" w:hAnsi="Times New Roman"/>
                <w:color w:val="000000"/>
              </w:rPr>
              <w:t xml:space="preserve"> во взаимодействии с преподавателем</w:t>
            </w:r>
          </w:p>
        </w:tc>
        <w:tc>
          <w:tcPr>
            <w:tcW w:w="1800" w:type="dxa"/>
            <w:vMerge w:val="restart"/>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Самостоятел</w:t>
            </w:r>
            <w:r w:rsidRPr="00AD7B04">
              <w:rPr>
                <w:rFonts w:ascii="Times New Roman" w:hAnsi="Times New Roman"/>
                <w:color w:val="000000"/>
              </w:rPr>
              <w:t>ь</w:t>
            </w:r>
            <w:r w:rsidRPr="00AD7B04">
              <w:rPr>
                <w:rFonts w:ascii="Times New Roman" w:hAnsi="Times New Roman"/>
                <w:color w:val="000000"/>
              </w:rPr>
              <w:t>ная работа</w:t>
            </w:r>
          </w:p>
        </w:tc>
      </w:tr>
      <w:tr w:rsidR="00BE10B1" w:rsidRPr="00AD7B04"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3420" w:type="dxa"/>
            <w:gridSpan w:val="2"/>
            <w:tcBorders>
              <w:top w:val="single" w:sz="4" w:space="0" w:color="auto"/>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Обучение по МДК</w:t>
            </w:r>
          </w:p>
        </w:tc>
        <w:tc>
          <w:tcPr>
            <w:tcW w:w="328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Практики</w:t>
            </w:r>
          </w:p>
        </w:tc>
        <w:tc>
          <w:tcPr>
            <w:tcW w:w="180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r>
      <w:tr w:rsidR="00BE10B1" w:rsidRPr="00AD7B04"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Всего</w:t>
            </w:r>
          </w:p>
        </w:tc>
        <w:tc>
          <w:tcPr>
            <w:tcW w:w="24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В том числе</w:t>
            </w:r>
          </w:p>
        </w:tc>
        <w:tc>
          <w:tcPr>
            <w:tcW w:w="3280" w:type="dxa"/>
            <w:gridSpan w:val="2"/>
            <w:vMerge/>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r>
      <w:tr w:rsidR="00BE10B1" w:rsidRPr="00AD7B04" w:rsidTr="00A16245">
        <w:trPr>
          <w:trHeight w:val="552"/>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Лабораторных и пра</w:t>
            </w:r>
            <w:r w:rsidRPr="00AD7B04">
              <w:rPr>
                <w:rFonts w:ascii="Times New Roman" w:hAnsi="Times New Roman"/>
                <w:color w:val="000000"/>
              </w:rPr>
              <w:t>к</w:t>
            </w:r>
            <w:r w:rsidRPr="00AD7B04">
              <w:rPr>
                <w:rFonts w:ascii="Times New Roman" w:hAnsi="Times New Roman"/>
                <w:color w:val="000000"/>
              </w:rPr>
              <w:t>тических занятий</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Уче</w:t>
            </w:r>
            <w:r w:rsidRPr="00AD7B04">
              <w:rPr>
                <w:rFonts w:ascii="Times New Roman" w:hAnsi="Times New Roman"/>
                <w:color w:val="000000"/>
              </w:rPr>
              <w:t>б</w:t>
            </w:r>
            <w:r w:rsidRPr="00AD7B04">
              <w:rPr>
                <w:rFonts w:ascii="Times New Roman" w:hAnsi="Times New Roman"/>
                <w:color w:val="000000"/>
              </w:rPr>
              <w:t>ная</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Производственная</w:t>
            </w:r>
          </w:p>
        </w:tc>
        <w:tc>
          <w:tcPr>
            <w:tcW w:w="180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r>
      <w:tr w:rsidR="00BE10B1" w:rsidRPr="00AD7B04" w:rsidTr="00A16245">
        <w:trPr>
          <w:trHeight w:val="288"/>
        </w:trPr>
        <w:tc>
          <w:tcPr>
            <w:tcW w:w="1833" w:type="dxa"/>
            <w:tcBorders>
              <w:top w:val="nil"/>
              <w:left w:val="single" w:sz="4" w:space="0" w:color="auto"/>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1</w:t>
            </w:r>
          </w:p>
        </w:tc>
        <w:tc>
          <w:tcPr>
            <w:tcW w:w="2527"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2</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4</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5</w:t>
            </w:r>
          </w:p>
        </w:tc>
        <w:tc>
          <w:tcPr>
            <w:tcW w:w="24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6</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w:t>
            </w:r>
          </w:p>
        </w:tc>
        <w:tc>
          <w:tcPr>
            <w:tcW w:w="232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8</w:t>
            </w:r>
          </w:p>
        </w:tc>
        <w:tc>
          <w:tcPr>
            <w:tcW w:w="180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9</w:t>
            </w:r>
          </w:p>
        </w:tc>
      </w:tr>
      <w:tr w:rsidR="00BE10B1" w:rsidRPr="00AD7B04" w:rsidTr="00A16245">
        <w:trPr>
          <w:trHeight w:val="1104"/>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b/>
                <w:bCs/>
                <w:color w:val="000000"/>
              </w:rPr>
            </w:pPr>
            <w:r w:rsidRPr="00AD7B04">
              <w:rPr>
                <w:rFonts w:ascii="Times New Roman" w:hAnsi="Times New Roman"/>
                <w:b/>
                <w:bCs/>
                <w:color w:val="000000"/>
              </w:rPr>
              <w:t>ПК.1.1 – ПК.1.4, ОК1-ОК7, ОК</w:t>
            </w:r>
            <w:proofErr w:type="gramStart"/>
            <w:r w:rsidRPr="00AD7B04">
              <w:rPr>
                <w:rFonts w:ascii="Times New Roman" w:hAnsi="Times New Roman"/>
                <w:b/>
                <w:bCs/>
                <w:color w:val="000000"/>
              </w:rPr>
              <w:t>9</w:t>
            </w:r>
            <w:proofErr w:type="gramEnd"/>
            <w:r w:rsidRPr="00AD7B04">
              <w:rPr>
                <w:rFonts w:ascii="Times New Roman" w:hAnsi="Times New Roman"/>
                <w:b/>
                <w:bCs/>
                <w:color w:val="000000"/>
              </w:rPr>
              <w:t>, ОК10</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b/>
                <w:bCs/>
                <w:color w:val="000000"/>
              </w:rPr>
            </w:pPr>
            <w:r w:rsidRPr="00AD7B04">
              <w:rPr>
                <w:rFonts w:ascii="Times New Roman" w:hAnsi="Times New Roman"/>
                <w:b/>
                <w:bCs/>
                <w:color w:val="000000"/>
              </w:rPr>
              <w:t>Раздел 1. Изготовл</w:t>
            </w:r>
            <w:r w:rsidRPr="00AD7B04">
              <w:rPr>
                <w:rFonts w:ascii="Times New Roman" w:hAnsi="Times New Roman"/>
                <w:b/>
                <w:bCs/>
                <w:color w:val="000000"/>
              </w:rPr>
              <w:t>е</w:t>
            </w:r>
            <w:r w:rsidRPr="00AD7B04">
              <w:rPr>
                <w:rFonts w:ascii="Times New Roman" w:hAnsi="Times New Roman"/>
                <w:b/>
                <w:bCs/>
                <w:color w:val="000000"/>
              </w:rPr>
              <w:t>ние изделий на тока</w:t>
            </w:r>
            <w:r w:rsidRPr="00AD7B04">
              <w:rPr>
                <w:rFonts w:ascii="Times New Roman" w:hAnsi="Times New Roman"/>
                <w:b/>
                <w:bCs/>
                <w:color w:val="000000"/>
              </w:rPr>
              <w:t>р</w:t>
            </w:r>
            <w:r w:rsidRPr="00AD7B04">
              <w:rPr>
                <w:rFonts w:ascii="Times New Roman" w:hAnsi="Times New Roman"/>
                <w:b/>
                <w:bCs/>
                <w:color w:val="000000"/>
              </w:rPr>
              <w:t>ных станках по стад</w:t>
            </w:r>
            <w:r w:rsidRPr="00AD7B04">
              <w:rPr>
                <w:rFonts w:ascii="Times New Roman" w:hAnsi="Times New Roman"/>
                <w:b/>
                <w:bCs/>
                <w:color w:val="000000"/>
              </w:rPr>
              <w:t>и</w:t>
            </w:r>
            <w:r w:rsidRPr="00AD7B04">
              <w:rPr>
                <w:rFonts w:ascii="Times New Roman" w:hAnsi="Times New Roman"/>
                <w:b/>
                <w:bCs/>
                <w:color w:val="000000"/>
              </w:rPr>
              <w:t>ям технологического процесса в соответс</w:t>
            </w:r>
            <w:r w:rsidRPr="00AD7B04">
              <w:rPr>
                <w:rFonts w:ascii="Times New Roman" w:hAnsi="Times New Roman"/>
                <w:b/>
                <w:bCs/>
                <w:color w:val="000000"/>
              </w:rPr>
              <w:t>т</w:t>
            </w:r>
            <w:r w:rsidRPr="00AD7B04">
              <w:rPr>
                <w:rFonts w:ascii="Times New Roman" w:hAnsi="Times New Roman"/>
                <w:b/>
                <w:bCs/>
                <w:color w:val="000000"/>
              </w:rPr>
              <w:t>вии с требованиями охраны труда и экол</w:t>
            </w:r>
            <w:r w:rsidRPr="00AD7B04">
              <w:rPr>
                <w:rFonts w:ascii="Times New Roman" w:hAnsi="Times New Roman"/>
                <w:b/>
                <w:bCs/>
                <w:color w:val="000000"/>
              </w:rPr>
              <w:t>о</w:t>
            </w:r>
            <w:r w:rsidRPr="00AD7B04">
              <w:rPr>
                <w:rFonts w:ascii="Times New Roman" w:hAnsi="Times New Roman"/>
                <w:b/>
                <w:bCs/>
                <w:color w:val="000000"/>
              </w:rPr>
              <w:t>гической безопасности</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352</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168</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226</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60</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72</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36</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18</w:t>
            </w:r>
          </w:p>
        </w:tc>
      </w:tr>
      <w:tr w:rsidR="00BE10B1" w:rsidRPr="00AD7B04" w:rsidTr="00A16245">
        <w:trPr>
          <w:trHeight w:val="828"/>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Производственная практика (по профилю специальности), часов</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36</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36</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36</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r>
      <w:tr w:rsidR="00BE10B1" w:rsidRPr="00AD7B04" w:rsidTr="00A16245">
        <w:trPr>
          <w:trHeight w:val="1428"/>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Промежуточная атт</w:t>
            </w:r>
            <w:r w:rsidRPr="00AD7B04">
              <w:rPr>
                <w:rFonts w:ascii="Times New Roman" w:hAnsi="Times New Roman"/>
                <w:color w:val="000000"/>
              </w:rPr>
              <w:t>е</w:t>
            </w:r>
            <w:r w:rsidRPr="00AD7B04">
              <w:rPr>
                <w:rFonts w:ascii="Times New Roman" w:hAnsi="Times New Roman"/>
                <w:color w:val="000000"/>
              </w:rPr>
              <w:t>стация</w:t>
            </w:r>
            <w:r w:rsidRPr="00AD7B04">
              <w:rPr>
                <w:rFonts w:ascii="Times New Roman" w:hAnsi="Times New Roman"/>
                <w:color w:val="000000"/>
              </w:rPr>
              <w:br/>
              <w:t>Экзамен по ПМ</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12</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r>
      <w:tr w:rsidR="00BE10B1" w:rsidRPr="00AD7B04" w:rsidTr="00A16245">
        <w:trPr>
          <w:trHeight w:val="828"/>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Всего</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364</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Pr>
                <w:rFonts w:ascii="Times New Roman" w:hAnsi="Times New Roman"/>
                <w:color w:val="000000"/>
              </w:rPr>
              <w:t>168</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226</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60</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72</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36</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18</w:t>
            </w:r>
          </w:p>
        </w:tc>
      </w:tr>
    </w:tbl>
    <w:p w:rsidR="00BE10B1" w:rsidRDefault="00BE10B1" w:rsidP="00BE10B1">
      <w:pPr>
        <w:spacing w:after="0" w:line="240" w:lineRule="auto"/>
        <w:rPr>
          <w:rFonts w:ascii="Times New Roman" w:hAnsi="Times New Roman"/>
          <w:b/>
          <w:sz w:val="24"/>
          <w:szCs w:val="24"/>
        </w:rPr>
      </w:pPr>
      <w:r>
        <w:rPr>
          <w:rFonts w:ascii="Times New Roman" w:hAnsi="Times New Roman"/>
          <w:b/>
          <w:sz w:val="24"/>
          <w:szCs w:val="24"/>
        </w:rPr>
        <w:br w:type="page"/>
      </w:r>
    </w:p>
    <w:p w:rsidR="00BE10B1" w:rsidRPr="00EC05F3" w:rsidRDefault="00BE10B1" w:rsidP="00BE10B1">
      <w:pPr>
        <w:pStyle w:val="afffffa"/>
        <w:spacing w:after="120"/>
        <w:outlineLvl w:val="0"/>
        <w:rPr>
          <w:rFonts w:ascii="Times New Roman" w:hAnsi="Times New Roman"/>
          <w:b/>
        </w:rPr>
      </w:pPr>
      <w:r w:rsidRPr="007C35EB">
        <w:rPr>
          <w:rFonts w:ascii="Times New Roman" w:hAnsi="Times New Roman"/>
          <w:b/>
        </w:rPr>
        <w:lastRenderedPageBreak/>
        <w:t>2.2 Тематический план и соде</w:t>
      </w:r>
      <w:r>
        <w:rPr>
          <w:rFonts w:ascii="Times New Roman" w:hAnsi="Times New Roman"/>
          <w:b/>
        </w:rPr>
        <w:t>ржание профессионального модуля</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6"/>
        <w:gridCol w:w="9251"/>
        <w:gridCol w:w="239"/>
        <w:gridCol w:w="2850"/>
      </w:tblGrid>
      <w:tr w:rsidR="00BE10B1" w:rsidRPr="009C43A0" w:rsidTr="00A16245">
        <w:tc>
          <w:tcPr>
            <w:tcW w:w="869" w:type="pct"/>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bCs/>
                <w:sz w:val="24"/>
                <w:szCs w:val="24"/>
              </w:rPr>
              <w:t>Наименование разд</w:t>
            </w:r>
            <w:r w:rsidRPr="009C43A0">
              <w:rPr>
                <w:rFonts w:ascii="Times New Roman" w:hAnsi="Times New Roman"/>
                <w:b/>
                <w:bCs/>
                <w:sz w:val="24"/>
                <w:szCs w:val="24"/>
              </w:rPr>
              <w:t>е</w:t>
            </w:r>
            <w:r w:rsidRPr="009C43A0">
              <w:rPr>
                <w:rFonts w:ascii="Times New Roman" w:hAnsi="Times New Roman"/>
                <w:b/>
                <w:bCs/>
                <w:sz w:val="24"/>
                <w:szCs w:val="24"/>
              </w:rPr>
              <w:t>лов и тем професси</w:t>
            </w:r>
            <w:r w:rsidRPr="009C43A0">
              <w:rPr>
                <w:rFonts w:ascii="Times New Roman" w:hAnsi="Times New Roman"/>
                <w:b/>
                <w:bCs/>
                <w:sz w:val="24"/>
                <w:szCs w:val="24"/>
              </w:rPr>
              <w:t>о</w:t>
            </w:r>
            <w:r w:rsidRPr="009C43A0">
              <w:rPr>
                <w:rFonts w:ascii="Times New Roman" w:hAnsi="Times New Roman"/>
                <w:b/>
                <w:bCs/>
                <w:sz w:val="24"/>
                <w:szCs w:val="24"/>
              </w:rPr>
              <w:t>нального модуля (ПМ), междисципл</w:t>
            </w:r>
            <w:r w:rsidRPr="009C43A0">
              <w:rPr>
                <w:rFonts w:ascii="Times New Roman" w:hAnsi="Times New Roman"/>
                <w:b/>
                <w:bCs/>
                <w:sz w:val="24"/>
                <w:szCs w:val="24"/>
              </w:rPr>
              <w:t>и</w:t>
            </w:r>
            <w:r w:rsidRPr="009C43A0">
              <w:rPr>
                <w:rFonts w:ascii="Times New Roman" w:hAnsi="Times New Roman"/>
                <w:b/>
                <w:bCs/>
                <w:sz w:val="24"/>
                <w:szCs w:val="24"/>
              </w:rPr>
              <w:t>нарных курсов (МДК)</w:t>
            </w:r>
          </w:p>
        </w:tc>
        <w:tc>
          <w:tcPr>
            <w:tcW w:w="3177" w:type="pct"/>
            <w:gridSpan w:val="2"/>
          </w:tcPr>
          <w:p w:rsidR="00BE10B1" w:rsidRPr="009C43A0" w:rsidRDefault="00BE10B1" w:rsidP="00A16245">
            <w:pPr>
              <w:spacing w:after="0" w:line="240" w:lineRule="auto"/>
              <w:jc w:val="center"/>
              <w:rPr>
                <w:rFonts w:ascii="Times New Roman" w:hAnsi="Times New Roman"/>
                <w:b/>
                <w:bCs/>
                <w:sz w:val="24"/>
                <w:szCs w:val="24"/>
              </w:rPr>
            </w:pPr>
            <w:r w:rsidRPr="009C43A0">
              <w:rPr>
                <w:rFonts w:ascii="Times New Roman" w:hAnsi="Times New Roman"/>
                <w:b/>
                <w:bCs/>
                <w:sz w:val="24"/>
                <w:szCs w:val="24"/>
              </w:rPr>
              <w:t>Содержание учебного материала,</w:t>
            </w:r>
          </w:p>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bCs/>
                <w:sz w:val="24"/>
                <w:szCs w:val="24"/>
              </w:rPr>
              <w:t xml:space="preserve">лабораторные работы и практические занятия, самостоятельная учебная работа </w:t>
            </w:r>
            <w:proofErr w:type="gramStart"/>
            <w:r w:rsidRPr="009C43A0">
              <w:rPr>
                <w:rFonts w:ascii="Times New Roman" w:hAnsi="Times New Roman"/>
                <w:b/>
                <w:bCs/>
                <w:sz w:val="24"/>
                <w:szCs w:val="24"/>
              </w:rPr>
              <w:t>обучающихся</w:t>
            </w:r>
            <w:proofErr w:type="gramEnd"/>
          </w:p>
        </w:tc>
        <w:tc>
          <w:tcPr>
            <w:tcW w:w="954" w:type="pct"/>
            <w:vAlign w:val="center"/>
          </w:tcPr>
          <w:p w:rsidR="00BE10B1" w:rsidRPr="009C43A0" w:rsidRDefault="00BE10B1" w:rsidP="00A16245">
            <w:pPr>
              <w:spacing w:after="0" w:line="240" w:lineRule="auto"/>
              <w:jc w:val="center"/>
              <w:rPr>
                <w:rFonts w:ascii="Times New Roman" w:hAnsi="Times New Roman"/>
                <w:b/>
                <w:bCs/>
                <w:sz w:val="24"/>
                <w:szCs w:val="24"/>
              </w:rPr>
            </w:pPr>
            <w:r w:rsidRPr="009C43A0">
              <w:rPr>
                <w:rFonts w:ascii="Times New Roman" w:hAnsi="Times New Roman"/>
                <w:b/>
                <w:bCs/>
                <w:sz w:val="24"/>
                <w:szCs w:val="24"/>
              </w:rPr>
              <w:t>Объем часов</w:t>
            </w:r>
          </w:p>
        </w:tc>
      </w:tr>
      <w:tr w:rsidR="00BE10B1" w:rsidRPr="009C43A0" w:rsidTr="00A16245">
        <w:tc>
          <w:tcPr>
            <w:tcW w:w="869" w:type="pct"/>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sz w:val="24"/>
                <w:szCs w:val="24"/>
              </w:rPr>
              <w:t>1</w:t>
            </w:r>
          </w:p>
        </w:tc>
        <w:tc>
          <w:tcPr>
            <w:tcW w:w="3177" w:type="pct"/>
            <w:gridSpan w:val="2"/>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2</w:t>
            </w:r>
          </w:p>
        </w:tc>
        <w:tc>
          <w:tcPr>
            <w:tcW w:w="954" w:type="pct"/>
            <w:vAlign w:val="center"/>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3</w:t>
            </w:r>
          </w:p>
        </w:tc>
      </w:tr>
      <w:tr w:rsidR="00BE10B1" w:rsidRPr="009C43A0" w:rsidTr="00A16245">
        <w:tc>
          <w:tcPr>
            <w:tcW w:w="4046" w:type="pct"/>
            <w:gridSpan w:val="3"/>
          </w:tcPr>
          <w:p w:rsidR="00BE10B1" w:rsidRPr="009C43A0" w:rsidRDefault="00BE10B1" w:rsidP="00A16245">
            <w:pPr>
              <w:shd w:val="clear" w:color="auto" w:fill="FFFFFF"/>
              <w:spacing w:after="0"/>
              <w:ind w:firstLine="142"/>
              <w:jc w:val="both"/>
              <w:rPr>
                <w:rFonts w:ascii="Times New Roman" w:hAnsi="Times New Roman"/>
                <w:b/>
                <w:sz w:val="24"/>
                <w:szCs w:val="24"/>
              </w:rPr>
            </w:pPr>
            <w:r w:rsidRPr="009C43A0">
              <w:rPr>
                <w:rFonts w:ascii="Times New Roman" w:hAnsi="Times New Roman"/>
                <w:b/>
                <w:bCs/>
                <w:sz w:val="24"/>
                <w:szCs w:val="24"/>
              </w:rPr>
              <w:t xml:space="preserve">Раздел 1. </w:t>
            </w:r>
            <w:r w:rsidRPr="009C43A0">
              <w:rPr>
                <w:rFonts w:ascii="Times New Roman" w:hAnsi="Times New Roman"/>
                <w:b/>
                <w:sz w:val="24"/>
                <w:szCs w:val="24"/>
              </w:rPr>
              <w:t>Изготовление изделий на токарных станках по стадиям технологического процесса в соответс</w:t>
            </w:r>
            <w:r w:rsidRPr="009C43A0">
              <w:rPr>
                <w:rFonts w:ascii="Times New Roman" w:hAnsi="Times New Roman"/>
                <w:b/>
                <w:sz w:val="24"/>
                <w:szCs w:val="24"/>
              </w:rPr>
              <w:t>т</w:t>
            </w:r>
            <w:r w:rsidRPr="009C43A0">
              <w:rPr>
                <w:rFonts w:ascii="Times New Roman" w:hAnsi="Times New Roman"/>
                <w:b/>
                <w:sz w:val="24"/>
                <w:szCs w:val="24"/>
              </w:rPr>
              <w:t>вии с требованиями охраны труда и экологической безопасности</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3</w:t>
            </w:r>
            <w:r>
              <w:rPr>
                <w:rFonts w:ascii="Times New Roman" w:hAnsi="Times New Roman"/>
                <w:b/>
                <w:sz w:val="24"/>
                <w:szCs w:val="24"/>
              </w:rPr>
              <w:t>52</w:t>
            </w:r>
          </w:p>
        </w:tc>
      </w:tr>
      <w:tr w:rsidR="00BE10B1" w:rsidRPr="009C43A0" w:rsidTr="00A16245">
        <w:tc>
          <w:tcPr>
            <w:tcW w:w="4046" w:type="pct"/>
            <w:gridSpan w:val="3"/>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МДК. 01.01.Технология обработки на токарных станках</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22</w:t>
            </w:r>
            <w:r>
              <w:rPr>
                <w:rFonts w:ascii="Times New Roman" w:hAnsi="Times New Roman"/>
                <w:b/>
                <w:sz w:val="24"/>
                <w:szCs w:val="24"/>
              </w:rPr>
              <w:t>6</w:t>
            </w:r>
          </w:p>
        </w:tc>
      </w:tr>
      <w:tr w:rsidR="00BE10B1" w:rsidRPr="009C43A0" w:rsidTr="00A16245">
        <w:tc>
          <w:tcPr>
            <w:tcW w:w="4046" w:type="pct"/>
            <w:gridSpan w:val="3"/>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Введение</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2</w:t>
            </w:r>
          </w:p>
        </w:tc>
      </w:tr>
      <w:tr w:rsidR="00BE10B1" w:rsidRPr="009C43A0" w:rsidTr="00A16245">
        <w:tc>
          <w:tcPr>
            <w:tcW w:w="869" w:type="pct"/>
            <w:vMerge w:val="restart"/>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Тема 1.1.Токарные станки</w:t>
            </w:r>
          </w:p>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 xml:space="preserve">Содержание </w:t>
            </w:r>
          </w:p>
        </w:tc>
        <w:tc>
          <w:tcPr>
            <w:tcW w:w="954" w:type="pct"/>
            <w:vMerge w:val="restar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18</w:t>
            </w: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1.Классификация токарных станков</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2.Основы механики станков</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3.Устройство токарных станков</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4. Основы рациональной эксплуатации токарных станков</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5.Токарные станки с ЧПУ</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6. Электрооборудование станков</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461"/>
        </w:trPr>
        <w:tc>
          <w:tcPr>
            <w:tcW w:w="869" w:type="pct"/>
            <w:vMerge w:val="restart"/>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Тема 1.2. Основы теории резания м</w:t>
            </w:r>
            <w:r w:rsidRPr="009C43A0">
              <w:rPr>
                <w:rFonts w:ascii="Times New Roman" w:hAnsi="Times New Roman"/>
                <w:b/>
                <w:bCs/>
                <w:sz w:val="24"/>
                <w:szCs w:val="24"/>
              </w:rPr>
              <w:t>е</w:t>
            </w:r>
            <w:r w:rsidRPr="009C43A0">
              <w:rPr>
                <w:rFonts w:ascii="Times New Roman" w:hAnsi="Times New Roman"/>
                <w:b/>
                <w:bCs/>
                <w:sz w:val="24"/>
                <w:szCs w:val="24"/>
              </w:rPr>
              <w:t>таллов</w:t>
            </w: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 xml:space="preserve">Содержание </w:t>
            </w:r>
          </w:p>
        </w:tc>
        <w:tc>
          <w:tcPr>
            <w:tcW w:w="954" w:type="pct"/>
            <w:vMerge w:val="restar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18</w:t>
            </w:r>
          </w:p>
        </w:tc>
      </w:tr>
      <w:tr w:rsidR="00BE10B1" w:rsidRPr="009C43A0" w:rsidTr="00A16245">
        <w:trPr>
          <w:trHeight w:val="14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1.Элементы конструкции и геометрические параметры режущей части инструмента</w:t>
            </w:r>
          </w:p>
        </w:tc>
        <w:tc>
          <w:tcPr>
            <w:tcW w:w="80" w:type="pct"/>
            <w:vMerge w:val="restart"/>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2.Процесс образования стружки</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3.Вибрации при резании</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4.Силы, действующие на режущий инструмент</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5. Мощность резания и крутящий момент</w:t>
            </w:r>
          </w:p>
        </w:tc>
        <w:tc>
          <w:tcPr>
            <w:tcW w:w="80" w:type="pct"/>
            <w:vMerge w:val="restart"/>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6.Износ и стойкость резцов</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7.Рациональные режимы резания</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bCs/>
                <w:sz w:val="24"/>
                <w:szCs w:val="24"/>
              </w:rPr>
              <w:t>1.Практическая работа</w:t>
            </w:r>
            <w:proofErr w:type="gramStart"/>
            <w:r w:rsidRPr="009C43A0">
              <w:rPr>
                <w:rFonts w:ascii="Times New Roman" w:hAnsi="Times New Roman"/>
                <w:sz w:val="24"/>
                <w:szCs w:val="24"/>
              </w:rPr>
              <w:t>«Р</w:t>
            </w:r>
            <w:proofErr w:type="gramEnd"/>
            <w:r w:rsidRPr="009C43A0">
              <w:rPr>
                <w:rFonts w:ascii="Times New Roman" w:hAnsi="Times New Roman"/>
                <w:sz w:val="24"/>
                <w:szCs w:val="24"/>
              </w:rPr>
              <w:t>асчет режимов резания при обработке детали «Вал»</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106"/>
        </w:trPr>
        <w:tc>
          <w:tcPr>
            <w:tcW w:w="869" w:type="pct"/>
            <w:vMerge w:val="restart"/>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Тема</w:t>
            </w:r>
            <w:proofErr w:type="gramStart"/>
            <w:r w:rsidRPr="009C43A0">
              <w:rPr>
                <w:rFonts w:ascii="Times New Roman" w:hAnsi="Times New Roman"/>
                <w:b/>
                <w:bCs/>
                <w:sz w:val="24"/>
                <w:szCs w:val="24"/>
              </w:rPr>
              <w:t>1</w:t>
            </w:r>
            <w:proofErr w:type="gramEnd"/>
            <w:r w:rsidRPr="009C43A0">
              <w:rPr>
                <w:rFonts w:ascii="Times New Roman" w:hAnsi="Times New Roman"/>
                <w:b/>
                <w:bCs/>
                <w:sz w:val="24"/>
                <w:szCs w:val="24"/>
              </w:rPr>
              <w:t>.3. Материалы, применяемые в м</w:t>
            </w:r>
            <w:r w:rsidRPr="009C43A0">
              <w:rPr>
                <w:rFonts w:ascii="Times New Roman" w:hAnsi="Times New Roman"/>
                <w:b/>
                <w:bCs/>
                <w:sz w:val="24"/>
                <w:szCs w:val="24"/>
              </w:rPr>
              <w:t>а</w:t>
            </w:r>
            <w:r w:rsidRPr="009C43A0">
              <w:rPr>
                <w:rFonts w:ascii="Times New Roman" w:hAnsi="Times New Roman"/>
                <w:b/>
                <w:bCs/>
                <w:sz w:val="24"/>
                <w:szCs w:val="24"/>
              </w:rPr>
              <w:lastRenderedPageBreak/>
              <w:t>шиностроении</w:t>
            </w: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lastRenderedPageBreak/>
              <w:t>Содержание</w:t>
            </w:r>
          </w:p>
        </w:tc>
        <w:tc>
          <w:tcPr>
            <w:tcW w:w="954" w:type="pct"/>
            <w:vMerge w:val="restar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28</w:t>
            </w:r>
          </w:p>
        </w:tc>
      </w:tr>
      <w:tr w:rsidR="00BE10B1" w:rsidRPr="009C43A0" w:rsidTr="00A16245">
        <w:trPr>
          <w:trHeight w:val="106"/>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0"/>
              </w:numPr>
              <w:spacing w:before="0" w:after="0"/>
              <w:ind w:left="240" w:hanging="240"/>
            </w:pPr>
            <w:r w:rsidRPr="009C43A0">
              <w:t>Строение и свойства материалов</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06"/>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0"/>
              </w:numPr>
              <w:spacing w:before="0" w:after="0"/>
              <w:ind w:left="240" w:hanging="240"/>
            </w:pPr>
            <w:r w:rsidRPr="009C43A0">
              <w:t>Конструкционные материалы (чугун, сталь, цветные сплавы)</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06"/>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0"/>
              </w:numPr>
              <w:spacing w:before="0" w:after="0"/>
              <w:ind w:left="240" w:hanging="240"/>
            </w:pPr>
            <w:r w:rsidRPr="009C43A0">
              <w:t>Механизмы с особыми физическими свойствами</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06"/>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0"/>
              </w:numPr>
              <w:spacing w:before="0" w:after="0"/>
              <w:ind w:left="240" w:hanging="240"/>
            </w:pPr>
            <w:r w:rsidRPr="009C43A0">
              <w:t>Инструментальные материалы</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318"/>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318"/>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bCs/>
                <w:sz w:val="24"/>
                <w:szCs w:val="24"/>
              </w:rPr>
              <w:t>1.Практическая работа</w:t>
            </w:r>
            <w:proofErr w:type="gramStart"/>
            <w:r w:rsidRPr="009C43A0">
              <w:rPr>
                <w:rFonts w:ascii="Times New Roman" w:hAnsi="Times New Roman"/>
                <w:sz w:val="24"/>
                <w:szCs w:val="24"/>
              </w:rPr>
              <w:t>«В</w:t>
            </w:r>
            <w:proofErr w:type="gramEnd"/>
            <w:r w:rsidRPr="009C43A0">
              <w:rPr>
                <w:rFonts w:ascii="Times New Roman" w:hAnsi="Times New Roman"/>
                <w:sz w:val="24"/>
                <w:szCs w:val="24"/>
              </w:rPr>
              <w:t>ыбор вида режущей части резца в зависимости от свойства о</w:t>
            </w:r>
            <w:r w:rsidRPr="009C43A0">
              <w:rPr>
                <w:rFonts w:ascii="Times New Roman" w:hAnsi="Times New Roman"/>
                <w:sz w:val="24"/>
                <w:szCs w:val="24"/>
              </w:rPr>
              <w:t>б</w:t>
            </w:r>
            <w:r w:rsidRPr="009C43A0">
              <w:rPr>
                <w:rFonts w:ascii="Times New Roman" w:hAnsi="Times New Roman"/>
                <w:sz w:val="24"/>
                <w:szCs w:val="24"/>
              </w:rPr>
              <w:t>рабатываемого материала»</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869" w:type="pct"/>
            <w:vMerge w:val="restart"/>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Тема 1.4. Основные виды работ на т</w:t>
            </w:r>
            <w:r w:rsidRPr="009C43A0">
              <w:rPr>
                <w:rFonts w:ascii="Times New Roman" w:hAnsi="Times New Roman"/>
                <w:b/>
                <w:bCs/>
                <w:sz w:val="24"/>
                <w:szCs w:val="24"/>
              </w:rPr>
              <w:t>о</w:t>
            </w:r>
            <w:r w:rsidRPr="009C43A0">
              <w:rPr>
                <w:rFonts w:ascii="Times New Roman" w:hAnsi="Times New Roman"/>
                <w:b/>
                <w:bCs/>
                <w:sz w:val="24"/>
                <w:szCs w:val="24"/>
              </w:rPr>
              <w:t xml:space="preserve">карных станках </w:t>
            </w:r>
          </w:p>
        </w:tc>
        <w:tc>
          <w:tcPr>
            <w:tcW w:w="3097" w:type="pct"/>
            <w:tcBorders>
              <w:right w:val="nil"/>
            </w:tcBorders>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 xml:space="preserve">Содержание </w:t>
            </w:r>
          </w:p>
        </w:tc>
        <w:tc>
          <w:tcPr>
            <w:tcW w:w="80" w:type="pct"/>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restar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63</w:t>
            </w:r>
          </w:p>
        </w:tc>
      </w:tr>
      <w:tr w:rsidR="00BE10B1" w:rsidRPr="009C43A0" w:rsidTr="00A16245">
        <w:trPr>
          <w:trHeight w:val="14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1.Технология обработки наружных цилиндрических поверхностей</w:t>
            </w:r>
          </w:p>
        </w:tc>
        <w:tc>
          <w:tcPr>
            <w:tcW w:w="80" w:type="pct"/>
            <w:vMerge w:val="restart"/>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2. Технология обработки цилиндрических отверстий</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3. Технология обработки конических и фасонных поверхностей</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4. Отделка поверхностей</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 xml:space="preserve">5. Технология нарезания </w:t>
            </w:r>
            <w:proofErr w:type="spellStart"/>
            <w:r w:rsidRPr="009C43A0">
              <w:rPr>
                <w:rFonts w:ascii="Times New Roman" w:hAnsi="Times New Roman"/>
                <w:sz w:val="24"/>
                <w:szCs w:val="24"/>
              </w:rPr>
              <w:t>резьб</w:t>
            </w:r>
            <w:proofErr w:type="spellEnd"/>
            <w:r w:rsidRPr="009C43A0">
              <w:rPr>
                <w:rFonts w:ascii="Times New Roman" w:hAnsi="Times New Roman"/>
                <w:sz w:val="24"/>
                <w:szCs w:val="24"/>
              </w:rPr>
              <w:t xml:space="preserve"> плашками и метчиками</w:t>
            </w:r>
          </w:p>
        </w:tc>
        <w:tc>
          <w:tcPr>
            <w:tcW w:w="80" w:type="pct"/>
            <w:vMerge w:val="restart"/>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6. Технология обработки деталей со сложной установкой</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 xml:space="preserve">7. Технология нарезания </w:t>
            </w:r>
            <w:proofErr w:type="spellStart"/>
            <w:r w:rsidRPr="009C43A0">
              <w:rPr>
                <w:rFonts w:ascii="Times New Roman" w:hAnsi="Times New Roman"/>
                <w:sz w:val="24"/>
                <w:szCs w:val="24"/>
              </w:rPr>
              <w:t>резьб</w:t>
            </w:r>
            <w:proofErr w:type="spellEnd"/>
            <w:r w:rsidRPr="009C43A0">
              <w:rPr>
                <w:rFonts w:ascii="Times New Roman" w:hAnsi="Times New Roman"/>
                <w:sz w:val="24"/>
                <w:szCs w:val="24"/>
              </w:rPr>
              <w:t xml:space="preserve"> резцом</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4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 xml:space="preserve">8. Технология нарезания </w:t>
            </w:r>
            <w:proofErr w:type="spellStart"/>
            <w:r w:rsidRPr="009C43A0">
              <w:rPr>
                <w:rFonts w:ascii="Times New Roman" w:hAnsi="Times New Roman"/>
                <w:sz w:val="24"/>
                <w:szCs w:val="24"/>
              </w:rPr>
              <w:t>резьб</w:t>
            </w:r>
            <w:proofErr w:type="spellEnd"/>
            <w:r w:rsidRPr="009C43A0">
              <w:rPr>
                <w:rFonts w:ascii="Times New Roman" w:hAnsi="Times New Roman"/>
                <w:sz w:val="24"/>
                <w:szCs w:val="24"/>
              </w:rPr>
              <w:t xml:space="preserve"> резьбонарезными головками</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42</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sz w:val="24"/>
                <w:szCs w:val="24"/>
              </w:rPr>
              <w:t>1.</w:t>
            </w:r>
            <w:r w:rsidRPr="009C43A0">
              <w:rPr>
                <w:rFonts w:ascii="Times New Roman" w:hAnsi="Times New Roman"/>
                <w:bCs/>
                <w:sz w:val="24"/>
                <w:szCs w:val="24"/>
              </w:rPr>
              <w:t xml:space="preserve"> Практическая работа</w:t>
            </w:r>
            <w:proofErr w:type="gramStart"/>
            <w:r w:rsidRPr="009C43A0">
              <w:rPr>
                <w:rFonts w:ascii="Times New Roman" w:hAnsi="Times New Roman"/>
                <w:sz w:val="24"/>
                <w:szCs w:val="24"/>
              </w:rPr>
              <w:t>«Н</w:t>
            </w:r>
            <w:proofErr w:type="gramEnd"/>
            <w:r w:rsidRPr="009C43A0">
              <w:rPr>
                <w:rFonts w:ascii="Times New Roman" w:hAnsi="Times New Roman"/>
                <w:sz w:val="24"/>
                <w:szCs w:val="24"/>
              </w:rPr>
              <w:t>астройка станка на обработку детали «Валик гладкий»</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6</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sz w:val="24"/>
                <w:szCs w:val="24"/>
              </w:rPr>
              <w:t xml:space="preserve">2. </w:t>
            </w:r>
            <w:r w:rsidRPr="009C43A0">
              <w:rPr>
                <w:rFonts w:ascii="Times New Roman" w:hAnsi="Times New Roman"/>
                <w:bCs/>
                <w:sz w:val="24"/>
                <w:szCs w:val="24"/>
              </w:rPr>
              <w:t>Практическая работа</w:t>
            </w:r>
            <w:proofErr w:type="gramStart"/>
            <w:r w:rsidRPr="009C43A0">
              <w:rPr>
                <w:rFonts w:ascii="Times New Roman" w:hAnsi="Times New Roman"/>
                <w:sz w:val="24"/>
                <w:szCs w:val="24"/>
              </w:rPr>
              <w:t>«Н</w:t>
            </w:r>
            <w:proofErr w:type="gramEnd"/>
            <w:r w:rsidRPr="009C43A0">
              <w:rPr>
                <w:rFonts w:ascii="Times New Roman" w:hAnsi="Times New Roman"/>
                <w:sz w:val="24"/>
                <w:szCs w:val="24"/>
              </w:rPr>
              <w:t>астройка станка на обработку детали «Втулка»</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6</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3. Определение шага резьбы, диаметра резьбы. Работа со справочником.</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2</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4. Настройка станка на нарезание метрической резьбы плашкой</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5. Настройка станка на нарезание метрической резьбы метчиком</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 xml:space="preserve">6. Расчет угла поворота верхней части суппорта, работа по  таблице В.М. </w:t>
            </w:r>
            <w:proofErr w:type="spellStart"/>
            <w:r w:rsidRPr="009C43A0">
              <w:rPr>
                <w:rFonts w:ascii="Times New Roman" w:hAnsi="Times New Roman"/>
                <w:sz w:val="24"/>
                <w:szCs w:val="24"/>
              </w:rPr>
              <w:t>Брадиса</w:t>
            </w:r>
            <w:proofErr w:type="spellEnd"/>
            <w:r w:rsidRPr="009C43A0">
              <w:rPr>
                <w:rFonts w:ascii="Times New Roman" w:hAnsi="Times New Roman"/>
                <w:sz w:val="24"/>
                <w:szCs w:val="24"/>
              </w:rPr>
              <w:t>.</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2</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7. Настройка станка на обработку конусов при помощи конусной линейки</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8. Настройка станка на накатывание рифлений</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2</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 xml:space="preserve">9. Настройка станка на нарезание </w:t>
            </w:r>
            <w:proofErr w:type="gramStart"/>
            <w:r w:rsidRPr="009C43A0">
              <w:rPr>
                <w:rFonts w:ascii="Times New Roman" w:hAnsi="Times New Roman"/>
                <w:sz w:val="24"/>
                <w:szCs w:val="24"/>
              </w:rPr>
              <w:t>многозаходных</w:t>
            </w:r>
            <w:proofErr w:type="gramEnd"/>
            <w:r w:rsidRPr="009C43A0">
              <w:rPr>
                <w:rFonts w:ascii="Times New Roman" w:hAnsi="Times New Roman"/>
                <w:sz w:val="24"/>
                <w:szCs w:val="24"/>
              </w:rPr>
              <w:t xml:space="preserve"> </w:t>
            </w:r>
            <w:proofErr w:type="spellStart"/>
            <w:r w:rsidRPr="009C43A0">
              <w:rPr>
                <w:rFonts w:ascii="Times New Roman" w:hAnsi="Times New Roman"/>
                <w:sz w:val="24"/>
                <w:szCs w:val="24"/>
              </w:rPr>
              <w:t>резьб</w:t>
            </w:r>
            <w:proofErr w:type="spellEnd"/>
            <w:r w:rsidRPr="009C43A0">
              <w:rPr>
                <w:rFonts w:ascii="Times New Roman" w:hAnsi="Times New Roman"/>
                <w:sz w:val="24"/>
                <w:szCs w:val="24"/>
              </w:rPr>
              <w:t>.</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6</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10. Установка заготовок на угольнике</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11. Настройка станка на растачивание сквозного отверстия</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2</w:t>
            </w:r>
          </w:p>
        </w:tc>
      </w:tr>
      <w:tr w:rsidR="00BE10B1" w:rsidRPr="009C43A0" w:rsidTr="00A16245">
        <w:tc>
          <w:tcPr>
            <w:tcW w:w="869" w:type="pct"/>
            <w:vMerge w:val="restart"/>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Тема 1.5. Сведения о технологическом процессе</w:t>
            </w:r>
          </w:p>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 xml:space="preserve">Содержание </w:t>
            </w:r>
          </w:p>
        </w:tc>
        <w:tc>
          <w:tcPr>
            <w:tcW w:w="80" w:type="pct"/>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restar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6</w:t>
            </w: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1.Понятие о производственном и технологическом процессе</w:t>
            </w:r>
          </w:p>
        </w:tc>
        <w:tc>
          <w:tcPr>
            <w:tcW w:w="80" w:type="pct"/>
            <w:vMerge w:val="restart"/>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2.Элементы технологического процесса</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7"/>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3.Типы производств</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28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4.Заготовки и припуски на обработку</w:t>
            </w:r>
          </w:p>
        </w:tc>
        <w:tc>
          <w:tcPr>
            <w:tcW w:w="80" w:type="pct"/>
            <w:vMerge w:val="restart"/>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28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097" w:type="pct"/>
            <w:tcBorders>
              <w:right w:val="nil"/>
            </w:tcBorders>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5. Построение технологического маршрута</w:t>
            </w:r>
          </w:p>
        </w:tc>
        <w:tc>
          <w:tcPr>
            <w:tcW w:w="80" w:type="pct"/>
            <w:vMerge/>
            <w:tcBorders>
              <w:left w:val="nil"/>
            </w:tcBorders>
          </w:tcPr>
          <w:p w:rsidR="00BE10B1" w:rsidRPr="009C43A0" w:rsidRDefault="00BE10B1" w:rsidP="00A16245">
            <w:pPr>
              <w:spacing w:after="0" w:line="240" w:lineRule="auto"/>
              <w:rPr>
                <w:rFonts w:ascii="Times New Roman" w:hAnsi="Times New Roman"/>
                <w:b/>
                <w:sz w:val="24"/>
                <w:szCs w:val="24"/>
              </w:rPr>
            </w:pP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6</w:t>
            </w:r>
          </w:p>
        </w:tc>
      </w:tr>
      <w:tr w:rsidR="00BE10B1" w:rsidRPr="009C43A0" w:rsidTr="00A16245">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w:t>
            </w:r>
            <w:r w:rsidRPr="009C43A0">
              <w:rPr>
                <w:rFonts w:ascii="Times New Roman" w:hAnsi="Times New Roman"/>
                <w:bCs/>
                <w:sz w:val="24"/>
                <w:szCs w:val="24"/>
              </w:rPr>
              <w:t xml:space="preserve"> Практическая работа</w:t>
            </w:r>
            <w:proofErr w:type="gramStart"/>
            <w:r w:rsidRPr="009C43A0">
              <w:rPr>
                <w:rFonts w:ascii="Times New Roman" w:hAnsi="Times New Roman"/>
                <w:sz w:val="24"/>
                <w:szCs w:val="24"/>
              </w:rPr>
              <w:t>«С</w:t>
            </w:r>
            <w:proofErr w:type="gramEnd"/>
            <w:r w:rsidRPr="009C43A0">
              <w:rPr>
                <w:rFonts w:ascii="Times New Roman" w:hAnsi="Times New Roman"/>
                <w:sz w:val="24"/>
                <w:szCs w:val="24"/>
              </w:rPr>
              <w:t>оставление технологического процесса обработки детали «Втулка»</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6</w:t>
            </w:r>
          </w:p>
        </w:tc>
      </w:tr>
      <w:tr w:rsidR="00BE10B1" w:rsidRPr="009C43A0" w:rsidTr="00A16245">
        <w:trPr>
          <w:trHeight w:val="136"/>
        </w:trPr>
        <w:tc>
          <w:tcPr>
            <w:tcW w:w="869" w:type="pct"/>
            <w:vMerge w:val="restart"/>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 xml:space="preserve">Тема 1.6. </w:t>
            </w:r>
            <w:proofErr w:type="spellStart"/>
            <w:r w:rsidRPr="009C43A0">
              <w:rPr>
                <w:rFonts w:ascii="Times New Roman" w:hAnsi="Times New Roman"/>
                <w:b/>
                <w:bCs/>
                <w:sz w:val="24"/>
                <w:szCs w:val="24"/>
              </w:rPr>
              <w:t>рузопдъе</w:t>
            </w:r>
            <w:r w:rsidRPr="009C43A0">
              <w:rPr>
                <w:rFonts w:ascii="Times New Roman" w:hAnsi="Times New Roman"/>
                <w:b/>
                <w:bCs/>
                <w:sz w:val="24"/>
                <w:szCs w:val="24"/>
              </w:rPr>
              <w:t>м</w:t>
            </w:r>
            <w:r w:rsidRPr="009C43A0">
              <w:rPr>
                <w:rFonts w:ascii="Times New Roman" w:hAnsi="Times New Roman"/>
                <w:b/>
                <w:bCs/>
                <w:sz w:val="24"/>
                <w:szCs w:val="24"/>
              </w:rPr>
              <w:t>ные</w:t>
            </w:r>
            <w:proofErr w:type="spellEnd"/>
            <w:r w:rsidRPr="009C43A0">
              <w:rPr>
                <w:rFonts w:ascii="Times New Roman" w:hAnsi="Times New Roman"/>
                <w:b/>
                <w:bCs/>
                <w:sz w:val="24"/>
                <w:szCs w:val="24"/>
              </w:rPr>
              <w:t xml:space="preserve"> механизмы</w:t>
            </w: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Содержание</w:t>
            </w:r>
          </w:p>
        </w:tc>
        <w:tc>
          <w:tcPr>
            <w:tcW w:w="954" w:type="pct"/>
            <w:vMerge w:val="restar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20</w:t>
            </w:r>
          </w:p>
        </w:tc>
      </w:tr>
      <w:tr w:rsidR="00BE10B1" w:rsidRPr="009C43A0" w:rsidTr="00A16245">
        <w:trPr>
          <w:trHeight w:val="13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1.Общие сведения о грузоподъёмных механизмах</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3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2. Грузозахватные приспособления</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3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3. Элементы грузовых и тяговых устройств. Механизмы подъёма и передвижения</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3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4.Схемы обвязки и зацепки грузов</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3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5.Сигналы между стропальщиками и крановщиками</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30"/>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6.Безопасность труда при эксплуатации подъёмно-транспортных машин</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30"/>
        </w:trPr>
        <w:tc>
          <w:tcPr>
            <w:tcW w:w="869" w:type="pct"/>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130"/>
        </w:trPr>
        <w:tc>
          <w:tcPr>
            <w:tcW w:w="869" w:type="pct"/>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w:t>
            </w:r>
            <w:r w:rsidRPr="009C43A0">
              <w:rPr>
                <w:rFonts w:ascii="Times New Roman" w:hAnsi="Times New Roman"/>
                <w:bCs/>
                <w:sz w:val="24"/>
                <w:szCs w:val="24"/>
              </w:rPr>
              <w:t xml:space="preserve"> Практическая работа</w:t>
            </w:r>
            <w:r w:rsidRPr="009C43A0">
              <w:rPr>
                <w:rFonts w:ascii="Times New Roman" w:hAnsi="Times New Roman"/>
                <w:sz w:val="24"/>
                <w:szCs w:val="24"/>
              </w:rPr>
              <w:t xml:space="preserve"> «Составление схемы </w:t>
            </w:r>
            <w:proofErr w:type="spellStart"/>
            <w:r w:rsidRPr="009C43A0">
              <w:rPr>
                <w:rFonts w:ascii="Times New Roman" w:hAnsi="Times New Roman"/>
                <w:sz w:val="24"/>
                <w:szCs w:val="24"/>
              </w:rPr>
              <w:t>обвязкии</w:t>
            </w:r>
            <w:proofErr w:type="spellEnd"/>
            <w:r w:rsidRPr="009C43A0">
              <w:rPr>
                <w:rFonts w:ascii="Times New Roman" w:hAnsi="Times New Roman"/>
                <w:sz w:val="24"/>
                <w:szCs w:val="24"/>
              </w:rPr>
              <w:t xml:space="preserve"> зацепки различных грузов»</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97"/>
        </w:trPr>
        <w:tc>
          <w:tcPr>
            <w:tcW w:w="869" w:type="pct"/>
            <w:vMerge w:val="restart"/>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Тема 1.7. Охрана труда на предпр</w:t>
            </w:r>
            <w:r w:rsidRPr="009C43A0">
              <w:rPr>
                <w:rFonts w:ascii="Times New Roman" w:hAnsi="Times New Roman"/>
                <w:b/>
                <w:bCs/>
                <w:sz w:val="24"/>
                <w:szCs w:val="24"/>
              </w:rPr>
              <w:t>и</w:t>
            </w:r>
            <w:r w:rsidRPr="009C43A0">
              <w:rPr>
                <w:rFonts w:ascii="Times New Roman" w:hAnsi="Times New Roman"/>
                <w:b/>
                <w:bCs/>
                <w:sz w:val="24"/>
                <w:szCs w:val="24"/>
              </w:rPr>
              <w:t>ятии.</w:t>
            </w:r>
          </w:p>
        </w:tc>
        <w:tc>
          <w:tcPr>
            <w:tcW w:w="3177" w:type="pct"/>
            <w:gridSpan w:val="2"/>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Содержание</w:t>
            </w:r>
          </w:p>
        </w:tc>
        <w:tc>
          <w:tcPr>
            <w:tcW w:w="954" w:type="pct"/>
            <w:vMerge w:val="restart"/>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10</w:t>
            </w:r>
          </w:p>
        </w:tc>
      </w:tr>
      <w:tr w:rsidR="00BE10B1" w:rsidRPr="009C43A0" w:rsidTr="00A16245">
        <w:trPr>
          <w:trHeight w:val="9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1"/>
              </w:numPr>
              <w:tabs>
                <w:tab w:val="left" w:pos="3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5" w:firstLine="14"/>
            </w:pPr>
            <w:r w:rsidRPr="009C43A0">
              <w:rPr>
                <w:bCs/>
              </w:rPr>
              <w:t>Основные положения законодательства по охране труда</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9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1"/>
              </w:numPr>
              <w:tabs>
                <w:tab w:val="left" w:pos="309"/>
              </w:tabs>
              <w:spacing w:before="0" w:after="0"/>
              <w:ind w:left="25" w:firstLine="14"/>
            </w:pPr>
            <w:r w:rsidRPr="009C43A0">
              <w:rPr>
                <w:bCs/>
              </w:rPr>
              <w:t xml:space="preserve"> Организация работы по охране труда на предприятии</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9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1"/>
              </w:numPr>
              <w:tabs>
                <w:tab w:val="left" w:pos="309"/>
              </w:tabs>
              <w:spacing w:before="0" w:after="0"/>
              <w:ind w:left="25" w:firstLine="14"/>
            </w:pPr>
            <w:r w:rsidRPr="009C43A0">
              <w:rPr>
                <w:bCs/>
              </w:rPr>
              <w:t xml:space="preserve"> Расследование несчастных случаев на предприятии</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9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1"/>
              </w:numPr>
              <w:tabs>
                <w:tab w:val="left" w:pos="309"/>
              </w:tabs>
              <w:spacing w:before="0" w:after="0"/>
              <w:ind w:left="25" w:firstLine="14"/>
            </w:pPr>
            <w:r w:rsidRPr="009C43A0">
              <w:t xml:space="preserve"> Санитарно-гигиенические требования к производственным зданиям, помещениям и рабочим местам</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9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1"/>
              </w:numPr>
              <w:tabs>
                <w:tab w:val="left" w:pos="309"/>
              </w:tabs>
              <w:spacing w:before="0" w:after="0"/>
              <w:ind w:left="25" w:firstLine="14"/>
            </w:pPr>
            <w:r w:rsidRPr="009C43A0">
              <w:rPr>
                <w:bCs/>
              </w:rPr>
              <w:t xml:space="preserve"> Охрана окружающей среды</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9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8033D0">
            <w:pPr>
              <w:pStyle w:val="ae"/>
              <w:numPr>
                <w:ilvl w:val="0"/>
                <w:numId w:val="11"/>
              </w:numPr>
              <w:tabs>
                <w:tab w:val="left" w:pos="309"/>
              </w:tabs>
              <w:spacing w:before="0" w:after="0"/>
              <w:ind w:left="25" w:firstLine="14"/>
            </w:pPr>
            <w:proofErr w:type="spellStart"/>
            <w:r w:rsidRPr="009C43A0">
              <w:t>Пожар</w:t>
            </w:r>
            <w:proofErr w:type="gramStart"/>
            <w:r w:rsidRPr="009C43A0">
              <w:t>о</w:t>
            </w:r>
            <w:proofErr w:type="spellEnd"/>
            <w:r w:rsidRPr="009C43A0">
              <w:t>-</w:t>
            </w:r>
            <w:proofErr w:type="gramEnd"/>
            <w:r w:rsidRPr="009C43A0">
              <w:t xml:space="preserve"> и  </w:t>
            </w:r>
            <w:proofErr w:type="spellStart"/>
            <w:r w:rsidRPr="009C43A0">
              <w:t>электробезопасность</w:t>
            </w:r>
            <w:proofErr w:type="spellEnd"/>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9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tabs>
                <w:tab w:val="left" w:pos="309"/>
              </w:tabs>
              <w:spacing w:after="0" w:line="240" w:lineRule="auto"/>
              <w:ind w:left="25" w:firstLine="14"/>
              <w:rPr>
                <w:rFonts w:ascii="Times New Roman" w:hAnsi="Times New Roman"/>
                <w:sz w:val="24"/>
                <w:szCs w:val="24"/>
              </w:rPr>
            </w:pPr>
            <w:r w:rsidRPr="009C43A0">
              <w:rPr>
                <w:rFonts w:ascii="Times New Roman" w:hAnsi="Times New Roman"/>
                <w:sz w:val="24"/>
                <w:szCs w:val="24"/>
              </w:rPr>
              <w:t xml:space="preserve"> 7.</w:t>
            </w:r>
            <w:r w:rsidRPr="009C43A0">
              <w:rPr>
                <w:rFonts w:ascii="Times New Roman" w:hAnsi="Times New Roman"/>
                <w:bCs/>
                <w:sz w:val="24"/>
                <w:szCs w:val="24"/>
              </w:rPr>
              <w:t xml:space="preserve"> Основы безопасности технологических процессов</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9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tabs>
                <w:tab w:val="left" w:pos="309"/>
              </w:tabs>
              <w:spacing w:after="0" w:line="240" w:lineRule="auto"/>
              <w:rPr>
                <w:rFonts w:ascii="Times New Roman" w:hAnsi="Times New Roman"/>
                <w:sz w:val="24"/>
                <w:szCs w:val="24"/>
              </w:rPr>
            </w:pPr>
            <w:r w:rsidRPr="009C43A0">
              <w:rPr>
                <w:rFonts w:ascii="Times New Roman" w:hAnsi="Times New Roman"/>
                <w:sz w:val="24"/>
                <w:szCs w:val="24"/>
              </w:rPr>
              <w:t xml:space="preserve"> 8.</w:t>
            </w:r>
            <w:r w:rsidRPr="009C43A0">
              <w:rPr>
                <w:rFonts w:ascii="Times New Roman" w:hAnsi="Times New Roman"/>
                <w:bCs/>
                <w:sz w:val="24"/>
                <w:szCs w:val="24"/>
              </w:rPr>
              <w:t xml:space="preserve"> Требования и средства безопасности при работе на металлорежущих станках</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91"/>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pStyle w:val="ae"/>
              <w:tabs>
                <w:tab w:val="left" w:pos="309"/>
              </w:tabs>
              <w:spacing w:before="0" w:after="0"/>
              <w:ind w:left="0"/>
            </w:pPr>
            <w:r w:rsidRPr="009C43A0">
              <w:t xml:space="preserve"> 9. Организация рабочего места токаря</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3"/>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rPr>
                <w:rFonts w:ascii="Times New Roman" w:hAnsi="Times New Roman"/>
                <w:sz w:val="24"/>
                <w:szCs w:val="24"/>
              </w:rPr>
            </w:pPr>
            <w:r w:rsidRPr="009C43A0">
              <w:rPr>
                <w:rFonts w:ascii="Times New Roman" w:hAnsi="Times New Roman"/>
                <w:bCs/>
                <w:sz w:val="24"/>
                <w:szCs w:val="24"/>
              </w:rPr>
              <w:t>10. Производственная структура организации (предприятия)</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3"/>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rPr>
                <w:rFonts w:ascii="Times New Roman" w:hAnsi="Times New Roman"/>
                <w:sz w:val="24"/>
                <w:szCs w:val="24"/>
              </w:rPr>
            </w:pPr>
            <w:r w:rsidRPr="009C43A0">
              <w:rPr>
                <w:rFonts w:ascii="Times New Roman" w:hAnsi="Times New Roman"/>
                <w:sz w:val="24"/>
                <w:szCs w:val="24"/>
              </w:rPr>
              <w:t>11. Норма времени и производительность труда</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183"/>
        </w:trPr>
        <w:tc>
          <w:tcPr>
            <w:tcW w:w="869" w:type="pct"/>
            <w:vMerge/>
          </w:tcPr>
          <w:p w:rsidR="00BE10B1" w:rsidRPr="009C43A0" w:rsidRDefault="00BE10B1" w:rsidP="00A16245">
            <w:pPr>
              <w:spacing w:after="0" w:line="240" w:lineRule="auto"/>
              <w:rPr>
                <w:rFonts w:ascii="Times New Roman" w:hAnsi="Times New Roman"/>
                <w:b/>
                <w:bCs/>
                <w:sz w:val="24"/>
                <w:szCs w:val="24"/>
              </w:rPr>
            </w:pPr>
          </w:p>
        </w:tc>
        <w:tc>
          <w:tcPr>
            <w:tcW w:w="3177" w:type="pct"/>
            <w:gridSpan w:val="2"/>
          </w:tcPr>
          <w:p w:rsidR="00BE10B1" w:rsidRPr="009C43A0" w:rsidRDefault="00BE10B1" w:rsidP="00A16245">
            <w:pPr>
              <w:spacing w:after="0"/>
              <w:rPr>
                <w:rFonts w:ascii="Times New Roman" w:hAnsi="Times New Roman"/>
                <w:sz w:val="24"/>
                <w:szCs w:val="24"/>
              </w:rPr>
            </w:pPr>
            <w:r w:rsidRPr="009C43A0">
              <w:rPr>
                <w:rFonts w:ascii="Times New Roman" w:hAnsi="Times New Roman"/>
                <w:sz w:val="24"/>
                <w:szCs w:val="24"/>
              </w:rPr>
              <w:t>12. Заработная плата</w:t>
            </w:r>
          </w:p>
        </w:tc>
        <w:tc>
          <w:tcPr>
            <w:tcW w:w="954" w:type="pct"/>
            <w:vMerge/>
            <w:vAlign w:val="center"/>
          </w:tcPr>
          <w:p w:rsidR="00BE10B1" w:rsidRPr="009C43A0" w:rsidRDefault="00BE10B1" w:rsidP="00A16245">
            <w:pPr>
              <w:spacing w:after="0" w:line="240" w:lineRule="auto"/>
              <w:jc w:val="center"/>
              <w:rPr>
                <w:rFonts w:ascii="Times New Roman" w:hAnsi="Times New Roman"/>
                <w:b/>
                <w:sz w:val="24"/>
                <w:szCs w:val="24"/>
              </w:rPr>
            </w:pPr>
          </w:p>
        </w:tc>
      </w:tr>
      <w:tr w:rsidR="00BE10B1" w:rsidRPr="009C43A0" w:rsidTr="00A16245">
        <w:trPr>
          <w:trHeight w:val="841"/>
        </w:trPr>
        <w:tc>
          <w:tcPr>
            <w:tcW w:w="4046" w:type="pct"/>
            <w:gridSpan w:val="3"/>
          </w:tcPr>
          <w:p w:rsidR="00BE10B1" w:rsidRPr="009C43A0" w:rsidRDefault="00BE10B1" w:rsidP="00A16245">
            <w:pPr>
              <w:spacing w:after="0" w:line="240" w:lineRule="auto"/>
              <w:rPr>
                <w:rFonts w:ascii="Times New Roman" w:hAnsi="Times New Roman"/>
                <w:b/>
                <w:sz w:val="24"/>
                <w:szCs w:val="24"/>
              </w:rPr>
            </w:pPr>
            <w:r w:rsidRPr="009C43A0">
              <w:rPr>
                <w:rFonts w:ascii="Times New Roman" w:hAnsi="Times New Roman"/>
                <w:b/>
                <w:bCs/>
                <w:sz w:val="24"/>
                <w:szCs w:val="24"/>
              </w:rPr>
              <w:t xml:space="preserve">Самостоятельная учебная работа </w:t>
            </w:r>
          </w:p>
          <w:p w:rsidR="00BE10B1" w:rsidRPr="009C43A0" w:rsidRDefault="00BE10B1" w:rsidP="00A16245">
            <w:pPr>
              <w:spacing w:after="0" w:line="240" w:lineRule="auto"/>
              <w:rPr>
                <w:rFonts w:ascii="Times New Roman" w:hAnsi="Times New Roman"/>
                <w:i/>
                <w:sz w:val="24"/>
                <w:szCs w:val="24"/>
              </w:rPr>
            </w:pPr>
            <w:r w:rsidRPr="009C43A0">
              <w:rPr>
                <w:rFonts w:ascii="Times New Roman" w:hAnsi="Times New Roman"/>
                <w:i/>
                <w:sz w:val="24"/>
                <w:szCs w:val="24"/>
              </w:rPr>
              <w:t>Примерная тематика  определяется образовательной организации</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t>18</w:t>
            </w:r>
          </w:p>
        </w:tc>
      </w:tr>
      <w:tr w:rsidR="00BE10B1" w:rsidRPr="009C43A0" w:rsidTr="00A16245">
        <w:tc>
          <w:tcPr>
            <w:tcW w:w="4046" w:type="pct"/>
            <w:gridSpan w:val="3"/>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 xml:space="preserve">Учебная практика </w:t>
            </w:r>
          </w:p>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 xml:space="preserve">Виды работ </w:t>
            </w:r>
          </w:p>
          <w:p w:rsidR="00BE10B1" w:rsidRPr="009C43A0" w:rsidRDefault="00BE10B1" w:rsidP="00A16245">
            <w:pPr>
              <w:pStyle w:val="28"/>
              <w:shd w:val="clear" w:color="auto" w:fill="auto"/>
              <w:spacing w:after="0" w:line="240" w:lineRule="auto"/>
              <w:jc w:val="both"/>
              <w:rPr>
                <w:sz w:val="24"/>
                <w:szCs w:val="24"/>
              </w:rPr>
            </w:pPr>
            <w:r w:rsidRPr="009C43A0">
              <w:rPr>
                <w:rStyle w:val="2Exact"/>
                <w:sz w:val="24"/>
                <w:szCs w:val="24"/>
              </w:rPr>
              <w:lastRenderedPageBreak/>
              <w:t>Проверка исправности и работоспособности токарного станка на холостом ходу.</w:t>
            </w:r>
          </w:p>
          <w:p w:rsidR="00BE10B1" w:rsidRPr="009C43A0" w:rsidRDefault="00BE10B1" w:rsidP="00A16245">
            <w:pPr>
              <w:pStyle w:val="28"/>
              <w:shd w:val="clear" w:color="auto" w:fill="auto"/>
              <w:spacing w:after="0" w:line="240" w:lineRule="auto"/>
              <w:jc w:val="both"/>
              <w:rPr>
                <w:sz w:val="24"/>
                <w:szCs w:val="24"/>
              </w:rPr>
            </w:pPr>
            <w:r w:rsidRPr="009C43A0">
              <w:rPr>
                <w:rStyle w:val="2Exact"/>
                <w:sz w:val="24"/>
                <w:szCs w:val="24"/>
              </w:rPr>
              <w:t>Подготовка контрольно-измерительного, нарезного, шлифовального инструмента, универсальных пр</w:t>
            </w:r>
            <w:r w:rsidRPr="009C43A0">
              <w:rPr>
                <w:rStyle w:val="2Exact"/>
                <w:sz w:val="24"/>
                <w:szCs w:val="24"/>
              </w:rPr>
              <w:t>и</w:t>
            </w:r>
            <w:r w:rsidRPr="009C43A0">
              <w:rPr>
                <w:rStyle w:val="2Exact"/>
                <w:sz w:val="24"/>
                <w:szCs w:val="24"/>
              </w:rPr>
              <w:t>способлений, технологической оснастки и оборудования.</w:t>
            </w:r>
          </w:p>
          <w:p w:rsidR="00BE10B1" w:rsidRPr="009C43A0" w:rsidRDefault="00BE10B1" w:rsidP="00A16245">
            <w:pPr>
              <w:pStyle w:val="28"/>
              <w:shd w:val="clear" w:color="auto" w:fill="auto"/>
              <w:spacing w:after="0" w:line="240" w:lineRule="auto"/>
              <w:jc w:val="both"/>
              <w:rPr>
                <w:rStyle w:val="2Exact"/>
                <w:sz w:val="24"/>
                <w:szCs w:val="24"/>
              </w:rPr>
            </w:pPr>
            <w:r w:rsidRPr="009C43A0">
              <w:rPr>
                <w:rStyle w:val="2Exact"/>
                <w:sz w:val="24"/>
                <w:szCs w:val="24"/>
              </w:rPr>
              <w:t>Установка, снятие крупногабаритных деталей, при промерах под руководством токаря более высокой квалификации с использованием специализированного подъемного оборудования.</w:t>
            </w:r>
          </w:p>
          <w:p w:rsidR="00BE10B1" w:rsidRPr="009C43A0" w:rsidRDefault="00BE10B1" w:rsidP="00A16245">
            <w:pPr>
              <w:pStyle w:val="28"/>
              <w:shd w:val="clear" w:color="auto" w:fill="auto"/>
              <w:spacing w:after="0" w:line="240" w:lineRule="auto"/>
              <w:jc w:val="both"/>
              <w:rPr>
                <w:sz w:val="24"/>
                <w:szCs w:val="24"/>
              </w:rPr>
            </w:pPr>
            <w:r w:rsidRPr="009C43A0">
              <w:rPr>
                <w:rStyle w:val="2Exact"/>
                <w:sz w:val="24"/>
                <w:szCs w:val="24"/>
              </w:rPr>
              <w:t>Смазка механизмов станка и приспособлений в соответствии с инструкцией, контроль наличия смазо</w:t>
            </w:r>
            <w:r w:rsidRPr="009C43A0">
              <w:rPr>
                <w:rStyle w:val="2Exact"/>
                <w:sz w:val="24"/>
                <w:szCs w:val="24"/>
              </w:rPr>
              <w:t>ч</w:t>
            </w:r>
            <w:r w:rsidRPr="009C43A0">
              <w:rPr>
                <w:rStyle w:val="2Exact"/>
                <w:sz w:val="24"/>
                <w:szCs w:val="24"/>
              </w:rPr>
              <w:t>но-охлаждающей жидкости (СОЖ).</w:t>
            </w:r>
          </w:p>
          <w:p w:rsidR="00BE10B1" w:rsidRPr="009C43A0" w:rsidRDefault="00BE10B1" w:rsidP="00A16245">
            <w:pPr>
              <w:pStyle w:val="28"/>
              <w:shd w:val="clear" w:color="auto" w:fill="auto"/>
              <w:spacing w:after="0" w:line="240" w:lineRule="auto"/>
              <w:jc w:val="left"/>
              <w:rPr>
                <w:sz w:val="24"/>
                <w:szCs w:val="24"/>
              </w:rPr>
            </w:pPr>
            <w:r w:rsidRPr="009C43A0">
              <w:rPr>
                <w:rStyle w:val="2Exact"/>
                <w:sz w:val="24"/>
                <w:szCs w:val="24"/>
              </w:rPr>
              <w:t>Установка, закрепление и снятие заготовки при обработке.</w:t>
            </w:r>
          </w:p>
          <w:p w:rsidR="00BE10B1" w:rsidRPr="009C43A0" w:rsidRDefault="00BE10B1" w:rsidP="00A16245">
            <w:pPr>
              <w:pStyle w:val="28"/>
              <w:shd w:val="clear" w:color="auto" w:fill="auto"/>
              <w:spacing w:after="0" w:line="240" w:lineRule="auto"/>
              <w:jc w:val="left"/>
              <w:rPr>
                <w:sz w:val="24"/>
                <w:szCs w:val="24"/>
              </w:rPr>
            </w:pPr>
            <w:r w:rsidRPr="009C43A0">
              <w:rPr>
                <w:rStyle w:val="2Exact"/>
                <w:sz w:val="24"/>
                <w:szCs w:val="24"/>
              </w:rPr>
              <w:t>Заточка резцов и сверл, контроль качества заточки.</w:t>
            </w:r>
          </w:p>
          <w:p w:rsidR="00BE10B1" w:rsidRPr="009C43A0" w:rsidRDefault="00BE10B1" w:rsidP="00A16245">
            <w:pPr>
              <w:pStyle w:val="28"/>
              <w:shd w:val="clear" w:color="auto" w:fill="auto"/>
              <w:spacing w:after="0" w:line="240" w:lineRule="auto"/>
              <w:jc w:val="both"/>
              <w:rPr>
                <w:sz w:val="24"/>
                <w:szCs w:val="24"/>
              </w:rPr>
            </w:pPr>
            <w:r w:rsidRPr="009C43A0">
              <w:rPr>
                <w:rStyle w:val="2Exact"/>
                <w:sz w:val="24"/>
                <w:szCs w:val="24"/>
              </w:rPr>
              <w:t>Установка резцов (в том числе со сменными режущими пластинами), сверл.</w:t>
            </w:r>
          </w:p>
          <w:p w:rsidR="00BE10B1" w:rsidRPr="009C43A0" w:rsidRDefault="00BE10B1" w:rsidP="00A16245">
            <w:pPr>
              <w:pStyle w:val="28"/>
              <w:shd w:val="clear" w:color="auto" w:fill="auto"/>
              <w:spacing w:after="0" w:line="240" w:lineRule="auto"/>
              <w:jc w:val="both"/>
              <w:rPr>
                <w:rStyle w:val="2Exact"/>
                <w:sz w:val="24"/>
                <w:szCs w:val="24"/>
              </w:rPr>
            </w:pPr>
            <w:r w:rsidRPr="009C43A0">
              <w:rPr>
                <w:rStyle w:val="2Exact"/>
                <w:sz w:val="24"/>
                <w:szCs w:val="24"/>
              </w:rPr>
              <w:t>Управление токарными станками с высотой центров до 650.</w:t>
            </w:r>
          </w:p>
          <w:p w:rsidR="00BE10B1" w:rsidRPr="009C43A0" w:rsidRDefault="00BE10B1" w:rsidP="00A16245">
            <w:pPr>
              <w:pStyle w:val="28"/>
              <w:shd w:val="clear" w:color="auto" w:fill="auto"/>
              <w:spacing w:after="0" w:line="240" w:lineRule="auto"/>
              <w:jc w:val="both"/>
              <w:rPr>
                <w:sz w:val="24"/>
                <w:szCs w:val="24"/>
              </w:rPr>
            </w:pPr>
            <w:r w:rsidRPr="009C43A0">
              <w:rPr>
                <w:rStyle w:val="2Exact"/>
                <w:sz w:val="24"/>
                <w:szCs w:val="24"/>
              </w:rPr>
              <w:t>Обработка деталей по 12 - 14 квалитетам на универсальных токарных станках без применения и с пр</w:t>
            </w:r>
            <w:r w:rsidRPr="009C43A0">
              <w:rPr>
                <w:rStyle w:val="2Exact"/>
                <w:sz w:val="24"/>
                <w:szCs w:val="24"/>
              </w:rPr>
              <w:t>и</w:t>
            </w:r>
            <w:r w:rsidRPr="009C43A0">
              <w:rPr>
                <w:rStyle w:val="2Exact"/>
                <w:sz w:val="24"/>
                <w:szCs w:val="24"/>
              </w:rPr>
              <w:t>менением универсальных приспособлений.</w:t>
            </w:r>
          </w:p>
          <w:p w:rsidR="00BE10B1" w:rsidRPr="009C43A0" w:rsidRDefault="00BE10B1" w:rsidP="00A16245">
            <w:pPr>
              <w:pStyle w:val="28"/>
              <w:shd w:val="clear" w:color="auto" w:fill="auto"/>
              <w:spacing w:after="0" w:line="240" w:lineRule="auto"/>
              <w:jc w:val="both"/>
              <w:rPr>
                <w:sz w:val="24"/>
                <w:szCs w:val="24"/>
              </w:rPr>
            </w:pPr>
            <w:r w:rsidRPr="009C43A0">
              <w:rPr>
                <w:rStyle w:val="2Exact"/>
                <w:sz w:val="24"/>
                <w:szCs w:val="24"/>
              </w:rPr>
              <w:t>Обработка деталей по 8 - 11 квалитетам на специализированных станках, налаженных для обработки определенных простых и средней сложности деталей или выполнения отдельных операций.</w:t>
            </w:r>
          </w:p>
          <w:p w:rsidR="00BE10B1" w:rsidRPr="009C43A0" w:rsidRDefault="00BE10B1" w:rsidP="00A16245">
            <w:pPr>
              <w:pStyle w:val="28"/>
              <w:shd w:val="clear" w:color="auto" w:fill="auto"/>
              <w:spacing w:after="0" w:line="240" w:lineRule="auto"/>
              <w:jc w:val="left"/>
              <w:rPr>
                <w:sz w:val="24"/>
                <w:szCs w:val="24"/>
              </w:rPr>
            </w:pPr>
            <w:r w:rsidRPr="009C43A0">
              <w:rPr>
                <w:rStyle w:val="2Exact"/>
                <w:sz w:val="24"/>
                <w:szCs w:val="24"/>
              </w:rPr>
              <w:t>Сверление отверстий глубиной до 5 диаметров сверла.</w:t>
            </w:r>
          </w:p>
          <w:p w:rsidR="00BE10B1" w:rsidRPr="009C43A0" w:rsidRDefault="00BE10B1" w:rsidP="00A16245">
            <w:pPr>
              <w:spacing w:after="0" w:line="240" w:lineRule="auto"/>
              <w:rPr>
                <w:rFonts w:ascii="Times New Roman" w:hAnsi="Times New Roman"/>
                <w:b/>
                <w:sz w:val="24"/>
                <w:szCs w:val="24"/>
              </w:rPr>
            </w:pPr>
            <w:r w:rsidRPr="009C43A0">
              <w:rPr>
                <w:rStyle w:val="2Exact"/>
                <w:rFonts w:ascii="Times New Roman" w:hAnsi="Times New Roman"/>
                <w:sz w:val="24"/>
                <w:szCs w:val="24"/>
              </w:rPr>
              <w:t>Нарезка наружной, внутренней треугольной и прямоугольной резьбы (метрической, трубной, упорной) диаметром до 24 мм метчиком или плашкой.</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sidRPr="009C43A0">
              <w:rPr>
                <w:rFonts w:ascii="Times New Roman" w:hAnsi="Times New Roman"/>
                <w:b/>
                <w:sz w:val="24"/>
                <w:szCs w:val="24"/>
              </w:rPr>
              <w:lastRenderedPageBreak/>
              <w:t>72</w:t>
            </w:r>
          </w:p>
        </w:tc>
      </w:tr>
      <w:tr w:rsidR="00BE10B1" w:rsidRPr="009C43A0" w:rsidTr="00A16245">
        <w:tc>
          <w:tcPr>
            <w:tcW w:w="4046" w:type="pct"/>
            <w:gridSpan w:val="3"/>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lastRenderedPageBreak/>
              <w:t xml:space="preserve">Производственная практика </w:t>
            </w:r>
          </w:p>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 xml:space="preserve">Виды работ </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Обработка конусных поверхностей под притирку.</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Нарезка профилей многозаходных червяков под шлифование, окончательная нарезка профилей однозаходных червяков.</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Обработка длинных валов и винтов с применением подвижного и неподвижного люнетов, выполнение глубокого сверления и растачивания отверстий пушечными сверлами и другим специальным инструментом.</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Навивка пружины на токарном станке из проволоки диаметром более 15 мм в горячем состоянии.</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 xml:space="preserve">Выполнение давильных операций роликами (закатка, раскатка, </w:t>
            </w:r>
            <w:proofErr w:type="spellStart"/>
            <w:r w:rsidRPr="009C43A0">
              <w:rPr>
                <w:sz w:val="24"/>
                <w:szCs w:val="24"/>
              </w:rPr>
              <w:t>зигование</w:t>
            </w:r>
            <w:proofErr w:type="spellEnd"/>
            <w:r w:rsidRPr="009C43A0">
              <w:rPr>
                <w:sz w:val="24"/>
                <w:szCs w:val="24"/>
              </w:rPr>
              <w:t>).</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Обработка деталей, требующих точного соблюдения размеров между центрами эксцентрично расположенных отверстий или мест обточки.</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Обработка тонкостенных деталей с толщиной стенки до 1 мм и длиной свыше 200 мм.</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Обработка деталей из легированных сталей и твердых сплавов.</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Обработка детали из графитовых изделий для производства твердых сплавов.</w:t>
            </w:r>
          </w:p>
          <w:p w:rsidR="00BE10B1" w:rsidRPr="009C43A0" w:rsidRDefault="00BE10B1" w:rsidP="00A16245">
            <w:pPr>
              <w:pStyle w:val="28"/>
              <w:shd w:val="clear" w:color="auto" w:fill="auto"/>
              <w:spacing w:after="0" w:line="240" w:lineRule="auto"/>
              <w:ind w:left="142"/>
              <w:jc w:val="both"/>
              <w:rPr>
                <w:sz w:val="24"/>
                <w:szCs w:val="24"/>
              </w:rPr>
            </w:pPr>
            <w:r w:rsidRPr="009C43A0">
              <w:rPr>
                <w:sz w:val="24"/>
                <w:szCs w:val="24"/>
              </w:rPr>
              <w:t xml:space="preserve">Обработка новых и </w:t>
            </w:r>
            <w:proofErr w:type="spellStart"/>
            <w:r w:rsidRPr="009C43A0">
              <w:rPr>
                <w:sz w:val="24"/>
                <w:szCs w:val="24"/>
              </w:rPr>
              <w:t>перетачивание</w:t>
            </w:r>
            <w:proofErr w:type="spellEnd"/>
            <w:r w:rsidRPr="009C43A0">
              <w:rPr>
                <w:sz w:val="24"/>
                <w:szCs w:val="24"/>
              </w:rPr>
              <w:t xml:space="preserve"> выработанных прокатных валков с калиброванием простых и средней сложн</w:t>
            </w:r>
            <w:r w:rsidRPr="009C43A0">
              <w:rPr>
                <w:sz w:val="24"/>
                <w:szCs w:val="24"/>
              </w:rPr>
              <w:t>о</w:t>
            </w:r>
            <w:r w:rsidRPr="009C43A0">
              <w:rPr>
                <w:sz w:val="24"/>
                <w:szCs w:val="24"/>
              </w:rPr>
              <w:t>сти профилей.</w:t>
            </w:r>
          </w:p>
          <w:p w:rsidR="00BE10B1" w:rsidRPr="009C43A0" w:rsidRDefault="00BE10B1" w:rsidP="00A16245">
            <w:pPr>
              <w:spacing w:after="0" w:line="240" w:lineRule="auto"/>
              <w:rPr>
                <w:rFonts w:ascii="Times New Roman" w:hAnsi="Times New Roman"/>
                <w:b/>
                <w:sz w:val="24"/>
                <w:szCs w:val="24"/>
              </w:rPr>
            </w:pPr>
            <w:proofErr w:type="spellStart"/>
            <w:r w:rsidRPr="009C43A0">
              <w:rPr>
                <w:rFonts w:ascii="Times New Roman" w:hAnsi="Times New Roman"/>
                <w:sz w:val="24"/>
                <w:szCs w:val="24"/>
              </w:rPr>
              <w:lastRenderedPageBreak/>
              <w:t>Строповка</w:t>
            </w:r>
            <w:proofErr w:type="spellEnd"/>
            <w:r w:rsidRPr="009C43A0">
              <w:rPr>
                <w:rFonts w:ascii="Times New Roman" w:hAnsi="Times New Roman"/>
                <w:sz w:val="24"/>
                <w:szCs w:val="24"/>
              </w:rPr>
              <w:t xml:space="preserve"> и увязка грузов для подъема, перемещения, установки и складирования.</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Pr>
                <w:rFonts w:ascii="Times New Roman" w:hAnsi="Times New Roman"/>
                <w:b/>
                <w:sz w:val="24"/>
                <w:szCs w:val="24"/>
              </w:rPr>
              <w:lastRenderedPageBreak/>
              <w:t>36</w:t>
            </w:r>
          </w:p>
        </w:tc>
      </w:tr>
      <w:tr w:rsidR="00BE10B1" w:rsidRPr="009C43A0" w:rsidTr="00A16245">
        <w:tc>
          <w:tcPr>
            <w:tcW w:w="4046" w:type="pct"/>
            <w:gridSpan w:val="3"/>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lastRenderedPageBreak/>
              <w:t xml:space="preserve">Промежуточная аттестация                                  </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BE10B1" w:rsidRPr="009C43A0" w:rsidTr="00A16245">
        <w:tc>
          <w:tcPr>
            <w:tcW w:w="4046" w:type="pct"/>
            <w:gridSpan w:val="3"/>
          </w:tcPr>
          <w:p w:rsidR="00BE10B1" w:rsidRPr="009C43A0" w:rsidRDefault="00BE10B1" w:rsidP="00A16245">
            <w:pPr>
              <w:spacing w:after="0" w:line="240" w:lineRule="auto"/>
              <w:rPr>
                <w:rFonts w:ascii="Times New Roman" w:hAnsi="Times New Roman"/>
                <w:b/>
                <w:bCs/>
                <w:sz w:val="24"/>
                <w:szCs w:val="24"/>
              </w:rPr>
            </w:pPr>
            <w:r w:rsidRPr="009C43A0">
              <w:rPr>
                <w:rFonts w:ascii="Times New Roman" w:hAnsi="Times New Roman"/>
                <w:b/>
                <w:bCs/>
                <w:sz w:val="24"/>
                <w:szCs w:val="24"/>
              </w:rPr>
              <w:t>Всего</w:t>
            </w:r>
          </w:p>
        </w:tc>
        <w:tc>
          <w:tcPr>
            <w:tcW w:w="954" w:type="pct"/>
            <w:vAlign w:val="center"/>
          </w:tcPr>
          <w:p w:rsidR="00BE10B1" w:rsidRPr="009C43A0" w:rsidRDefault="00BE10B1" w:rsidP="00A16245">
            <w:pPr>
              <w:spacing w:after="0" w:line="240" w:lineRule="auto"/>
              <w:jc w:val="center"/>
              <w:rPr>
                <w:rFonts w:ascii="Times New Roman" w:hAnsi="Times New Roman"/>
                <w:b/>
                <w:sz w:val="24"/>
                <w:szCs w:val="24"/>
              </w:rPr>
            </w:pPr>
            <w:r>
              <w:rPr>
                <w:rFonts w:ascii="Times New Roman" w:hAnsi="Times New Roman"/>
                <w:b/>
                <w:sz w:val="24"/>
                <w:szCs w:val="24"/>
              </w:rPr>
              <w:t>364</w:t>
            </w:r>
          </w:p>
        </w:tc>
      </w:tr>
    </w:tbl>
    <w:p w:rsidR="00BE10B1" w:rsidRPr="009C43A0" w:rsidRDefault="00BE10B1" w:rsidP="00BE10B1">
      <w:pPr>
        <w:rPr>
          <w:rFonts w:ascii="Times New Roman" w:hAnsi="Times New Roman"/>
          <w:i/>
        </w:rPr>
        <w:sectPr w:rsidR="00BE10B1" w:rsidRPr="009C43A0" w:rsidSect="00DC23D6">
          <w:pgSz w:w="16840" w:h="11907" w:orient="landscape"/>
          <w:pgMar w:top="851" w:right="1134" w:bottom="851" w:left="992" w:header="709" w:footer="709" w:gutter="0"/>
          <w:cols w:space="720"/>
        </w:sectPr>
      </w:pPr>
    </w:p>
    <w:p w:rsidR="00BE10B1" w:rsidRPr="009C43A0" w:rsidRDefault="00BE10B1" w:rsidP="00BE10B1">
      <w:pPr>
        <w:ind w:firstLine="708"/>
        <w:rPr>
          <w:rFonts w:ascii="Times New Roman" w:hAnsi="Times New Roman"/>
          <w:b/>
          <w:bCs/>
        </w:rPr>
      </w:pPr>
      <w:r w:rsidRPr="009C43A0">
        <w:rPr>
          <w:rFonts w:ascii="Times New Roman" w:hAnsi="Times New Roman"/>
          <w:b/>
          <w:bCs/>
        </w:rPr>
        <w:lastRenderedPageBreak/>
        <w:t xml:space="preserve">3. УСЛОВИЯ РЕАЛИЗАЦИИ ПРОГРАММЫ ПРОФЕССИОНАЛЬНОГО </w:t>
      </w:r>
      <w:r>
        <w:rPr>
          <w:rFonts w:ascii="Times New Roman" w:hAnsi="Times New Roman"/>
          <w:b/>
          <w:bCs/>
        </w:rPr>
        <w:t xml:space="preserve"> МОДУЛЯ</w:t>
      </w:r>
    </w:p>
    <w:p w:rsidR="00BE10B1" w:rsidRPr="00EA1E1C" w:rsidRDefault="00BE10B1" w:rsidP="00BE10B1">
      <w:pPr>
        <w:spacing w:after="0" w:line="240" w:lineRule="auto"/>
        <w:ind w:firstLine="709"/>
        <w:jc w:val="both"/>
        <w:rPr>
          <w:rFonts w:ascii="Times New Roman" w:hAnsi="Times New Roman"/>
          <w:b/>
          <w:bCs/>
          <w:sz w:val="24"/>
          <w:szCs w:val="24"/>
        </w:rPr>
      </w:pPr>
      <w:bookmarkStart w:id="10" w:name="_Hlk72083609"/>
      <w:r w:rsidRPr="00EA1E1C">
        <w:rPr>
          <w:rFonts w:ascii="Times New Roman" w:hAnsi="Times New Roman"/>
          <w:b/>
          <w:bCs/>
          <w:sz w:val="24"/>
          <w:szCs w:val="24"/>
        </w:rPr>
        <w:t>3.1. Для реализации программы профессионального модуля должны быть пред</w:t>
      </w:r>
      <w:r w:rsidRPr="00EA1E1C">
        <w:rPr>
          <w:rFonts w:ascii="Times New Roman" w:hAnsi="Times New Roman"/>
          <w:b/>
          <w:bCs/>
          <w:sz w:val="24"/>
          <w:szCs w:val="24"/>
        </w:rPr>
        <w:t>у</w:t>
      </w:r>
      <w:r w:rsidRPr="00EA1E1C">
        <w:rPr>
          <w:rFonts w:ascii="Times New Roman" w:hAnsi="Times New Roman"/>
          <w:b/>
          <w:bCs/>
          <w:sz w:val="24"/>
          <w:szCs w:val="24"/>
        </w:rPr>
        <w:t>смотрены следующие специальные помещения:</w:t>
      </w:r>
    </w:p>
    <w:p w:rsidR="00BE10B1" w:rsidRPr="00EA1E1C" w:rsidRDefault="00BE10B1" w:rsidP="00BE10B1">
      <w:pPr>
        <w:spacing w:after="80"/>
        <w:jc w:val="both"/>
        <w:rPr>
          <w:rFonts w:ascii="Times New Roman" w:hAnsi="Times New Roman"/>
          <w:sz w:val="24"/>
        </w:rPr>
      </w:pPr>
    </w:p>
    <w:p w:rsidR="00BE10B1" w:rsidRPr="00EA1E1C" w:rsidRDefault="00BE10B1" w:rsidP="00BE10B1">
      <w:pPr>
        <w:suppressAutoHyphens/>
        <w:spacing w:after="0" w:line="240" w:lineRule="auto"/>
        <w:ind w:firstLine="709"/>
        <w:jc w:val="both"/>
        <w:rPr>
          <w:rFonts w:ascii="Times New Roman" w:hAnsi="Times New Roman"/>
          <w:bCs/>
          <w:sz w:val="24"/>
          <w:szCs w:val="24"/>
        </w:rPr>
      </w:pPr>
      <w:bookmarkStart w:id="11" w:name="_Hlk72076680"/>
      <w:r w:rsidRPr="00EA1E1C">
        <w:rPr>
          <w:rFonts w:ascii="Times New Roman" w:hAnsi="Times New Roman"/>
          <w:b/>
          <w:sz w:val="24"/>
          <w:szCs w:val="24"/>
        </w:rPr>
        <w:t>Кабинет «</w:t>
      </w:r>
      <w:r w:rsidRPr="00232690">
        <w:rPr>
          <w:rFonts w:ascii="Times New Roman" w:hAnsi="Times New Roman"/>
          <w:b/>
          <w:sz w:val="24"/>
          <w:szCs w:val="24"/>
        </w:rPr>
        <w:t>Технология металлообработки</w:t>
      </w:r>
      <w:r w:rsidRPr="00EA1E1C">
        <w:rPr>
          <w:rFonts w:ascii="Times New Roman" w:hAnsi="Times New Roman"/>
          <w:b/>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оснащенный оборудованием:</w:t>
      </w:r>
    </w:p>
    <w:bookmarkEnd w:id="11"/>
    <w:p w:rsidR="00BE10B1" w:rsidRDefault="00BE10B1" w:rsidP="00BE10B1">
      <w:pPr>
        <w:spacing w:after="0" w:line="240" w:lineRule="auto"/>
        <w:jc w:val="both"/>
        <w:rPr>
          <w:rFonts w:ascii="Times New Roman" w:hAnsi="Times New Roman"/>
          <w:bCs/>
          <w:sz w:val="24"/>
          <w:szCs w:val="24"/>
        </w:rPr>
      </w:pP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bCs/>
          <w:sz w:val="24"/>
          <w:szCs w:val="24"/>
        </w:rPr>
        <w:t xml:space="preserve">-   </w:t>
      </w:r>
      <w:r w:rsidRPr="009C43A0">
        <w:rPr>
          <w:rFonts w:ascii="Times New Roman" w:hAnsi="Times New Roman"/>
          <w:sz w:val="24"/>
          <w:szCs w:val="24"/>
        </w:rPr>
        <w:t xml:space="preserve">посадочные места по количеству </w:t>
      </w:r>
      <w:proofErr w:type="gramStart"/>
      <w:r w:rsidRPr="009C43A0">
        <w:rPr>
          <w:rFonts w:ascii="Times New Roman" w:hAnsi="Times New Roman"/>
          <w:sz w:val="24"/>
          <w:szCs w:val="24"/>
        </w:rPr>
        <w:t>обучающихся</w:t>
      </w:r>
      <w:proofErr w:type="gramEnd"/>
      <w:r w:rsidRPr="009C43A0">
        <w:rPr>
          <w:rFonts w:ascii="Times New Roman" w:hAnsi="Times New Roman"/>
          <w:sz w:val="24"/>
          <w:szCs w:val="24"/>
        </w:rPr>
        <w:t xml:space="preserve">; </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xml:space="preserve">- </w:t>
      </w:r>
      <w:r>
        <w:rPr>
          <w:rFonts w:ascii="Times New Roman" w:hAnsi="Times New Roman"/>
          <w:sz w:val="24"/>
          <w:szCs w:val="24"/>
        </w:rPr>
        <w:t xml:space="preserve"> </w:t>
      </w:r>
      <w:r w:rsidRPr="009C43A0">
        <w:rPr>
          <w:rFonts w:ascii="Times New Roman" w:hAnsi="Times New Roman"/>
          <w:sz w:val="24"/>
          <w:szCs w:val="24"/>
        </w:rPr>
        <w:t>рабочее место преподавателя;</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комплект учебно-наглядных пособий «Металлорежущие станки» «Технология машин</w:t>
      </w:r>
      <w:r w:rsidRPr="009C43A0">
        <w:rPr>
          <w:rFonts w:ascii="Times New Roman" w:hAnsi="Times New Roman"/>
          <w:sz w:val="24"/>
          <w:szCs w:val="24"/>
        </w:rPr>
        <w:t>о</w:t>
      </w:r>
      <w:r w:rsidRPr="009C43A0">
        <w:rPr>
          <w:rFonts w:ascii="Times New Roman" w:hAnsi="Times New Roman"/>
          <w:sz w:val="24"/>
          <w:szCs w:val="24"/>
        </w:rPr>
        <w:t>строения»; «Основы программирования фрезерных станков с ЧПУ»</w:t>
      </w:r>
    </w:p>
    <w:p w:rsidR="00BE10B1" w:rsidRPr="009C43A0" w:rsidRDefault="00BE10B1" w:rsidP="00BE10B1">
      <w:pPr>
        <w:spacing w:after="0" w:line="240" w:lineRule="auto"/>
        <w:jc w:val="both"/>
        <w:rPr>
          <w:rFonts w:ascii="Times New Roman" w:hAnsi="Times New Roman"/>
          <w:bCs/>
          <w:sz w:val="24"/>
          <w:szCs w:val="24"/>
        </w:rPr>
      </w:pPr>
      <w:r w:rsidRPr="009C43A0">
        <w:rPr>
          <w:rFonts w:ascii="Times New Roman" w:hAnsi="Times New Roman"/>
          <w:sz w:val="24"/>
          <w:szCs w:val="24"/>
        </w:rPr>
        <w:t>-  дидактические средства, модели, плакаты, таблицы, раздаточный материал.</w:t>
      </w:r>
    </w:p>
    <w:p w:rsidR="00BE10B1" w:rsidRPr="009C43A0" w:rsidRDefault="00BE10B1" w:rsidP="00BE10B1">
      <w:pPr>
        <w:pStyle w:val="ae"/>
        <w:spacing w:before="0" w:after="0"/>
        <w:ind w:left="360"/>
        <w:outlineLvl w:val="0"/>
        <w:rPr>
          <w:i/>
          <w:u w:val="single"/>
        </w:rPr>
      </w:pPr>
      <w:r w:rsidRPr="009C43A0">
        <w:rPr>
          <w:i/>
          <w:u w:val="single"/>
        </w:rPr>
        <w:t xml:space="preserve">Технические средства обучения: </w:t>
      </w:r>
    </w:p>
    <w:p w:rsidR="00BE10B1" w:rsidRPr="009C43A0" w:rsidRDefault="00BE10B1" w:rsidP="00BE10B1">
      <w:pPr>
        <w:pStyle w:val="ae"/>
        <w:spacing w:before="0" w:after="0"/>
        <w:ind w:left="360"/>
        <w:outlineLvl w:val="0"/>
      </w:pPr>
      <w:r w:rsidRPr="009C43A0">
        <w:t xml:space="preserve">Проектор </w:t>
      </w:r>
      <w:proofErr w:type="spellStart"/>
      <w:r w:rsidRPr="009C43A0">
        <w:t>мультимедийный</w:t>
      </w:r>
      <w:proofErr w:type="spellEnd"/>
      <w:r w:rsidRPr="009C43A0">
        <w:t xml:space="preserve"> </w:t>
      </w:r>
    </w:p>
    <w:p w:rsidR="00BE10B1" w:rsidRPr="009C43A0" w:rsidRDefault="00BE10B1" w:rsidP="00BE10B1">
      <w:pPr>
        <w:pStyle w:val="ae"/>
        <w:spacing w:before="0" w:after="0"/>
        <w:ind w:left="360"/>
      </w:pPr>
      <w:r w:rsidRPr="009C43A0">
        <w:t>Доска одноэлементная белая</w:t>
      </w:r>
    </w:p>
    <w:p w:rsidR="00BE10B1" w:rsidRPr="009C43A0" w:rsidRDefault="00BE10B1" w:rsidP="00BE10B1">
      <w:pPr>
        <w:pStyle w:val="ae"/>
        <w:spacing w:before="0" w:after="0"/>
        <w:ind w:left="360"/>
      </w:pPr>
      <w:r w:rsidRPr="009C43A0">
        <w:t xml:space="preserve">Документ-камера </w:t>
      </w:r>
    </w:p>
    <w:p w:rsidR="00BE10B1" w:rsidRPr="009C43A0" w:rsidRDefault="00BE10B1" w:rsidP="00BE10B1">
      <w:pPr>
        <w:pStyle w:val="ae"/>
        <w:spacing w:before="0" w:after="0"/>
        <w:ind w:left="360"/>
      </w:pPr>
      <w:proofErr w:type="spellStart"/>
      <w:r w:rsidRPr="009C43A0">
        <w:t>Оверхед</w:t>
      </w:r>
      <w:proofErr w:type="spellEnd"/>
      <w:r w:rsidRPr="009C43A0">
        <w:t xml:space="preserve"> – проектор </w:t>
      </w:r>
    </w:p>
    <w:p w:rsidR="00BE10B1" w:rsidRPr="009C43A0" w:rsidRDefault="00BE10B1" w:rsidP="00BE10B1">
      <w:pPr>
        <w:pStyle w:val="ae"/>
        <w:spacing w:before="0" w:after="0"/>
        <w:ind w:left="360"/>
      </w:pPr>
      <w:r w:rsidRPr="009C43A0">
        <w:t xml:space="preserve">Компьютеры </w:t>
      </w:r>
    </w:p>
    <w:p w:rsidR="00BE10B1" w:rsidRPr="009C43A0" w:rsidRDefault="00BE10B1" w:rsidP="00BE10B1">
      <w:pPr>
        <w:pStyle w:val="ae"/>
        <w:spacing w:before="0" w:after="0"/>
        <w:ind w:left="360"/>
      </w:pPr>
      <w:r w:rsidRPr="009C43A0">
        <w:t xml:space="preserve">Интегрированный </w:t>
      </w:r>
      <w:r w:rsidRPr="009C43A0">
        <w:rPr>
          <w:lang w:val="en-US"/>
        </w:rPr>
        <w:t>CAD</w:t>
      </w:r>
      <w:r w:rsidRPr="009C43A0">
        <w:t>\</w:t>
      </w:r>
      <w:r w:rsidRPr="009C43A0">
        <w:rPr>
          <w:lang w:val="en-US"/>
        </w:rPr>
        <w:t>CAM</w:t>
      </w:r>
      <w:r w:rsidRPr="009C43A0">
        <w:t>\</w:t>
      </w:r>
      <w:r w:rsidRPr="009C43A0">
        <w:rPr>
          <w:lang w:val="en-US"/>
        </w:rPr>
        <w:t>CAPP</w:t>
      </w:r>
      <w:r w:rsidRPr="009C43A0">
        <w:t xml:space="preserve"> комплекс «</w:t>
      </w:r>
      <w:r w:rsidRPr="009C43A0">
        <w:rPr>
          <w:lang w:val="en-US"/>
        </w:rPr>
        <w:t>ADEM</w:t>
      </w:r>
      <w:r w:rsidRPr="009C43A0">
        <w:t>»</w:t>
      </w:r>
    </w:p>
    <w:p w:rsidR="00BE10B1" w:rsidRPr="009C43A0" w:rsidRDefault="00BE10B1" w:rsidP="00BE10B1">
      <w:pPr>
        <w:pStyle w:val="ae"/>
        <w:spacing w:before="0" w:after="0"/>
        <w:ind w:left="360"/>
      </w:pPr>
      <w:r w:rsidRPr="009C43A0">
        <w:t xml:space="preserve">Принтер </w:t>
      </w:r>
    </w:p>
    <w:p w:rsidR="00BE10B1" w:rsidRPr="009C43A0" w:rsidRDefault="00BE10B1" w:rsidP="00BE10B1">
      <w:pPr>
        <w:pStyle w:val="ae"/>
        <w:spacing w:before="0" w:after="0"/>
        <w:ind w:left="360"/>
      </w:pPr>
      <w:r w:rsidRPr="009C43A0">
        <w:t>Программное обеспечение МТ</w:t>
      </w:r>
      <w:proofErr w:type="gramStart"/>
      <w:r w:rsidRPr="009C43A0">
        <w:t>S</w:t>
      </w:r>
      <w:proofErr w:type="gramEnd"/>
      <w:r w:rsidRPr="009C43A0">
        <w:t xml:space="preserve"> (для моделирования и оптимизации процессов обработки деталей)</w:t>
      </w:r>
    </w:p>
    <w:p w:rsidR="00BE10B1" w:rsidRPr="009C43A0" w:rsidRDefault="00BE10B1" w:rsidP="00BE10B1">
      <w:pPr>
        <w:pStyle w:val="ae"/>
        <w:spacing w:before="0" w:after="0"/>
        <w:ind w:left="360"/>
      </w:pPr>
      <w:r w:rsidRPr="009C43A0">
        <w:t>Экран на штативе</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Pr="00EA1E1C" w:rsidRDefault="00BE10B1" w:rsidP="00BE10B1">
      <w:pPr>
        <w:suppressAutoHyphens/>
        <w:spacing w:after="0" w:line="240" w:lineRule="auto"/>
        <w:ind w:firstLine="709"/>
        <w:jc w:val="both"/>
        <w:rPr>
          <w:rFonts w:ascii="Times New Roman" w:hAnsi="Times New Roman"/>
          <w:bCs/>
          <w:sz w:val="24"/>
          <w:szCs w:val="24"/>
        </w:rPr>
      </w:pPr>
      <w:r>
        <w:rPr>
          <w:rFonts w:ascii="Times New Roman" w:hAnsi="Times New Roman"/>
          <w:b/>
          <w:sz w:val="24"/>
          <w:szCs w:val="24"/>
        </w:rPr>
        <w:t xml:space="preserve">Мастерская </w:t>
      </w:r>
      <w:r w:rsidRPr="00EA1E1C">
        <w:rPr>
          <w:rFonts w:ascii="Times New Roman" w:hAnsi="Times New Roman"/>
          <w:b/>
          <w:sz w:val="24"/>
          <w:szCs w:val="24"/>
        </w:rPr>
        <w:t>«</w:t>
      </w:r>
      <w:r>
        <w:rPr>
          <w:rFonts w:ascii="Times New Roman" w:hAnsi="Times New Roman"/>
          <w:b/>
          <w:sz w:val="24"/>
          <w:szCs w:val="24"/>
        </w:rPr>
        <w:t>Механообработка</w:t>
      </w:r>
      <w:r w:rsidRPr="00EA1E1C">
        <w:rPr>
          <w:rFonts w:ascii="Times New Roman" w:hAnsi="Times New Roman"/>
          <w:b/>
          <w:sz w:val="24"/>
          <w:szCs w:val="24"/>
        </w:rPr>
        <w:t>»</w:t>
      </w:r>
      <w:r w:rsidRPr="00EA1E1C">
        <w:rPr>
          <w:rFonts w:ascii="Times New Roman" w:hAnsi="Times New Roman"/>
          <w:b/>
          <w:i/>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w:t>
      </w:r>
      <w:r>
        <w:rPr>
          <w:rFonts w:ascii="Times New Roman" w:hAnsi="Times New Roman"/>
          <w:bCs/>
          <w:sz w:val="24"/>
          <w:szCs w:val="24"/>
        </w:rPr>
        <w:t>ая</w:t>
      </w:r>
      <w:r w:rsidRPr="00EA1E1C">
        <w:rPr>
          <w:rFonts w:ascii="Times New Roman" w:hAnsi="Times New Roman"/>
          <w:bCs/>
          <w:sz w:val="24"/>
          <w:szCs w:val="24"/>
        </w:rPr>
        <w:t xml:space="preserve"> в соответствии с п. 6.1.2.</w:t>
      </w:r>
      <w:r>
        <w:rPr>
          <w:rFonts w:ascii="Times New Roman" w:hAnsi="Times New Roman"/>
          <w:bCs/>
          <w:sz w:val="24"/>
          <w:szCs w:val="24"/>
        </w:rPr>
        <w:t>2</w:t>
      </w:r>
      <w:r w:rsidRPr="00EA1E1C">
        <w:rPr>
          <w:rFonts w:ascii="Times New Roman" w:hAnsi="Times New Roman"/>
          <w:bCs/>
          <w:sz w:val="24"/>
          <w:szCs w:val="24"/>
        </w:rPr>
        <w:t>.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Default="00BE10B1" w:rsidP="00BE10B1">
      <w:pPr>
        <w:suppressAutoHyphens/>
        <w:spacing w:after="0" w:line="240" w:lineRule="auto"/>
        <w:ind w:firstLine="709"/>
        <w:jc w:val="both"/>
        <w:rPr>
          <w:rFonts w:ascii="Times New Roman" w:hAnsi="Times New Roman"/>
          <w:bCs/>
          <w:sz w:val="24"/>
          <w:szCs w:val="24"/>
          <w:u w:val="single"/>
        </w:rPr>
      </w:pPr>
      <w:r w:rsidRPr="00EA1E1C">
        <w:rPr>
          <w:rFonts w:ascii="Times New Roman" w:hAnsi="Times New Roman"/>
          <w:b/>
          <w:sz w:val="24"/>
          <w:szCs w:val="24"/>
        </w:rPr>
        <w:t>Оснащенные базы практики</w:t>
      </w:r>
      <w:r w:rsidRPr="00EA1E1C">
        <w:rPr>
          <w:rFonts w:ascii="Times New Roman" w:hAnsi="Times New Roman"/>
          <w:bCs/>
          <w:sz w:val="24"/>
          <w:szCs w:val="24"/>
        </w:rPr>
        <w:t xml:space="preserve">, в соответствии с </w:t>
      </w:r>
      <w:proofErr w:type="spellStart"/>
      <w:proofErr w:type="gramStart"/>
      <w:r w:rsidRPr="00EA1E1C">
        <w:rPr>
          <w:rFonts w:ascii="Times New Roman" w:hAnsi="Times New Roman"/>
          <w:bCs/>
          <w:sz w:val="24"/>
          <w:szCs w:val="24"/>
        </w:rPr>
        <w:t>п</w:t>
      </w:r>
      <w:proofErr w:type="spellEnd"/>
      <w:proofErr w:type="gramEnd"/>
      <w:r w:rsidRPr="00EA1E1C">
        <w:rPr>
          <w:rFonts w:ascii="Times New Roman" w:hAnsi="Times New Roman"/>
          <w:bCs/>
          <w:sz w:val="24"/>
          <w:szCs w:val="24"/>
        </w:rPr>
        <w:t xml:space="preserve"> 6.1.2.3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bookmarkEnd w:id="10"/>
    <w:p w:rsidR="00BE10B1" w:rsidRPr="009C43A0" w:rsidRDefault="00BE10B1" w:rsidP="00BE10B1">
      <w:pPr>
        <w:pStyle w:val="ae"/>
        <w:spacing w:before="0" w:after="0"/>
        <w:ind w:left="360"/>
      </w:pPr>
    </w:p>
    <w:p w:rsidR="00BE10B1" w:rsidRPr="009C43A0" w:rsidRDefault="00BE10B1" w:rsidP="00BE10B1">
      <w:pPr>
        <w:suppressAutoHyphens/>
        <w:spacing w:after="0" w:line="240" w:lineRule="auto"/>
        <w:ind w:firstLine="709"/>
        <w:jc w:val="both"/>
        <w:rPr>
          <w:rFonts w:ascii="Times New Roman" w:hAnsi="Times New Roman"/>
          <w:sz w:val="24"/>
          <w:szCs w:val="24"/>
        </w:rPr>
      </w:pPr>
    </w:p>
    <w:p w:rsidR="00BE10B1" w:rsidRDefault="00BE10B1" w:rsidP="00BE10B1">
      <w:pPr>
        <w:spacing w:after="0" w:line="240" w:lineRule="auto"/>
        <w:rPr>
          <w:rFonts w:ascii="Times New Roman" w:hAnsi="Times New Roman"/>
          <w:b/>
          <w:bCs/>
          <w:sz w:val="24"/>
          <w:szCs w:val="24"/>
        </w:rPr>
      </w:pPr>
      <w:r>
        <w:rPr>
          <w:rFonts w:ascii="Times New Roman" w:hAnsi="Times New Roman"/>
          <w:b/>
          <w:bCs/>
          <w:sz w:val="24"/>
          <w:szCs w:val="24"/>
        </w:rPr>
        <w:br w:type="page"/>
      </w:r>
    </w:p>
    <w:p w:rsidR="00BE10B1" w:rsidRDefault="00BE10B1" w:rsidP="00BE10B1">
      <w:pPr>
        <w:spacing w:after="0"/>
        <w:ind w:firstLine="709"/>
        <w:rPr>
          <w:rFonts w:ascii="Times New Roman" w:hAnsi="Times New Roman"/>
          <w:b/>
          <w:bCs/>
          <w:sz w:val="24"/>
          <w:szCs w:val="24"/>
        </w:rPr>
      </w:pPr>
      <w:r>
        <w:rPr>
          <w:rFonts w:ascii="Times New Roman" w:hAnsi="Times New Roman"/>
          <w:b/>
          <w:bCs/>
          <w:sz w:val="24"/>
          <w:szCs w:val="24"/>
        </w:rPr>
        <w:lastRenderedPageBreak/>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pacing w:after="0"/>
        <w:ind w:firstLine="709"/>
        <w:contextualSpacing/>
        <w:rPr>
          <w:rFonts w:ascii="Times New Roman" w:hAnsi="Times New Roman"/>
          <w:sz w:val="24"/>
          <w:szCs w:val="24"/>
        </w:rPr>
      </w:pPr>
    </w:p>
    <w:p w:rsidR="00BE10B1" w:rsidRDefault="00BE10B1" w:rsidP="00BE10B1">
      <w:pPr>
        <w:spacing w:after="0"/>
        <w:ind w:firstLine="709"/>
        <w:contextualSpacing/>
        <w:rPr>
          <w:rFonts w:ascii="Times New Roman" w:hAnsi="Times New Roman"/>
          <w:sz w:val="24"/>
          <w:szCs w:val="24"/>
        </w:rPr>
      </w:pPr>
      <w:r>
        <w:rPr>
          <w:rFonts w:ascii="Times New Roman" w:hAnsi="Times New Roman"/>
          <w:sz w:val="24"/>
          <w:szCs w:val="24"/>
        </w:rPr>
        <w:t>-</w:t>
      </w:r>
      <w:r w:rsidRPr="000653AA">
        <w:rPr>
          <w:rFonts w:ascii="Times New Roman" w:hAnsi="Times New Roman"/>
          <w:sz w:val="24"/>
          <w:szCs w:val="24"/>
        </w:rPr>
        <w:t>.</w:t>
      </w:r>
    </w:p>
    <w:p w:rsidR="00BE10B1" w:rsidRDefault="00BE10B1" w:rsidP="00BE10B1">
      <w:pPr>
        <w:rPr>
          <w:rFonts w:ascii="Times New Roman" w:hAnsi="Times New Roman"/>
          <w:sz w:val="24"/>
          <w:szCs w:val="24"/>
        </w:rPr>
      </w:pPr>
    </w:p>
    <w:p w:rsidR="00BE10B1" w:rsidRDefault="00BE10B1" w:rsidP="00BE10B1">
      <w:pPr>
        <w:rPr>
          <w:rFonts w:ascii="Times New Roman" w:hAnsi="Times New Roman"/>
          <w:sz w:val="24"/>
          <w:szCs w:val="24"/>
        </w:rPr>
      </w:pPr>
    </w:p>
    <w:p w:rsidR="00BE10B1" w:rsidRDefault="00BE10B1" w:rsidP="00BE10B1">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3.2.1. Основные печатные издания</w:t>
      </w:r>
      <w:r>
        <w:rPr>
          <w:rFonts w:ascii="Times New Roman" w:hAnsi="Times New Roman"/>
          <w:b/>
          <w:bCs/>
          <w:color w:val="000000"/>
          <w:sz w:val="24"/>
          <w:szCs w:val="24"/>
        </w:rPr>
        <w:br/>
      </w:r>
      <w:r>
        <w:rPr>
          <w:rFonts w:ascii="Times New Roman" w:hAnsi="Times New Roman"/>
          <w:color w:val="000000"/>
          <w:sz w:val="24"/>
          <w:szCs w:val="24"/>
        </w:rPr>
        <w:t xml:space="preserve">1. </w:t>
      </w:r>
      <w:proofErr w:type="spellStart"/>
      <w:r>
        <w:rPr>
          <w:rFonts w:ascii="Times New Roman" w:hAnsi="Times New Roman"/>
          <w:color w:val="000000"/>
          <w:sz w:val="24"/>
          <w:szCs w:val="24"/>
        </w:rPr>
        <w:t>Багдасарова</w:t>
      </w:r>
      <w:proofErr w:type="spellEnd"/>
      <w:r>
        <w:rPr>
          <w:rFonts w:ascii="Times New Roman" w:hAnsi="Times New Roman"/>
          <w:color w:val="000000"/>
          <w:sz w:val="24"/>
          <w:szCs w:val="24"/>
        </w:rPr>
        <w:t xml:space="preserve"> Т.А. Технология токарных работ. Изд.5-е. М.: Академия, 2021. </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Босинзон</w:t>
      </w:r>
      <w:proofErr w:type="spellEnd"/>
      <w:r>
        <w:rPr>
          <w:rFonts w:ascii="Times New Roman" w:hAnsi="Times New Roman"/>
          <w:color w:val="000000"/>
          <w:sz w:val="24"/>
          <w:szCs w:val="24"/>
        </w:rPr>
        <w:t xml:space="preserve"> М.А. Обработка деталей на металлорежущих станках различного типа и вида ОИЦ «Академия», 2018, 368 стр.</w:t>
      </w:r>
      <w:r>
        <w:rPr>
          <w:rFonts w:ascii="Times New Roman" w:hAnsi="Times New Roman"/>
          <w:color w:val="000000"/>
          <w:sz w:val="24"/>
          <w:szCs w:val="24"/>
        </w:rPr>
        <w:br/>
        <w:t>3. Выполнение работ по профессии "Токарь". Пособие по учебной практике ОИЦ «Акад</w:t>
      </w:r>
      <w:r>
        <w:rPr>
          <w:rFonts w:ascii="Times New Roman" w:hAnsi="Times New Roman"/>
          <w:color w:val="000000"/>
          <w:sz w:val="24"/>
          <w:szCs w:val="24"/>
        </w:rPr>
        <w:t>е</w:t>
      </w:r>
      <w:r>
        <w:rPr>
          <w:rFonts w:ascii="Times New Roman" w:hAnsi="Times New Roman"/>
          <w:color w:val="000000"/>
          <w:sz w:val="24"/>
          <w:szCs w:val="24"/>
        </w:rPr>
        <w:t>мия», 2018, 176 стр.</w:t>
      </w:r>
      <w:r>
        <w:rPr>
          <w:rFonts w:ascii="Times New Roman" w:hAnsi="Times New Roman"/>
          <w:color w:val="000000"/>
          <w:sz w:val="24"/>
          <w:szCs w:val="24"/>
        </w:rPr>
        <w:br/>
        <w:t>4. Основы программирования токарной обработки деталей на станках с ЧПУ в системе «</w:t>
      </w:r>
      <w:proofErr w:type="spellStart"/>
      <w:r>
        <w:rPr>
          <w:rFonts w:ascii="Times New Roman" w:hAnsi="Times New Roman"/>
          <w:color w:val="000000"/>
          <w:sz w:val="24"/>
          <w:szCs w:val="24"/>
        </w:rPr>
        <w:t>Sinumerik</w:t>
      </w:r>
      <w:proofErr w:type="spellEnd"/>
      <w:r>
        <w:rPr>
          <w:rFonts w:ascii="Times New Roman" w:hAnsi="Times New Roman"/>
          <w:color w:val="000000"/>
          <w:sz w:val="24"/>
          <w:szCs w:val="24"/>
        </w:rPr>
        <w:t>»</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А. А. Терентьев, А. И. Сердюк, А. Н. Поляков, С. Ю. </w:t>
      </w:r>
      <w:proofErr w:type="spellStart"/>
      <w:r>
        <w:rPr>
          <w:rFonts w:ascii="Times New Roman" w:hAnsi="Times New Roman"/>
          <w:color w:val="000000"/>
          <w:sz w:val="24"/>
          <w:szCs w:val="24"/>
        </w:rPr>
        <w:t>Шамаев</w:t>
      </w:r>
      <w:proofErr w:type="spellEnd"/>
      <w:r>
        <w:rPr>
          <w:rFonts w:ascii="Times New Roman" w:hAnsi="Times New Roman"/>
          <w:color w:val="000000"/>
          <w:sz w:val="24"/>
          <w:szCs w:val="24"/>
        </w:rPr>
        <w:t>.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Профобразование, 2020. — 107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xml:space="preserve">. </w:t>
      </w:r>
      <w:r>
        <w:rPr>
          <w:rFonts w:ascii="Times New Roman" w:hAnsi="Times New Roman"/>
          <w:color w:val="000000"/>
          <w:sz w:val="24"/>
          <w:szCs w:val="24"/>
        </w:rPr>
        <w:br/>
      </w:r>
    </w:p>
    <w:p w:rsidR="00BE10B1" w:rsidRDefault="00BE10B1" w:rsidP="00BE10B1">
      <w:pPr>
        <w:spacing w:after="0" w:line="240" w:lineRule="auto"/>
        <w:rPr>
          <w:rFonts w:ascii="Times New Roman" w:hAnsi="Times New Roman"/>
          <w:color w:val="000000"/>
          <w:sz w:val="24"/>
          <w:szCs w:val="24"/>
        </w:rPr>
      </w:pPr>
      <w:r>
        <w:rPr>
          <w:rFonts w:ascii="Times New Roman" w:hAnsi="Times New Roman"/>
          <w:b/>
          <w:bCs/>
          <w:color w:val="000000"/>
          <w:sz w:val="24"/>
          <w:szCs w:val="24"/>
        </w:rPr>
        <w:t>3.2.2. Основные электронные издания</w:t>
      </w:r>
      <w:r>
        <w:rPr>
          <w:rFonts w:ascii="Times New Roman" w:hAnsi="Times New Roman"/>
          <w:b/>
          <w:bCs/>
          <w:color w:val="000000"/>
          <w:sz w:val="24"/>
          <w:szCs w:val="24"/>
        </w:rPr>
        <w:br/>
      </w:r>
      <w:r>
        <w:rPr>
          <w:rFonts w:ascii="Times New Roman" w:hAnsi="Times New Roman"/>
          <w:color w:val="000000"/>
          <w:sz w:val="24"/>
          <w:szCs w:val="24"/>
        </w:rPr>
        <w:t>1. Библиотека машиностроителя. URL: http://lib-bkm.ru/index/0-82 (дата обращения: 10.05.2021)</w:t>
      </w:r>
      <w:r>
        <w:rPr>
          <w:rFonts w:ascii="Times New Roman" w:hAnsi="Times New Roman"/>
          <w:color w:val="000000"/>
          <w:sz w:val="24"/>
          <w:szCs w:val="24"/>
        </w:rPr>
        <w:br/>
        <w:t>2. Основы программирования токарной обработки деталей на станках с ЧПУ в системе «</w:t>
      </w:r>
      <w:proofErr w:type="spellStart"/>
      <w:r>
        <w:rPr>
          <w:rFonts w:ascii="Times New Roman" w:hAnsi="Times New Roman"/>
          <w:color w:val="000000"/>
          <w:sz w:val="24"/>
          <w:szCs w:val="24"/>
        </w:rPr>
        <w:t>Sinumerik</w:t>
      </w:r>
      <w:proofErr w:type="spellEnd"/>
      <w:r>
        <w:rPr>
          <w:rFonts w:ascii="Times New Roman" w:hAnsi="Times New Roman"/>
          <w:color w:val="000000"/>
          <w:sz w:val="24"/>
          <w:szCs w:val="24"/>
        </w:rPr>
        <w:t>»</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А. А. Терентьев, А. И. Сердюк, А. Н. Поляков, С. Ю. </w:t>
      </w:r>
      <w:proofErr w:type="spellStart"/>
      <w:r>
        <w:rPr>
          <w:rFonts w:ascii="Times New Roman" w:hAnsi="Times New Roman"/>
          <w:color w:val="000000"/>
          <w:sz w:val="24"/>
          <w:szCs w:val="24"/>
        </w:rPr>
        <w:t>Шамаев</w:t>
      </w:r>
      <w:proofErr w:type="spellEnd"/>
      <w:r>
        <w:rPr>
          <w:rFonts w:ascii="Times New Roman" w:hAnsi="Times New Roman"/>
          <w:color w:val="000000"/>
          <w:sz w:val="24"/>
          <w:szCs w:val="24"/>
        </w:rPr>
        <w:t>.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Профобразование, 2020. — 107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 ISBN 978-5-4488-0639-1. — Текст</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электронный // Электронный ресурс цифровой образовательной среды СПО </w:t>
      </w:r>
      <w:proofErr w:type="spellStart"/>
      <w:r>
        <w:rPr>
          <w:rFonts w:ascii="Times New Roman" w:hAnsi="Times New Roman"/>
          <w:color w:val="000000"/>
          <w:sz w:val="24"/>
          <w:szCs w:val="24"/>
        </w:rPr>
        <w:t>PROFобразование</w:t>
      </w:r>
      <w:proofErr w:type="spellEnd"/>
      <w:r>
        <w:rPr>
          <w:rFonts w:ascii="Times New Roman" w:hAnsi="Times New Roman"/>
          <w:color w:val="000000"/>
          <w:sz w:val="24"/>
          <w:szCs w:val="24"/>
        </w:rPr>
        <w:t xml:space="preserve"> : [сайт]. — URL: https://profspo.ru/books/92137</w:t>
      </w:r>
      <w:r>
        <w:rPr>
          <w:rFonts w:ascii="Times New Roman" w:hAnsi="Times New Roman"/>
          <w:color w:val="000000"/>
          <w:sz w:val="24"/>
          <w:szCs w:val="24"/>
        </w:rPr>
        <w:br/>
        <w:t>3. Станки, современные технологии и инструмент для металлообработки. URL: http://www.stankoinform.ru/ (дата обращения: 10.05.2021)</w:t>
      </w:r>
    </w:p>
    <w:p w:rsidR="00BE10B1" w:rsidRDefault="00BE10B1" w:rsidP="00BE10B1">
      <w:pPr>
        <w:spacing w:after="0" w:line="240" w:lineRule="auto"/>
        <w:rPr>
          <w:rFonts w:ascii="Times New Roman" w:hAnsi="Times New Roman"/>
          <w:color w:val="000000"/>
          <w:sz w:val="24"/>
          <w:szCs w:val="24"/>
        </w:rPr>
      </w:pPr>
    </w:p>
    <w:p w:rsidR="00BE10B1" w:rsidRDefault="00BE10B1" w:rsidP="00BE10B1">
      <w:pPr>
        <w:spacing w:after="0" w:line="240" w:lineRule="auto"/>
        <w:rPr>
          <w:rFonts w:ascii="Times New Roman" w:hAnsi="Times New Roman"/>
          <w:color w:val="000000"/>
          <w:sz w:val="24"/>
          <w:szCs w:val="24"/>
        </w:rPr>
      </w:pPr>
      <w:r>
        <w:rPr>
          <w:rFonts w:ascii="Times New Roman" w:hAnsi="Times New Roman"/>
          <w:color w:val="000000"/>
          <w:sz w:val="24"/>
          <w:szCs w:val="24"/>
        </w:rPr>
        <w:br/>
      </w:r>
      <w:r>
        <w:rPr>
          <w:rFonts w:ascii="Times New Roman" w:hAnsi="Times New Roman"/>
          <w:b/>
          <w:bCs/>
          <w:color w:val="000000"/>
          <w:sz w:val="24"/>
          <w:szCs w:val="24"/>
        </w:rPr>
        <w:t xml:space="preserve">3.2.3. Дополнительные источники </w:t>
      </w:r>
      <w:r>
        <w:rPr>
          <w:rFonts w:ascii="Times New Roman" w:hAnsi="Times New Roman"/>
          <w:b/>
          <w:bCs/>
          <w:color w:val="000000"/>
          <w:sz w:val="24"/>
          <w:szCs w:val="24"/>
        </w:rPr>
        <w:br/>
      </w:r>
      <w:r>
        <w:rPr>
          <w:rFonts w:ascii="Times New Roman" w:hAnsi="Times New Roman"/>
          <w:color w:val="000000"/>
          <w:sz w:val="24"/>
          <w:szCs w:val="24"/>
        </w:rPr>
        <w:t xml:space="preserve">1. </w:t>
      </w:r>
      <w:proofErr w:type="spellStart"/>
      <w:r>
        <w:rPr>
          <w:rFonts w:ascii="Times New Roman" w:hAnsi="Times New Roman"/>
          <w:color w:val="000000"/>
          <w:sz w:val="24"/>
          <w:szCs w:val="24"/>
        </w:rPr>
        <w:t>Багдасарова</w:t>
      </w:r>
      <w:proofErr w:type="spellEnd"/>
      <w:r>
        <w:rPr>
          <w:rFonts w:ascii="Times New Roman" w:hAnsi="Times New Roman"/>
          <w:color w:val="000000"/>
          <w:sz w:val="24"/>
          <w:szCs w:val="24"/>
        </w:rPr>
        <w:t xml:space="preserve"> Т. А., Основы резания металлов: учебное пособие для </w:t>
      </w:r>
      <w:proofErr w:type="spellStart"/>
      <w:r>
        <w:rPr>
          <w:rFonts w:ascii="Times New Roman" w:hAnsi="Times New Roman"/>
          <w:color w:val="000000"/>
          <w:sz w:val="24"/>
          <w:szCs w:val="24"/>
        </w:rPr>
        <w:t>нач</w:t>
      </w:r>
      <w:proofErr w:type="spellEnd"/>
      <w:r>
        <w:rPr>
          <w:rFonts w:ascii="Times New Roman" w:hAnsi="Times New Roman"/>
          <w:color w:val="000000"/>
          <w:sz w:val="24"/>
          <w:szCs w:val="24"/>
        </w:rPr>
        <w:t>. проф. образования.  - М.: Издательский центр «Академия» , 2020 г.,  78 стр.</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Багдасарова</w:t>
      </w:r>
      <w:proofErr w:type="spellEnd"/>
      <w:r>
        <w:rPr>
          <w:rFonts w:ascii="Times New Roman" w:hAnsi="Times New Roman"/>
          <w:color w:val="000000"/>
          <w:sz w:val="24"/>
          <w:szCs w:val="24"/>
        </w:rPr>
        <w:t xml:space="preserve"> Т.А.  Технология токарных работ: рабочая тетрадь для </w:t>
      </w:r>
      <w:proofErr w:type="spellStart"/>
      <w:r>
        <w:rPr>
          <w:rFonts w:ascii="Times New Roman" w:hAnsi="Times New Roman"/>
          <w:color w:val="000000"/>
          <w:sz w:val="24"/>
          <w:szCs w:val="24"/>
        </w:rPr>
        <w:t>нач</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роф</w:t>
      </w:r>
      <w:proofErr w:type="spellEnd"/>
      <w:r>
        <w:rPr>
          <w:rFonts w:ascii="Times New Roman" w:hAnsi="Times New Roman"/>
          <w:color w:val="000000"/>
          <w:sz w:val="24"/>
          <w:szCs w:val="24"/>
        </w:rPr>
        <w:t>. образования. Издательский центр «Академия», 2020 г., 160 стр.</w:t>
      </w:r>
      <w:r>
        <w:rPr>
          <w:rFonts w:ascii="Times New Roman" w:hAnsi="Times New Roman"/>
          <w:color w:val="000000"/>
          <w:sz w:val="24"/>
          <w:szCs w:val="24"/>
        </w:rPr>
        <w:br/>
        <w:t xml:space="preserve">3. </w:t>
      </w:r>
      <w:proofErr w:type="spellStart"/>
      <w:r>
        <w:rPr>
          <w:rFonts w:ascii="Times New Roman" w:hAnsi="Times New Roman"/>
          <w:color w:val="000000"/>
          <w:sz w:val="24"/>
          <w:szCs w:val="24"/>
        </w:rPr>
        <w:t>Босинзон</w:t>
      </w:r>
      <w:proofErr w:type="spellEnd"/>
      <w:r>
        <w:rPr>
          <w:rFonts w:ascii="Times New Roman" w:hAnsi="Times New Roman"/>
          <w:color w:val="000000"/>
          <w:sz w:val="24"/>
          <w:szCs w:val="24"/>
        </w:rPr>
        <w:t xml:space="preserve"> М.А. Современные системы ЧПУ и их эксплуатация. – М.: ОИЦ «Академия», 2017 г. – 192 с.</w:t>
      </w:r>
      <w:r>
        <w:rPr>
          <w:rFonts w:ascii="Times New Roman" w:hAnsi="Times New Roman"/>
          <w:color w:val="000000"/>
          <w:sz w:val="24"/>
          <w:szCs w:val="24"/>
        </w:rPr>
        <w:br/>
        <w:t xml:space="preserve">4. </w:t>
      </w:r>
      <w:proofErr w:type="spellStart"/>
      <w:r>
        <w:rPr>
          <w:rFonts w:ascii="Times New Roman" w:hAnsi="Times New Roman"/>
          <w:color w:val="000000"/>
          <w:sz w:val="24"/>
          <w:szCs w:val="24"/>
        </w:rPr>
        <w:t>Вереина</w:t>
      </w:r>
      <w:proofErr w:type="spellEnd"/>
      <w:r>
        <w:rPr>
          <w:rFonts w:ascii="Times New Roman" w:hAnsi="Times New Roman"/>
          <w:color w:val="000000"/>
          <w:sz w:val="24"/>
          <w:szCs w:val="24"/>
        </w:rPr>
        <w:t xml:space="preserve"> Л.И. Токарь высокой квалификации. Учебное пособие. Издательский центр  «Академия» , 2020 г.,  366 стр.</w:t>
      </w:r>
      <w:r>
        <w:rPr>
          <w:rFonts w:ascii="Times New Roman" w:hAnsi="Times New Roman"/>
          <w:color w:val="000000"/>
          <w:sz w:val="24"/>
          <w:szCs w:val="24"/>
        </w:rPr>
        <w:br/>
        <w:t xml:space="preserve">5. </w:t>
      </w:r>
      <w:proofErr w:type="spellStart"/>
      <w:r>
        <w:rPr>
          <w:rFonts w:ascii="Times New Roman" w:hAnsi="Times New Roman"/>
          <w:color w:val="000000"/>
          <w:sz w:val="24"/>
          <w:szCs w:val="24"/>
        </w:rPr>
        <w:t>Вереина</w:t>
      </w:r>
      <w:proofErr w:type="spellEnd"/>
      <w:r>
        <w:rPr>
          <w:rFonts w:ascii="Times New Roman" w:hAnsi="Times New Roman"/>
          <w:color w:val="000000"/>
          <w:sz w:val="24"/>
          <w:szCs w:val="24"/>
        </w:rPr>
        <w:t xml:space="preserve"> Л.И. Устройство металлорежущих станков: учебник для </w:t>
      </w:r>
      <w:proofErr w:type="spellStart"/>
      <w:r>
        <w:rPr>
          <w:rFonts w:ascii="Times New Roman" w:hAnsi="Times New Roman"/>
          <w:color w:val="000000"/>
          <w:sz w:val="24"/>
          <w:szCs w:val="24"/>
        </w:rPr>
        <w:t>нач</w:t>
      </w:r>
      <w:proofErr w:type="spellEnd"/>
      <w:r>
        <w:rPr>
          <w:rFonts w:ascii="Times New Roman" w:hAnsi="Times New Roman"/>
          <w:color w:val="000000"/>
          <w:sz w:val="24"/>
          <w:szCs w:val="24"/>
        </w:rPr>
        <w:t>. проф. образования</w:t>
      </w:r>
      <w:proofErr w:type="gramStart"/>
      <w:r>
        <w:rPr>
          <w:rFonts w:ascii="Times New Roman" w:hAnsi="Times New Roman"/>
          <w:color w:val="000000"/>
          <w:sz w:val="24"/>
          <w:szCs w:val="24"/>
        </w:rPr>
        <w:t xml:space="preserve">.. – </w:t>
      </w:r>
      <w:proofErr w:type="gramEnd"/>
      <w:r>
        <w:rPr>
          <w:rFonts w:ascii="Times New Roman" w:hAnsi="Times New Roman"/>
          <w:color w:val="000000"/>
          <w:sz w:val="24"/>
          <w:szCs w:val="24"/>
        </w:rPr>
        <w:t>М.: Издательский центр  «Академия» , 2020 г.,  432 стр.</w:t>
      </w:r>
      <w:r>
        <w:rPr>
          <w:rFonts w:ascii="Times New Roman" w:hAnsi="Times New Roman"/>
          <w:color w:val="000000"/>
          <w:sz w:val="24"/>
          <w:szCs w:val="24"/>
        </w:rPr>
        <w:br/>
        <w:t>6. Лабораторный практикум по материаловедению в машиностроении и металлообработке: учебное пособие, [</w:t>
      </w:r>
      <w:proofErr w:type="spellStart"/>
      <w:r>
        <w:rPr>
          <w:rFonts w:ascii="Times New Roman" w:hAnsi="Times New Roman"/>
          <w:color w:val="000000"/>
          <w:sz w:val="24"/>
          <w:szCs w:val="24"/>
        </w:rPr>
        <w:t>Заплатин</w:t>
      </w:r>
      <w:proofErr w:type="spellEnd"/>
      <w:r>
        <w:rPr>
          <w:rFonts w:ascii="Times New Roman" w:hAnsi="Times New Roman"/>
          <w:color w:val="000000"/>
          <w:sz w:val="24"/>
          <w:szCs w:val="24"/>
        </w:rPr>
        <w:t xml:space="preserve"> В.Н., Сапожников Ю.И., Дубов А.В.] Под редакцией: </w:t>
      </w:r>
      <w:proofErr w:type="spellStart"/>
      <w:r>
        <w:rPr>
          <w:rFonts w:ascii="Times New Roman" w:hAnsi="Times New Roman"/>
          <w:color w:val="000000"/>
          <w:sz w:val="24"/>
          <w:szCs w:val="24"/>
        </w:rPr>
        <w:t>Заплатин</w:t>
      </w:r>
      <w:proofErr w:type="spellEnd"/>
      <w:r>
        <w:rPr>
          <w:rFonts w:ascii="Times New Roman" w:hAnsi="Times New Roman"/>
          <w:color w:val="000000"/>
          <w:sz w:val="24"/>
          <w:szCs w:val="24"/>
        </w:rPr>
        <w:t xml:space="preserve"> В.Н. - 5-е изд., стер: - М. - Издательский центр "Академия", 2019 г., 240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w:t>
      </w:r>
    </w:p>
    <w:p w:rsidR="00BE10B1" w:rsidRPr="00A059E5" w:rsidRDefault="00BE10B1" w:rsidP="00BE10B1">
      <w:pPr>
        <w:kinsoku w:val="0"/>
        <w:overflowPunct w:val="0"/>
        <w:spacing w:after="240" w:line="250" w:lineRule="auto"/>
        <w:ind w:left="108" w:right="108" w:firstLine="340"/>
        <w:jc w:val="center"/>
        <w:rPr>
          <w:rFonts w:ascii="Times New Roman" w:hAnsi="Times New Roman"/>
          <w:b/>
          <w:bCs/>
          <w:color w:val="231F20"/>
          <w:w w:val="105"/>
          <w:sz w:val="24"/>
          <w:szCs w:val="24"/>
        </w:rPr>
      </w:pPr>
      <w:r w:rsidRPr="00A059E5">
        <w:rPr>
          <w:rFonts w:ascii="Times New Roman" w:hAnsi="Times New Roman"/>
          <w:b/>
          <w:bCs/>
          <w:sz w:val="24"/>
          <w:szCs w:val="24"/>
        </w:rPr>
        <w:lastRenderedPageBreak/>
        <w:t>4. КОНТРОЛЬ И ОЦЕНКА РЕЗУЛЬТАТОВ ОСВОЕНИЯ ПРОФЕССИОНАЛ</w:t>
      </w:r>
      <w:r w:rsidRPr="00A059E5">
        <w:rPr>
          <w:rFonts w:ascii="Times New Roman" w:hAnsi="Times New Roman"/>
          <w:b/>
          <w:bCs/>
          <w:sz w:val="24"/>
          <w:szCs w:val="24"/>
        </w:rPr>
        <w:t>Ь</w:t>
      </w:r>
      <w:r w:rsidRPr="00A059E5">
        <w:rPr>
          <w:rFonts w:ascii="Times New Roman" w:hAnsi="Times New Roman"/>
          <w:b/>
          <w:bCs/>
          <w:sz w:val="24"/>
          <w:szCs w:val="24"/>
        </w:rPr>
        <w:t>НОГО МОДУЛЯ</w:t>
      </w:r>
    </w:p>
    <w:tbl>
      <w:tblPr>
        <w:tblW w:w="101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3"/>
        <w:gridCol w:w="4394"/>
        <w:gridCol w:w="1633"/>
      </w:tblGrid>
      <w:tr w:rsidR="00BE10B1" w:rsidRPr="009C43A0" w:rsidTr="00A16245">
        <w:trPr>
          <w:trHeight w:val="1098"/>
        </w:trPr>
        <w:tc>
          <w:tcPr>
            <w:tcW w:w="4083" w:type="dxa"/>
          </w:tcPr>
          <w:p w:rsidR="00BE10B1" w:rsidRPr="009C43A0" w:rsidRDefault="00BE10B1" w:rsidP="00A16245">
            <w:pPr>
              <w:suppressAutoHyphens/>
              <w:spacing w:after="0"/>
              <w:jc w:val="center"/>
              <w:rPr>
                <w:rFonts w:ascii="Times New Roman" w:hAnsi="Times New Roman"/>
              </w:rPr>
            </w:pPr>
            <w:r w:rsidRPr="009C43A0">
              <w:rPr>
                <w:rFonts w:ascii="Times New Roman" w:hAnsi="Times New Roman"/>
              </w:rPr>
              <w:t>Код и наименование профессиональных и общих компетенций, формируемых в рамках модуля</w:t>
            </w:r>
          </w:p>
        </w:tc>
        <w:tc>
          <w:tcPr>
            <w:tcW w:w="4394" w:type="dxa"/>
          </w:tcPr>
          <w:p w:rsidR="00BE10B1" w:rsidRPr="009C43A0" w:rsidRDefault="00BE10B1" w:rsidP="00A16245">
            <w:pPr>
              <w:suppressAutoHyphens/>
              <w:spacing w:after="0"/>
              <w:jc w:val="center"/>
              <w:rPr>
                <w:rFonts w:ascii="Times New Roman" w:hAnsi="Times New Roman"/>
                <w:color w:val="FF0000"/>
              </w:rPr>
            </w:pPr>
          </w:p>
          <w:p w:rsidR="00BE10B1" w:rsidRPr="009C43A0" w:rsidRDefault="00BE10B1" w:rsidP="00A16245">
            <w:pPr>
              <w:suppressAutoHyphens/>
              <w:spacing w:after="0"/>
              <w:jc w:val="center"/>
              <w:rPr>
                <w:rFonts w:ascii="Times New Roman" w:hAnsi="Times New Roman"/>
                <w:color w:val="000000"/>
              </w:rPr>
            </w:pPr>
            <w:r w:rsidRPr="009C43A0">
              <w:rPr>
                <w:rFonts w:ascii="Times New Roman" w:hAnsi="Times New Roman"/>
                <w:color w:val="000000"/>
              </w:rPr>
              <w:t>Критерии оценки</w:t>
            </w:r>
          </w:p>
        </w:tc>
        <w:tc>
          <w:tcPr>
            <w:tcW w:w="1633" w:type="dxa"/>
          </w:tcPr>
          <w:p w:rsidR="00BE10B1" w:rsidRPr="009C43A0" w:rsidRDefault="00BE10B1" w:rsidP="00A16245">
            <w:pPr>
              <w:suppressAutoHyphens/>
              <w:spacing w:after="0"/>
              <w:jc w:val="center"/>
              <w:rPr>
                <w:rFonts w:ascii="Times New Roman" w:hAnsi="Times New Roman"/>
              </w:rPr>
            </w:pPr>
          </w:p>
          <w:p w:rsidR="00BE10B1" w:rsidRPr="009C43A0" w:rsidRDefault="00BE10B1" w:rsidP="00A16245">
            <w:pPr>
              <w:suppressAutoHyphens/>
              <w:spacing w:after="0"/>
              <w:jc w:val="center"/>
              <w:rPr>
                <w:rFonts w:ascii="Times New Roman" w:hAnsi="Times New Roman"/>
              </w:rPr>
            </w:pPr>
            <w:r w:rsidRPr="009C43A0">
              <w:rPr>
                <w:rFonts w:ascii="Times New Roman" w:hAnsi="Times New Roman"/>
              </w:rPr>
              <w:t>Методы оценки</w:t>
            </w:r>
          </w:p>
        </w:tc>
      </w:tr>
      <w:tr w:rsidR="00BE10B1" w:rsidRPr="009C43A0" w:rsidTr="00A16245">
        <w:trPr>
          <w:trHeight w:val="698"/>
        </w:trPr>
        <w:tc>
          <w:tcPr>
            <w:tcW w:w="4083" w:type="dxa"/>
          </w:tcPr>
          <w:p w:rsidR="00BE10B1" w:rsidRPr="009C43A0" w:rsidRDefault="00BE10B1" w:rsidP="00A16245">
            <w:pPr>
              <w:spacing w:after="0"/>
              <w:rPr>
                <w:rFonts w:ascii="Times New Roman" w:hAnsi="Times New Roman"/>
              </w:rPr>
            </w:pPr>
            <w:r w:rsidRPr="009C43A0">
              <w:rPr>
                <w:rFonts w:ascii="Times New Roman" w:hAnsi="Times New Roman"/>
              </w:rPr>
              <w:t>ПК1.1</w:t>
            </w:r>
            <w:proofErr w:type="gramStart"/>
            <w:r w:rsidRPr="009C43A0">
              <w:rPr>
                <w:rFonts w:ascii="Times New Roman" w:hAnsi="Times New Roman"/>
                <w:color w:val="000000"/>
              </w:rPr>
              <w:t xml:space="preserve"> О</w:t>
            </w:r>
            <w:proofErr w:type="gramEnd"/>
            <w:r w:rsidRPr="009C43A0">
              <w:rPr>
                <w:rFonts w:ascii="Times New Roman" w:hAnsi="Times New Roman"/>
                <w:color w:val="000000"/>
              </w:rPr>
              <w:t>существлять подготовку и о</w:t>
            </w:r>
            <w:r w:rsidRPr="009C43A0">
              <w:rPr>
                <w:rFonts w:ascii="Times New Roman" w:hAnsi="Times New Roman"/>
                <w:color w:val="000000"/>
              </w:rPr>
              <w:t>б</w:t>
            </w:r>
            <w:r w:rsidRPr="009C43A0">
              <w:rPr>
                <w:rFonts w:ascii="Times New Roman" w:hAnsi="Times New Roman"/>
                <w:color w:val="000000"/>
              </w:rPr>
              <w:t>служивание рабочего места для работы</w:t>
            </w:r>
          </w:p>
          <w:p w:rsidR="00BE10B1" w:rsidRPr="009C43A0" w:rsidRDefault="00BE10B1" w:rsidP="00A16245">
            <w:pPr>
              <w:spacing w:after="0"/>
              <w:rPr>
                <w:rFonts w:ascii="Times New Roman" w:hAnsi="Times New Roman"/>
              </w:rPr>
            </w:pPr>
            <w:r w:rsidRPr="009C43A0">
              <w:rPr>
                <w:rFonts w:ascii="Times New Roman" w:hAnsi="Times New Roman"/>
              </w:rPr>
              <w:t>ПК</w:t>
            </w:r>
            <w:proofErr w:type="gramStart"/>
            <w:r w:rsidRPr="009C43A0">
              <w:rPr>
                <w:rFonts w:ascii="Times New Roman" w:hAnsi="Times New Roman"/>
              </w:rPr>
              <w:t>1</w:t>
            </w:r>
            <w:proofErr w:type="gramEnd"/>
            <w:r w:rsidRPr="009C43A0">
              <w:rPr>
                <w:rFonts w:ascii="Times New Roman" w:hAnsi="Times New Roman"/>
              </w:rPr>
              <w:t xml:space="preserve">.2. </w:t>
            </w:r>
            <w:r w:rsidRPr="009C43A0">
              <w:rPr>
                <w:rFonts w:ascii="Times New Roman" w:hAnsi="Times New Roman"/>
                <w:color w:val="000000"/>
              </w:rPr>
              <w:t>Осуществлять подготовку к и</w:t>
            </w:r>
            <w:r w:rsidRPr="009C43A0">
              <w:rPr>
                <w:rFonts w:ascii="Times New Roman" w:hAnsi="Times New Roman"/>
                <w:color w:val="000000"/>
              </w:rPr>
              <w:t>с</w:t>
            </w:r>
            <w:r w:rsidRPr="009C43A0">
              <w:rPr>
                <w:rFonts w:ascii="Times New Roman" w:hAnsi="Times New Roman"/>
                <w:color w:val="000000"/>
              </w:rPr>
              <w:t>пользованию инструмента и оснастки для работы на токарных станках в соо</w:t>
            </w:r>
            <w:r w:rsidRPr="009C43A0">
              <w:rPr>
                <w:rFonts w:ascii="Times New Roman" w:hAnsi="Times New Roman"/>
                <w:color w:val="000000"/>
              </w:rPr>
              <w:t>т</w:t>
            </w:r>
            <w:r w:rsidRPr="009C43A0">
              <w:rPr>
                <w:rFonts w:ascii="Times New Roman" w:hAnsi="Times New Roman"/>
                <w:color w:val="000000"/>
              </w:rPr>
              <w:t>ветствии с полученным заданием</w:t>
            </w:r>
          </w:p>
          <w:p w:rsidR="00BE10B1" w:rsidRPr="009C43A0" w:rsidRDefault="00BE10B1" w:rsidP="00A16245">
            <w:pPr>
              <w:suppressAutoHyphens/>
              <w:spacing w:after="0"/>
              <w:rPr>
                <w:rFonts w:ascii="Times New Roman" w:hAnsi="Times New Roman"/>
              </w:rPr>
            </w:pPr>
            <w:r w:rsidRPr="009C43A0">
              <w:rPr>
                <w:rFonts w:ascii="Times New Roman" w:hAnsi="Times New Roman"/>
              </w:rPr>
              <w:t>ОК 1</w:t>
            </w:r>
            <w:r w:rsidRPr="009C43A0">
              <w:rPr>
                <w:rFonts w:ascii="Times New Roman" w:hAnsi="Times New Roman"/>
                <w:iCs/>
              </w:rPr>
              <w:t>Выбирать способы решения задач профессиональной деятельности, применительно к различным контекстам</w:t>
            </w:r>
          </w:p>
          <w:p w:rsidR="00BE10B1" w:rsidRPr="009C43A0" w:rsidRDefault="00BE10B1" w:rsidP="00A16245">
            <w:pPr>
              <w:suppressAutoHyphens/>
              <w:spacing w:after="0"/>
              <w:rPr>
                <w:rFonts w:ascii="Times New Roman" w:hAnsi="Times New Roman"/>
              </w:rPr>
            </w:pPr>
            <w:r w:rsidRPr="009C43A0">
              <w:rPr>
                <w:rFonts w:ascii="Times New Roman" w:hAnsi="Times New Roman"/>
              </w:rPr>
              <w:t>ОК2Осуществлять поиск, анализ и интерпретацию информации, необходимой для выполнения задач профессиональной деятельности</w:t>
            </w:r>
          </w:p>
          <w:p w:rsidR="00BE10B1" w:rsidRPr="009C43A0" w:rsidRDefault="00BE10B1" w:rsidP="00A16245">
            <w:pPr>
              <w:suppressAutoHyphens/>
              <w:spacing w:after="0"/>
              <w:rPr>
                <w:rFonts w:ascii="Times New Roman" w:hAnsi="Times New Roman"/>
              </w:rPr>
            </w:pPr>
            <w:r w:rsidRPr="009C43A0">
              <w:rPr>
                <w:rFonts w:ascii="Times New Roman" w:hAnsi="Times New Roman"/>
              </w:rPr>
              <w:t>ОК4Работать в коллективе и команде, эффективно взаимодействовать с коллегами, руководством, клиентами.</w:t>
            </w:r>
          </w:p>
        </w:tc>
        <w:tc>
          <w:tcPr>
            <w:tcW w:w="4394" w:type="dxa"/>
          </w:tcPr>
          <w:p w:rsidR="00BE10B1" w:rsidRPr="009C43A0" w:rsidRDefault="00BE10B1" w:rsidP="00A16245">
            <w:pPr>
              <w:spacing w:after="0"/>
              <w:ind w:firstLine="318"/>
              <w:jc w:val="both"/>
              <w:rPr>
                <w:rFonts w:ascii="Times New Roman" w:hAnsi="Times New Roman"/>
                <w:bCs/>
              </w:rPr>
            </w:pPr>
            <w:r w:rsidRPr="009C43A0">
              <w:rPr>
                <w:rFonts w:ascii="Times New Roman" w:hAnsi="Times New Roman"/>
                <w:bCs/>
              </w:rPr>
              <w:t>организация рабочего места в соотве</w:t>
            </w:r>
            <w:r w:rsidRPr="009C43A0">
              <w:rPr>
                <w:rFonts w:ascii="Times New Roman" w:hAnsi="Times New Roman"/>
                <w:bCs/>
              </w:rPr>
              <w:t>т</w:t>
            </w:r>
            <w:r w:rsidRPr="009C43A0">
              <w:rPr>
                <w:rFonts w:ascii="Times New Roman" w:hAnsi="Times New Roman"/>
                <w:bCs/>
              </w:rPr>
              <w:t>ствии с нормативными документами;</w:t>
            </w:r>
          </w:p>
          <w:p w:rsidR="00BE10B1" w:rsidRPr="009C43A0" w:rsidRDefault="00BE10B1" w:rsidP="00A16245">
            <w:pPr>
              <w:spacing w:after="0"/>
              <w:ind w:firstLine="318"/>
              <w:jc w:val="both"/>
              <w:rPr>
                <w:rFonts w:ascii="Times New Roman" w:hAnsi="Times New Roman"/>
              </w:rPr>
            </w:pPr>
            <w:r w:rsidRPr="009C43A0">
              <w:rPr>
                <w:rFonts w:ascii="Times New Roman" w:hAnsi="Times New Roman"/>
              </w:rPr>
              <w:t>смазка механизмов станка и приспосо</w:t>
            </w:r>
            <w:r w:rsidRPr="009C43A0">
              <w:rPr>
                <w:rFonts w:ascii="Times New Roman" w:hAnsi="Times New Roman"/>
              </w:rPr>
              <w:t>б</w:t>
            </w:r>
            <w:r w:rsidRPr="009C43A0">
              <w:rPr>
                <w:rFonts w:ascii="Times New Roman" w:hAnsi="Times New Roman"/>
              </w:rPr>
              <w:t>лений  в соответствии с инструкцией;</w:t>
            </w:r>
          </w:p>
          <w:p w:rsidR="00BE10B1" w:rsidRPr="009C43A0" w:rsidRDefault="00BE10B1" w:rsidP="00A16245">
            <w:pPr>
              <w:pStyle w:val="28"/>
              <w:shd w:val="clear" w:color="auto" w:fill="auto"/>
              <w:spacing w:after="0" w:line="276" w:lineRule="auto"/>
              <w:ind w:firstLine="318"/>
              <w:jc w:val="left"/>
            </w:pPr>
            <w:r w:rsidRPr="009C43A0">
              <w:t>проверка  исправности и работоспособности токарного станка на холостом ходу;</w:t>
            </w:r>
          </w:p>
          <w:p w:rsidR="00BE10B1" w:rsidRPr="009C43A0" w:rsidRDefault="00BE10B1" w:rsidP="00A16245">
            <w:pPr>
              <w:spacing w:after="0"/>
              <w:ind w:firstLine="318"/>
              <w:jc w:val="both"/>
              <w:rPr>
                <w:rFonts w:ascii="Times New Roman" w:hAnsi="Times New Roman"/>
              </w:rPr>
            </w:pPr>
            <w:r w:rsidRPr="009C43A0">
              <w:rPr>
                <w:rFonts w:ascii="Times New Roman" w:hAnsi="Times New Roman"/>
                <w:bCs/>
              </w:rPr>
              <w:t>выбор и установка приспособлений, р</w:t>
            </w:r>
            <w:r w:rsidRPr="009C43A0">
              <w:rPr>
                <w:rFonts w:ascii="Times New Roman" w:hAnsi="Times New Roman"/>
                <w:bCs/>
              </w:rPr>
              <w:t>е</w:t>
            </w:r>
            <w:r w:rsidRPr="009C43A0">
              <w:rPr>
                <w:rFonts w:ascii="Times New Roman" w:hAnsi="Times New Roman"/>
                <w:bCs/>
              </w:rPr>
              <w:t>жущего, мерительного и вспомогательного инструмента при настройке станков на о</w:t>
            </w:r>
            <w:r w:rsidRPr="009C43A0">
              <w:rPr>
                <w:rFonts w:ascii="Times New Roman" w:hAnsi="Times New Roman"/>
                <w:bCs/>
              </w:rPr>
              <w:t>б</w:t>
            </w:r>
            <w:r w:rsidRPr="009C43A0">
              <w:rPr>
                <w:rFonts w:ascii="Times New Roman" w:hAnsi="Times New Roman"/>
                <w:bCs/>
              </w:rPr>
              <w:t>работку деталей в соответствии с паспо</w:t>
            </w:r>
            <w:r w:rsidRPr="009C43A0">
              <w:rPr>
                <w:rFonts w:ascii="Times New Roman" w:hAnsi="Times New Roman"/>
                <w:bCs/>
              </w:rPr>
              <w:t>р</w:t>
            </w:r>
            <w:r w:rsidRPr="009C43A0">
              <w:rPr>
                <w:rFonts w:ascii="Times New Roman" w:hAnsi="Times New Roman"/>
                <w:bCs/>
              </w:rPr>
              <w:t>том станка и технологическим процессом;</w:t>
            </w:r>
          </w:p>
          <w:p w:rsidR="00BE10B1" w:rsidRPr="009C43A0" w:rsidRDefault="00BE10B1" w:rsidP="00A16245">
            <w:pPr>
              <w:spacing w:after="0"/>
              <w:ind w:firstLine="318"/>
              <w:jc w:val="both"/>
              <w:rPr>
                <w:rFonts w:ascii="Times New Roman" w:hAnsi="Times New Roman"/>
              </w:rPr>
            </w:pPr>
            <w:r w:rsidRPr="009C43A0">
              <w:rPr>
                <w:rFonts w:ascii="Times New Roman" w:hAnsi="Times New Roman"/>
              </w:rPr>
              <w:t>настройка станка на заданные диаме</w:t>
            </w:r>
            <w:r w:rsidRPr="009C43A0">
              <w:rPr>
                <w:rFonts w:ascii="Times New Roman" w:hAnsi="Times New Roman"/>
              </w:rPr>
              <w:t>т</w:t>
            </w:r>
            <w:r w:rsidRPr="009C43A0">
              <w:rPr>
                <w:rFonts w:ascii="Times New Roman" w:hAnsi="Times New Roman"/>
              </w:rPr>
              <w:t>ральные размеры и размеры по длине в с</w:t>
            </w:r>
            <w:r w:rsidRPr="009C43A0">
              <w:rPr>
                <w:rFonts w:ascii="Times New Roman" w:hAnsi="Times New Roman"/>
              </w:rPr>
              <w:t>о</w:t>
            </w:r>
            <w:r w:rsidRPr="009C43A0">
              <w:rPr>
                <w:rFonts w:ascii="Times New Roman" w:hAnsi="Times New Roman"/>
              </w:rPr>
              <w:t>ответствии с чертежом детали;</w:t>
            </w:r>
          </w:p>
          <w:p w:rsidR="00BE10B1" w:rsidRPr="009C43A0" w:rsidRDefault="00BE10B1" w:rsidP="00A16245">
            <w:pPr>
              <w:spacing w:after="0"/>
              <w:ind w:firstLine="318"/>
              <w:jc w:val="both"/>
              <w:rPr>
                <w:rFonts w:ascii="Times New Roman" w:hAnsi="Times New Roman"/>
              </w:rPr>
            </w:pPr>
            <w:proofErr w:type="spellStart"/>
            <w:r w:rsidRPr="009C43A0">
              <w:rPr>
                <w:rFonts w:ascii="Times New Roman" w:hAnsi="Times New Roman"/>
              </w:rPr>
              <w:t>подналадка</w:t>
            </w:r>
            <w:proofErr w:type="spellEnd"/>
            <w:r w:rsidRPr="009C43A0">
              <w:rPr>
                <w:rFonts w:ascii="Times New Roman" w:hAnsi="Times New Roman"/>
              </w:rPr>
              <w:t xml:space="preserve"> отдельных простых и сре</w:t>
            </w:r>
            <w:r w:rsidRPr="009C43A0">
              <w:rPr>
                <w:rFonts w:ascii="Times New Roman" w:hAnsi="Times New Roman"/>
              </w:rPr>
              <w:t>д</w:t>
            </w:r>
            <w:r w:rsidRPr="009C43A0">
              <w:rPr>
                <w:rFonts w:ascii="Times New Roman" w:hAnsi="Times New Roman"/>
              </w:rPr>
              <w:t>ней сложности узлов и механизмов в пр</w:t>
            </w:r>
            <w:r w:rsidRPr="009C43A0">
              <w:rPr>
                <w:rFonts w:ascii="Times New Roman" w:hAnsi="Times New Roman"/>
              </w:rPr>
              <w:t>о</w:t>
            </w:r>
            <w:r w:rsidRPr="009C43A0">
              <w:rPr>
                <w:rFonts w:ascii="Times New Roman" w:hAnsi="Times New Roman"/>
              </w:rPr>
              <w:t xml:space="preserve">цессе работы в соответствии с выходными данными; </w:t>
            </w:r>
          </w:p>
          <w:p w:rsidR="00BE10B1" w:rsidRPr="009C43A0" w:rsidRDefault="00BE10B1" w:rsidP="00A16245">
            <w:pPr>
              <w:spacing w:after="0"/>
              <w:ind w:firstLine="318"/>
              <w:jc w:val="both"/>
              <w:rPr>
                <w:rFonts w:ascii="Times New Roman" w:hAnsi="Times New Roman"/>
                <w:i/>
                <w:color w:val="FF0000"/>
              </w:rPr>
            </w:pPr>
            <w:r w:rsidRPr="009C43A0">
              <w:rPr>
                <w:rFonts w:ascii="Times New Roman" w:hAnsi="Times New Roman"/>
              </w:rPr>
              <w:t>настройка коробки скоростей и коробки подач согласно технологическому проце</w:t>
            </w:r>
            <w:r w:rsidRPr="009C43A0">
              <w:rPr>
                <w:rFonts w:ascii="Times New Roman" w:hAnsi="Times New Roman"/>
              </w:rPr>
              <w:t>с</w:t>
            </w:r>
            <w:r w:rsidRPr="009C43A0">
              <w:rPr>
                <w:rFonts w:ascii="Times New Roman" w:hAnsi="Times New Roman"/>
              </w:rPr>
              <w:t>су;</w:t>
            </w:r>
          </w:p>
        </w:tc>
        <w:tc>
          <w:tcPr>
            <w:tcW w:w="1633" w:type="dxa"/>
          </w:tcPr>
          <w:p w:rsidR="00BE10B1" w:rsidRPr="009C43A0" w:rsidRDefault="00BE10B1" w:rsidP="00A16245">
            <w:pPr>
              <w:spacing w:after="0"/>
              <w:rPr>
                <w:rFonts w:ascii="Times New Roman" w:hAnsi="Times New Roman"/>
              </w:rPr>
            </w:pPr>
            <w:r w:rsidRPr="009C43A0">
              <w:rPr>
                <w:rFonts w:ascii="Times New Roman" w:hAnsi="Times New Roman"/>
              </w:rPr>
              <w:t>Экспертное наблюдение выполнения практических работ</w:t>
            </w:r>
          </w:p>
          <w:p w:rsidR="00BE10B1" w:rsidRPr="009C43A0" w:rsidRDefault="00BE10B1" w:rsidP="00A16245">
            <w:pPr>
              <w:spacing w:after="0"/>
              <w:rPr>
                <w:rFonts w:ascii="Times New Roman" w:hAnsi="Times New Roman"/>
                <w:bCs/>
              </w:rPr>
            </w:pPr>
            <w:r w:rsidRPr="009C43A0">
              <w:rPr>
                <w:rFonts w:ascii="Times New Roman" w:hAnsi="Times New Roman"/>
                <w:bCs/>
              </w:rPr>
              <w:t>Оценка защ</w:t>
            </w:r>
            <w:r w:rsidRPr="009C43A0">
              <w:rPr>
                <w:rFonts w:ascii="Times New Roman" w:hAnsi="Times New Roman"/>
                <w:bCs/>
              </w:rPr>
              <w:t>и</w:t>
            </w:r>
            <w:r w:rsidRPr="009C43A0">
              <w:rPr>
                <w:rFonts w:ascii="Times New Roman" w:hAnsi="Times New Roman"/>
                <w:bCs/>
              </w:rPr>
              <w:t>ты отчётов по практическим занятиям</w:t>
            </w:r>
          </w:p>
          <w:p w:rsidR="00BE10B1" w:rsidRPr="009C43A0" w:rsidRDefault="00BE10B1" w:rsidP="00A16245">
            <w:pPr>
              <w:spacing w:after="0"/>
              <w:rPr>
                <w:rFonts w:ascii="Times New Roman" w:hAnsi="Times New Roman"/>
                <w:bCs/>
                <w:shd w:val="clear" w:color="auto" w:fill="FFFFFF"/>
              </w:rPr>
            </w:pPr>
            <w:r w:rsidRPr="009C43A0">
              <w:rPr>
                <w:rFonts w:ascii="Times New Roman" w:hAnsi="Times New Roman"/>
                <w:bCs/>
              </w:rPr>
              <w:t xml:space="preserve"> Оценка в</w:t>
            </w:r>
            <w:r w:rsidRPr="009C43A0">
              <w:rPr>
                <w:rFonts w:ascii="Times New Roman" w:hAnsi="Times New Roman"/>
                <w:bCs/>
              </w:rPr>
              <w:t>ы</w:t>
            </w:r>
            <w:r w:rsidRPr="009C43A0">
              <w:rPr>
                <w:rFonts w:ascii="Times New Roman" w:hAnsi="Times New Roman"/>
                <w:bCs/>
              </w:rPr>
              <w:t xml:space="preserve">полнения </w:t>
            </w:r>
            <w:r w:rsidRPr="009C43A0">
              <w:rPr>
                <w:rFonts w:ascii="Times New Roman" w:hAnsi="Times New Roman"/>
                <w:bCs/>
                <w:shd w:val="clear" w:color="auto" w:fill="FFFFFF"/>
              </w:rPr>
              <w:t>те</w:t>
            </w:r>
            <w:r w:rsidRPr="009C43A0">
              <w:rPr>
                <w:rFonts w:ascii="Times New Roman" w:hAnsi="Times New Roman"/>
                <w:bCs/>
                <w:shd w:val="clear" w:color="auto" w:fill="FFFFFF"/>
              </w:rPr>
              <w:t>с</w:t>
            </w:r>
            <w:r w:rsidRPr="009C43A0">
              <w:rPr>
                <w:rFonts w:ascii="Times New Roman" w:hAnsi="Times New Roman"/>
                <w:bCs/>
                <w:shd w:val="clear" w:color="auto" w:fill="FFFFFF"/>
              </w:rPr>
              <w:t>товых заданий</w:t>
            </w:r>
          </w:p>
          <w:p w:rsidR="00BE10B1" w:rsidRPr="009C43A0" w:rsidRDefault="00BE10B1" w:rsidP="00A16245">
            <w:pPr>
              <w:suppressAutoHyphens/>
              <w:spacing w:after="0"/>
              <w:rPr>
                <w:rFonts w:ascii="Times New Roman" w:hAnsi="Times New Roman"/>
                <w:i/>
              </w:rPr>
            </w:pPr>
          </w:p>
          <w:p w:rsidR="00BE10B1" w:rsidRPr="009C43A0" w:rsidRDefault="00BE10B1" w:rsidP="00A16245">
            <w:pPr>
              <w:suppressAutoHyphens/>
              <w:spacing w:after="0"/>
              <w:rPr>
                <w:rFonts w:ascii="Times New Roman" w:hAnsi="Times New Roman"/>
                <w:i/>
              </w:rPr>
            </w:pPr>
          </w:p>
          <w:p w:rsidR="00BE10B1" w:rsidRPr="009C43A0" w:rsidRDefault="00BE10B1" w:rsidP="00A16245">
            <w:pPr>
              <w:suppressAutoHyphens/>
              <w:spacing w:after="0"/>
              <w:rPr>
                <w:rFonts w:ascii="Times New Roman" w:hAnsi="Times New Roman"/>
                <w:i/>
              </w:rPr>
            </w:pPr>
          </w:p>
          <w:p w:rsidR="00BE10B1" w:rsidRPr="009C43A0" w:rsidRDefault="00BE10B1" w:rsidP="00A16245">
            <w:pPr>
              <w:suppressAutoHyphens/>
              <w:spacing w:after="0"/>
              <w:rPr>
                <w:rFonts w:ascii="Times New Roman" w:hAnsi="Times New Roman"/>
                <w:i/>
              </w:rPr>
            </w:pPr>
          </w:p>
        </w:tc>
      </w:tr>
      <w:tr w:rsidR="00BE10B1" w:rsidRPr="009C43A0" w:rsidTr="00A16245">
        <w:tc>
          <w:tcPr>
            <w:tcW w:w="4083" w:type="dxa"/>
          </w:tcPr>
          <w:p w:rsidR="00BE10B1" w:rsidRPr="009C43A0" w:rsidRDefault="00BE10B1" w:rsidP="00A16245">
            <w:pPr>
              <w:spacing w:after="0"/>
              <w:rPr>
                <w:rFonts w:ascii="Times New Roman" w:hAnsi="Times New Roman"/>
              </w:rPr>
            </w:pPr>
            <w:r w:rsidRPr="009C43A0">
              <w:rPr>
                <w:rFonts w:ascii="Times New Roman" w:hAnsi="Times New Roman"/>
              </w:rPr>
              <w:t>ПК.1.3</w:t>
            </w:r>
            <w:proofErr w:type="gramStart"/>
            <w:r w:rsidRPr="009C43A0">
              <w:rPr>
                <w:rFonts w:ascii="Times New Roman" w:hAnsi="Times New Roman"/>
                <w:color w:val="000000"/>
              </w:rPr>
              <w:t>О</w:t>
            </w:r>
            <w:proofErr w:type="gramEnd"/>
            <w:r w:rsidRPr="009C43A0">
              <w:rPr>
                <w:rFonts w:ascii="Times New Roman" w:hAnsi="Times New Roman"/>
                <w:color w:val="000000"/>
              </w:rPr>
              <w:t>пределять последовательность и оптимальные режимы обработки ра</w:t>
            </w:r>
            <w:r w:rsidRPr="009C43A0">
              <w:rPr>
                <w:rFonts w:ascii="Times New Roman" w:hAnsi="Times New Roman"/>
                <w:color w:val="000000"/>
              </w:rPr>
              <w:t>з</w:t>
            </w:r>
            <w:r w:rsidRPr="009C43A0">
              <w:rPr>
                <w:rFonts w:ascii="Times New Roman" w:hAnsi="Times New Roman"/>
                <w:color w:val="000000"/>
              </w:rPr>
              <w:t>личных изделий на токарных станках в соответствии с заданием</w:t>
            </w:r>
          </w:p>
          <w:p w:rsidR="00BE10B1" w:rsidRPr="009C43A0" w:rsidRDefault="00BE10B1" w:rsidP="00A16245">
            <w:pPr>
              <w:spacing w:after="0"/>
              <w:rPr>
                <w:rFonts w:ascii="Times New Roman" w:hAnsi="Times New Roman"/>
              </w:rPr>
            </w:pPr>
            <w:r w:rsidRPr="009C43A0">
              <w:rPr>
                <w:rFonts w:ascii="Times New Roman" w:hAnsi="Times New Roman"/>
              </w:rPr>
              <w:t>ПК.1.4</w:t>
            </w:r>
            <w:r w:rsidRPr="009C43A0">
              <w:rPr>
                <w:rFonts w:ascii="Times New Roman" w:hAnsi="Times New Roman"/>
                <w:color w:val="000000"/>
              </w:rPr>
              <w:t>Вести технологический процесс обработки и доводки деталей, заготовок и инструментов на токарных станках с соблюдением требований к качеству, в соответствии с заданием и с технич</w:t>
            </w:r>
            <w:r w:rsidRPr="009C43A0">
              <w:rPr>
                <w:rFonts w:ascii="Times New Roman" w:hAnsi="Times New Roman"/>
                <w:color w:val="000000"/>
              </w:rPr>
              <w:t>е</w:t>
            </w:r>
            <w:r w:rsidRPr="009C43A0">
              <w:rPr>
                <w:rFonts w:ascii="Times New Roman" w:hAnsi="Times New Roman"/>
                <w:color w:val="000000"/>
              </w:rPr>
              <w:t>ской документацией</w:t>
            </w:r>
          </w:p>
          <w:p w:rsidR="00BE10B1" w:rsidRPr="009C43A0" w:rsidRDefault="00BE10B1" w:rsidP="00A16245">
            <w:pPr>
              <w:spacing w:after="0"/>
              <w:rPr>
                <w:rFonts w:ascii="Times New Roman" w:hAnsi="Times New Roman"/>
              </w:rPr>
            </w:pPr>
            <w:r w:rsidRPr="009C43A0">
              <w:rPr>
                <w:rFonts w:ascii="Times New Roman" w:hAnsi="Times New Roman"/>
              </w:rPr>
              <w:t>ОК9</w:t>
            </w:r>
            <w:proofErr w:type="gramStart"/>
            <w:r w:rsidRPr="009C43A0">
              <w:rPr>
                <w:rFonts w:ascii="Times New Roman" w:hAnsi="Times New Roman"/>
              </w:rPr>
              <w:t xml:space="preserve"> И</w:t>
            </w:r>
            <w:proofErr w:type="gramEnd"/>
            <w:r w:rsidRPr="009C43A0">
              <w:rPr>
                <w:rFonts w:ascii="Times New Roman" w:hAnsi="Times New Roman"/>
              </w:rPr>
              <w:t>спользовать информационные технологии в профессиональной де</w:t>
            </w:r>
            <w:r w:rsidRPr="009C43A0">
              <w:rPr>
                <w:rFonts w:ascii="Times New Roman" w:hAnsi="Times New Roman"/>
              </w:rPr>
              <w:t>я</w:t>
            </w:r>
            <w:r w:rsidRPr="009C43A0">
              <w:rPr>
                <w:rFonts w:ascii="Times New Roman" w:hAnsi="Times New Roman"/>
              </w:rPr>
              <w:t>тельности</w:t>
            </w:r>
          </w:p>
          <w:p w:rsidR="00BE10B1" w:rsidRPr="009C43A0" w:rsidRDefault="00BE10B1" w:rsidP="00A16245">
            <w:pPr>
              <w:spacing w:after="0"/>
              <w:rPr>
                <w:rFonts w:ascii="Times New Roman" w:hAnsi="Times New Roman"/>
              </w:rPr>
            </w:pPr>
            <w:r w:rsidRPr="009C43A0">
              <w:rPr>
                <w:rFonts w:ascii="Times New Roman" w:hAnsi="Times New Roman"/>
              </w:rPr>
              <w:t>ОК10</w:t>
            </w:r>
            <w:proofErr w:type="gramStart"/>
            <w:r w:rsidRPr="009C43A0">
              <w:rPr>
                <w:rFonts w:ascii="Times New Roman" w:hAnsi="Times New Roman"/>
              </w:rPr>
              <w:t xml:space="preserve"> П</w:t>
            </w:r>
            <w:proofErr w:type="gramEnd"/>
            <w:r w:rsidRPr="009C43A0">
              <w:rPr>
                <w:rFonts w:ascii="Times New Roman" w:hAnsi="Times New Roman"/>
              </w:rPr>
              <w:t>ользоваться профессиональной документацией на государственном и иностранном языке</w:t>
            </w:r>
          </w:p>
        </w:tc>
        <w:tc>
          <w:tcPr>
            <w:tcW w:w="4394" w:type="dxa"/>
          </w:tcPr>
          <w:p w:rsidR="00BE10B1" w:rsidRPr="009C43A0" w:rsidRDefault="00BE10B1" w:rsidP="00A16245">
            <w:pPr>
              <w:spacing w:after="0"/>
              <w:ind w:firstLine="318"/>
              <w:jc w:val="both"/>
              <w:rPr>
                <w:rFonts w:ascii="Times New Roman" w:hAnsi="Times New Roman"/>
                <w:bCs/>
              </w:rPr>
            </w:pPr>
            <w:r w:rsidRPr="009C43A0">
              <w:rPr>
                <w:rFonts w:ascii="Times New Roman" w:hAnsi="Times New Roman"/>
                <w:bCs/>
              </w:rPr>
              <w:t>организация рабочего места в соотве</w:t>
            </w:r>
            <w:r w:rsidRPr="009C43A0">
              <w:rPr>
                <w:rFonts w:ascii="Times New Roman" w:hAnsi="Times New Roman"/>
                <w:bCs/>
              </w:rPr>
              <w:t>т</w:t>
            </w:r>
            <w:r w:rsidRPr="009C43A0">
              <w:rPr>
                <w:rFonts w:ascii="Times New Roman" w:hAnsi="Times New Roman"/>
                <w:bCs/>
              </w:rPr>
              <w:t>ствии с нормативными документами;</w:t>
            </w:r>
          </w:p>
          <w:p w:rsidR="00BE10B1" w:rsidRPr="009C43A0" w:rsidRDefault="00BE10B1" w:rsidP="00A16245">
            <w:pPr>
              <w:spacing w:after="0"/>
              <w:ind w:firstLine="318"/>
              <w:jc w:val="both"/>
              <w:rPr>
                <w:rFonts w:ascii="Times New Roman" w:hAnsi="Times New Roman"/>
                <w:bCs/>
              </w:rPr>
            </w:pPr>
            <w:r w:rsidRPr="009C43A0">
              <w:rPr>
                <w:rFonts w:ascii="Times New Roman" w:hAnsi="Times New Roman"/>
                <w:bCs/>
              </w:rPr>
              <w:t>заточка режущих инструментов в соо</w:t>
            </w:r>
            <w:r w:rsidRPr="009C43A0">
              <w:rPr>
                <w:rFonts w:ascii="Times New Roman" w:hAnsi="Times New Roman"/>
                <w:bCs/>
              </w:rPr>
              <w:t>т</w:t>
            </w:r>
            <w:r w:rsidRPr="009C43A0">
              <w:rPr>
                <w:rFonts w:ascii="Times New Roman" w:hAnsi="Times New Roman"/>
                <w:bCs/>
              </w:rPr>
              <w:t>ветствии с технологической картой;</w:t>
            </w:r>
          </w:p>
          <w:p w:rsidR="00BE10B1" w:rsidRPr="009C43A0" w:rsidRDefault="00BE10B1" w:rsidP="00A16245">
            <w:pPr>
              <w:spacing w:after="0"/>
              <w:ind w:firstLine="318"/>
              <w:jc w:val="both"/>
              <w:rPr>
                <w:rFonts w:ascii="Times New Roman" w:hAnsi="Times New Roman"/>
                <w:bCs/>
              </w:rPr>
            </w:pPr>
            <w:r w:rsidRPr="009C43A0">
              <w:rPr>
                <w:rFonts w:ascii="Times New Roman" w:hAnsi="Times New Roman"/>
                <w:bCs/>
              </w:rPr>
              <w:t xml:space="preserve">обработка изделий, различных  по сложности; </w:t>
            </w:r>
          </w:p>
          <w:p w:rsidR="00BE10B1" w:rsidRPr="009C43A0" w:rsidRDefault="00BE10B1" w:rsidP="00A16245">
            <w:pPr>
              <w:spacing w:after="0"/>
              <w:ind w:firstLine="318"/>
              <w:jc w:val="both"/>
              <w:rPr>
                <w:rFonts w:ascii="Times New Roman" w:hAnsi="Times New Roman"/>
                <w:bCs/>
              </w:rPr>
            </w:pPr>
            <w:r w:rsidRPr="009C43A0">
              <w:rPr>
                <w:rFonts w:ascii="Times New Roman" w:hAnsi="Times New Roman"/>
              </w:rPr>
              <w:t>подбор режимов резания согласно па</w:t>
            </w:r>
            <w:r w:rsidRPr="009C43A0">
              <w:rPr>
                <w:rFonts w:ascii="Times New Roman" w:hAnsi="Times New Roman"/>
              </w:rPr>
              <w:t>с</w:t>
            </w:r>
            <w:r w:rsidRPr="009C43A0">
              <w:rPr>
                <w:rFonts w:ascii="Times New Roman" w:hAnsi="Times New Roman"/>
              </w:rPr>
              <w:t>порту станка и технологическому процессу;</w:t>
            </w:r>
          </w:p>
          <w:p w:rsidR="00BE10B1" w:rsidRPr="009C43A0" w:rsidRDefault="00BE10B1" w:rsidP="00A16245">
            <w:pPr>
              <w:spacing w:after="0"/>
              <w:ind w:firstLine="318"/>
              <w:rPr>
                <w:rFonts w:ascii="Times New Roman" w:hAnsi="Times New Roman"/>
                <w:bCs/>
              </w:rPr>
            </w:pPr>
            <w:r w:rsidRPr="009C43A0">
              <w:rPr>
                <w:rFonts w:ascii="Times New Roman" w:hAnsi="Times New Roman"/>
                <w:bCs/>
              </w:rPr>
              <w:t>соблюдение правил безопасности труда;</w:t>
            </w:r>
          </w:p>
          <w:p w:rsidR="00BE10B1" w:rsidRPr="009C43A0" w:rsidRDefault="00BE10B1" w:rsidP="00A16245">
            <w:pPr>
              <w:spacing w:after="0"/>
              <w:ind w:firstLine="318"/>
              <w:rPr>
                <w:rFonts w:ascii="Times New Roman" w:hAnsi="Times New Roman"/>
                <w:i/>
              </w:rPr>
            </w:pPr>
            <w:r w:rsidRPr="009C43A0">
              <w:rPr>
                <w:rFonts w:ascii="Times New Roman" w:hAnsi="Times New Roman"/>
                <w:bCs/>
              </w:rPr>
              <w:t>подбор измерительных инструментов  в соответствии с чертежом</w:t>
            </w:r>
          </w:p>
        </w:tc>
        <w:tc>
          <w:tcPr>
            <w:tcW w:w="1633" w:type="dxa"/>
          </w:tcPr>
          <w:p w:rsidR="00BE10B1" w:rsidRPr="009C43A0" w:rsidRDefault="00BE10B1" w:rsidP="00A16245">
            <w:pPr>
              <w:spacing w:after="0"/>
              <w:rPr>
                <w:rFonts w:ascii="Times New Roman" w:hAnsi="Times New Roman"/>
              </w:rPr>
            </w:pPr>
            <w:r w:rsidRPr="009C43A0">
              <w:rPr>
                <w:rFonts w:ascii="Times New Roman" w:hAnsi="Times New Roman"/>
              </w:rPr>
              <w:t>Экспертное наблюдение</w:t>
            </w:r>
          </w:p>
          <w:p w:rsidR="00BE10B1" w:rsidRPr="009C43A0" w:rsidRDefault="00BE10B1" w:rsidP="00A16245">
            <w:pPr>
              <w:spacing w:after="0"/>
              <w:rPr>
                <w:rFonts w:ascii="Times New Roman" w:hAnsi="Times New Roman"/>
                <w:bCs/>
              </w:rPr>
            </w:pPr>
            <w:r w:rsidRPr="009C43A0">
              <w:rPr>
                <w:rFonts w:ascii="Times New Roman" w:hAnsi="Times New Roman"/>
                <w:bCs/>
              </w:rPr>
              <w:t>Оценка пров</w:t>
            </w:r>
            <w:r w:rsidRPr="009C43A0">
              <w:rPr>
                <w:rFonts w:ascii="Times New Roman" w:hAnsi="Times New Roman"/>
                <w:bCs/>
              </w:rPr>
              <w:t>е</w:t>
            </w:r>
            <w:r w:rsidRPr="009C43A0">
              <w:rPr>
                <w:rFonts w:ascii="Times New Roman" w:hAnsi="Times New Roman"/>
                <w:bCs/>
              </w:rPr>
              <w:t xml:space="preserve">рочных работ по учебной практике  </w:t>
            </w:r>
          </w:p>
          <w:p w:rsidR="00BE10B1" w:rsidRPr="009C43A0" w:rsidRDefault="00BE10B1" w:rsidP="00A16245">
            <w:pPr>
              <w:spacing w:after="0"/>
              <w:rPr>
                <w:rFonts w:ascii="Times New Roman" w:hAnsi="Times New Roman"/>
                <w:i/>
              </w:rPr>
            </w:pPr>
            <w:r w:rsidRPr="009C43A0">
              <w:rPr>
                <w:rFonts w:ascii="Times New Roman" w:hAnsi="Times New Roman"/>
                <w:bCs/>
              </w:rPr>
              <w:t>Зачеты по учебной и производс</w:t>
            </w:r>
            <w:r w:rsidRPr="009C43A0">
              <w:rPr>
                <w:rFonts w:ascii="Times New Roman" w:hAnsi="Times New Roman"/>
                <w:bCs/>
              </w:rPr>
              <w:t>т</w:t>
            </w:r>
            <w:r w:rsidRPr="009C43A0">
              <w:rPr>
                <w:rFonts w:ascii="Times New Roman" w:hAnsi="Times New Roman"/>
                <w:bCs/>
              </w:rPr>
              <w:t>венной пра</w:t>
            </w:r>
            <w:r w:rsidRPr="009C43A0">
              <w:rPr>
                <w:rFonts w:ascii="Times New Roman" w:hAnsi="Times New Roman"/>
                <w:bCs/>
              </w:rPr>
              <w:t>к</w:t>
            </w:r>
            <w:r w:rsidRPr="009C43A0">
              <w:rPr>
                <w:rFonts w:ascii="Times New Roman" w:hAnsi="Times New Roman"/>
                <w:bCs/>
              </w:rPr>
              <w:t>тике, по ра</w:t>
            </w:r>
            <w:r w:rsidRPr="009C43A0">
              <w:rPr>
                <w:rFonts w:ascii="Times New Roman" w:hAnsi="Times New Roman"/>
                <w:bCs/>
              </w:rPr>
              <w:t>з</w:t>
            </w:r>
            <w:r w:rsidRPr="009C43A0">
              <w:rPr>
                <w:rFonts w:ascii="Times New Roman" w:hAnsi="Times New Roman"/>
                <w:bCs/>
              </w:rPr>
              <w:t>делу профе</w:t>
            </w:r>
            <w:r w:rsidRPr="009C43A0">
              <w:rPr>
                <w:rFonts w:ascii="Times New Roman" w:hAnsi="Times New Roman"/>
                <w:bCs/>
              </w:rPr>
              <w:t>с</w:t>
            </w:r>
            <w:r w:rsidRPr="009C43A0">
              <w:rPr>
                <w:rFonts w:ascii="Times New Roman" w:hAnsi="Times New Roman"/>
                <w:bCs/>
              </w:rPr>
              <w:t>сионального модуля.</w:t>
            </w:r>
          </w:p>
        </w:tc>
      </w:tr>
    </w:tbl>
    <w:p w:rsidR="00BE10B1" w:rsidRPr="009C43A0" w:rsidRDefault="00BE10B1" w:rsidP="00BE10B1">
      <w:pPr>
        <w:spacing w:after="0" w:line="240" w:lineRule="auto"/>
        <w:rPr>
          <w:rFonts w:ascii="Times New Roman" w:hAnsi="Times New Roman"/>
        </w:rPr>
      </w:pPr>
      <w:r w:rsidRPr="009C43A0">
        <w:rPr>
          <w:rFonts w:ascii="Times New Roman" w:hAnsi="Times New Roman"/>
        </w:rPr>
        <w:br w:type="page"/>
      </w:r>
    </w:p>
    <w:p w:rsidR="00BE10B1" w:rsidRPr="009C43A0" w:rsidRDefault="00BE10B1" w:rsidP="00BE10B1">
      <w:pPr>
        <w:spacing w:after="0" w:line="240" w:lineRule="auto"/>
        <w:jc w:val="right"/>
        <w:rPr>
          <w:rFonts w:ascii="Times New Roman" w:hAnsi="Times New Roman"/>
        </w:rPr>
      </w:pPr>
    </w:p>
    <w:p w:rsidR="00BE10B1" w:rsidRPr="009C43A0" w:rsidRDefault="00BE10B1" w:rsidP="00BE10B1">
      <w:pPr>
        <w:spacing w:after="0" w:line="240" w:lineRule="auto"/>
        <w:jc w:val="right"/>
        <w:rPr>
          <w:rFonts w:ascii="Times New Roman" w:hAnsi="Times New Roman"/>
          <w:b/>
          <w:i/>
          <w:sz w:val="24"/>
          <w:szCs w:val="24"/>
        </w:rPr>
      </w:pPr>
      <w:r w:rsidRPr="009C43A0">
        <w:rPr>
          <w:rFonts w:ascii="Times New Roman" w:hAnsi="Times New Roman"/>
          <w:b/>
          <w:i/>
          <w:sz w:val="24"/>
          <w:szCs w:val="24"/>
        </w:rPr>
        <w:t xml:space="preserve">Приложение   </w:t>
      </w:r>
      <w:r>
        <w:rPr>
          <w:rFonts w:ascii="Times New Roman" w:hAnsi="Times New Roman"/>
          <w:b/>
          <w:i/>
          <w:sz w:val="24"/>
          <w:szCs w:val="24"/>
        </w:rPr>
        <w:t>1</w:t>
      </w:r>
      <w:r w:rsidRPr="009C43A0">
        <w:rPr>
          <w:rFonts w:ascii="Times New Roman" w:hAnsi="Times New Roman"/>
          <w:b/>
          <w:i/>
          <w:sz w:val="24"/>
          <w:szCs w:val="24"/>
        </w:rPr>
        <w:t>.2</w:t>
      </w:r>
    </w:p>
    <w:p w:rsidR="00BE10B1" w:rsidRPr="009C43A0" w:rsidRDefault="00BE10B1" w:rsidP="00BE10B1">
      <w:pPr>
        <w:spacing w:after="0" w:line="240" w:lineRule="auto"/>
        <w:jc w:val="right"/>
        <w:rPr>
          <w:rFonts w:ascii="Times New Roman" w:hAnsi="Times New Roman"/>
          <w:i/>
          <w:u w:val="single"/>
        </w:rPr>
      </w:pPr>
      <w:r w:rsidRPr="009C43A0">
        <w:rPr>
          <w:rFonts w:ascii="Times New Roman" w:hAnsi="Times New Roman"/>
          <w:b/>
          <w:i/>
        </w:rPr>
        <w:t xml:space="preserve">к ПООП по профессии </w:t>
      </w:r>
      <w:r w:rsidRPr="009C43A0">
        <w:rPr>
          <w:rFonts w:ascii="Times New Roman" w:hAnsi="Times New Roman"/>
          <w:i/>
          <w:u w:val="single"/>
        </w:rPr>
        <w:t>15.01.33 Токарь на станках</w:t>
      </w:r>
    </w:p>
    <w:p w:rsidR="00BE10B1" w:rsidRPr="009C43A0" w:rsidRDefault="00BE10B1" w:rsidP="00BE10B1">
      <w:pPr>
        <w:spacing w:after="0" w:line="240" w:lineRule="auto"/>
        <w:jc w:val="right"/>
        <w:rPr>
          <w:rFonts w:ascii="Times New Roman" w:hAnsi="Times New Roman"/>
          <w:i/>
          <w:u w:val="single"/>
        </w:rPr>
      </w:pPr>
      <w:r w:rsidRPr="009C43A0">
        <w:rPr>
          <w:rFonts w:ascii="Times New Roman" w:hAnsi="Times New Roman"/>
          <w:i/>
          <w:u w:val="single"/>
        </w:rPr>
        <w:t xml:space="preserve"> с числовым программным управлением</w:t>
      </w:r>
    </w:p>
    <w:p w:rsidR="00BE10B1" w:rsidRPr="009C43A0" w:rsidRDefault="00BE10B1" w:rsidP="00BE10B1">
      <w:pPr>
        <w:jc w:val="right"/>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outlineLvl w:val="0"/>
        <w:rPr>
          <w:rFonts w:ascii="Times New Roman" w:hAnsi="Times New Roman"/>
          <w:b/>
          <w:sz w:val="24"/>
          <w:szCs w:val="24"/>
        </w:rPr>
      </w:pPr>
      <w:r w:rsidRPr="009C43A0">
        <w:rPr>
          <w:rFonts w:ascii="Times New Roman" w:hAnsi="Times New Roman"/>
          <w:b/>
          <w:sz w:val="24"/>
          <w:szCs w:val="24"/>
        </w:rPr>
        <w:t>ПРИМЕРНАЯ РАБОЧАЯ ПРОГРАММА ПРОФЕССИОНАЛЬНОГО МОДУЛЯ</w:t>
      </w:r>
    </w:p>
    <w:p w:rsidR="00BE10B1" w:rsidRPr="009C43A0" w:rsidRDefault="00BE10B1" w:rsidP="00BE10B1">
      <w:pPr>
        <w:jc w:val="center"/>
        <w:rPr>
          <w:rFonts w:ascii="Times New Roman" w:hAnsi="Times New Roman"/>
          <w:b/>
          <w:i/>
          <w:sz w:val="24"/>
          <w:szCs w:val="24"/>
          <w:u w:val="single"/>
        </w:rPr>
      </w:pPr>
    </w:p>
    <w:p w:rsidR="00BE10B1" w:rsidRPr="009C43A0" w:rsidRDefault="00BE10B1" w:rsidP="00BE10B1">
      <w:pPr>
        <w:shd w:val="clear" w:color="auto" w:fill="FFFFFF"/>
        <w:spacing w:after="0"/>
        <w:ind w:firstLine="142"/>
        <w:jc w:val="center"/>
        <w:rPr>
          <w:rFonts w:ascii="Times New Roman" w:hAnsi="Times New Roman"/>
          <w:b/>
          <w:sz w:val="24"/>
          <w:szCs w:val="24"/>
        </w:rPr>
      </w:pPr>
      <w:r w:rsidRPr="009C43A0">
        <w:rPr>
          <w:rFonts w:ascii="Times New Roman" w:hAnsi="Times New Roman"/>
          <w:b/>
          <w:sz w:val="24"/>
          <w:szCs w:val="24"/>
          <w:u w:val="single"/>
        </w:rPr>
        <w:t>«ПМ.02 ИЗГОТОВЛЕНИЕ ИЗДЕЛИЙ НА ТОКАРНО-КАРУСЕЛЬНЫХ СТАНКАХ ПО СТАДИЯМ ТЕХНОЛОГИЧЕСКОГО ПРОЦЕССА В СООТВЕТСТВИИ С ТРЕБ</w:t>
      </w:r>
      <w:r w:rsidRPr="009C43A0">
        <w:rPr>
          <w:rFonts w:ascii="Times New Roman" w:hAnsi="Times New Roman"/>
          <w:b/>
          <w:sz w:val="24"/>
          <w:szCs w:val="24"/>
          <w:u w:val="single"/>
        </w:rPr>
        <w:t>О</w:t>
      </w:r>
      <w:r w:rsidRPr="009C43A0">
        <w:rPr>
          <w:rFonts w:ascii="Times New Roman" w:hAnsi="Times New Roman"/>
          <w:b/>
          <w:sz w:val="24"/>
          <w:szCs w:val="24"/>
          <w:u w:val="single"/>
        </w:rPr>
        <w:t>ВАНИЯМИ ОХРАНЫ ТРУДА И ЭКОЛОГИЧЕСКОЙ БЕЗОПАСНОСТИ»</w:t>
      </w:r>
    </w:p>
    <w:p w:rsidR="00BE10B1" w:rsidRPr="009C43A0" w:rsidRDefault="00BE10B1" w:rsidP="00BE10B1">
      <w:pPr>
        <w:spacing w:after="0" w:line="240" w:lineRule="auto"/>
        <w:rPr>
          <w:rFonts w:ascii="Times New Roman" w:hAnsi="Times New Roman"/>
          <w:b/>
          <w:i/>
          <w:sz w:val="28"/>
          <w:szCs w:val="28"/>
          <w:u w:val="single"/>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jc w:val="center"/>
        <w:rPr>
          <w:rFonts w:ascii="Times New Roman" w:hAnsi="Times New Roman"/>
          <w:b/>
          <w:bCs/>
          <w:i/>
          <w:sz w:val="24"/>
          <w:szCs w:val="24"/>
        </w:rPr>
      </w:pPr>
      <w:r w:rsidRPr="009C43A0">
        <w:rPr>
          <w:rFonts w:ascii="Times New Roman" w:hAnsi="Times New Roman"/>
          <w:b/>
          <w:bCs/>
          <w:i/>
          <w:sz w:val="24"/>
          <w:szCs w:val="24"/>
        </w:rPr>
        <w:t>20</w:t>
      </w:r>
      <w:r>
        <w:rPr>
          <w:rFonts w:ascii="Times New Roman" w:hAnsi="Times New Roman"/>
          <w:b/>
          <w:bCs/>
          <w:i/>
          <w:sz w:val="24"/>
          <w:szCs w:val="24"/>
        </w:rPr>
        <w:t>21</w:t>
      </w:r>
      <w:r w:rsidRPr="009C43A0">
        <w:rPr>
          <w:rFonts w:ascii="Times New Roman" w:hAnsi="Times New Roman"/>
          <w:b/>
          <w:bCs/>
          <w:i/>
          <w:sz w:val="24"/>
          <w:szCs w:val="24"/>
        </w:rPr>
        <w:t xml:space="preserve"> г.</w:t>
      </w:r>
    </w:p>
    <w:p w:rsidR="00BE10B1" w:rsidRPr="009C43A0" w:rsidRDefault="00BE10B1" w:rsidP="00BE10B1">
      <w:pPr>
        <w:spacing w:after="0" w:line="240" w:lineRule="auto"/>
        <w:rPr>
          <w:rFonts w:ascii="Times New Roman" w:hAnsi="Times New Roman"/>
          <w:b/>
          <w:bCs/>
          <w:i/>
          <w:sz w:val="24"/>
          <w:szCs w:val="24"/>
        </w:rPr>
      </w:pPr>
      <w:r w:rsidRPr="009C43A0">
        <w:rPr>
          <w:rFonts w:ascii="Times New Roman" w:hAnsi="Times New Roman"/>
          <w:b/>
          <w:bCs/>
          <w:i/>
          <w:sz w:val="24"/>
          <w:szCs w:val="24"/>
        </w:rPr>
        <w:br w:type="page"/>
      </w:r>
    </w:p>
    <w:p w:rsidR="00BE10B1" w:rsidRPr="009C43A0" w:rsidRDefault="00BE10B1" w:rsidP="00BE10B1">
      <w:pPr>
        <w:rPr>
          <w:rFonts w:ascii="Times New Roman" w:hAnsi="Times New Roman"/>
          <w:b/>
          <w:i/>
          <w:sz w:val="24"/>
          <w:szCs w:val="24"/>
        </w:rPr>
      </w:pPr>
    </w:p>
    <w:p w:rsidR="00BE10B1" w:rsidRPr="004A3003" w:rsidRDefault="00BE10B1" w:rsidP="00BE10B1">
      <w:pPr>
        <w:kinsoku w:val="0"/>
        <w:overflowPunct w:val="0"/>
        <w:spacing w:line="200" w:lineRule="exact"/>
        <w:jc w:val="center"/>
        <w:rPr>
          <w:rFonts w:ascii="Times New Roman" w:hAnsi="Times New Roman"/>
          <w:b/>
          <w:bCs/>
        </w:rPr>
      </w:pPr>
      <w:r w:rsidRPr="004A3003">
        <w:rPr>
          <w:rFonts w:ascii="Times New Roman" w:hAnsi="Times New Roman"/>
          <w:b/>
          <w:bCs/>
        </w:rPr>
        <w:t>СОДЕРЖАНИЕ</w:t>
      </w:r>
    </w:p>
    <w:p w:rsidR="00BE10B1" w:rsidRDefault="00BE10B1" w:rsidP="00BE10B1">
      <w:pPr>
        <w:kinsoku w:val="0"/>
        <w:overflowPunct w:val="0"/>
        <w:spacing w:line="200" w:lineRule="exact"/>
        <w:rPr>
          <w:rFonts w:ascii="Times New Roman" w:hAnsi="Times New Roman"/>
        </w:rPr>
      </w:pPr>
    </w:p>
    <w:tbl>
      <w:tblPr>
        <w:tblW w:w="9807" w:type="dxa"/>
        <w:tblLook w:val="01E0"/>
      </w:tblPr>
      <w:tblGrid>
        <w:gridCol w:w="9807"/>
      </w:tblGrid>
      <w:tr w:rsidR="00BE10B1" w:rsidRPr="004A3003" w:rsidTr="00A16245">
        <w:trPr>
          <w:trHeight w:val="394"/>
        </w:trPr>
        <w:tc>
          <w:tcPr>
            <w:tcW w:w="9007" w:type="dxa"/>
            <w:hideMark/>
          </w:tcPr>
          <w:p w:rsidR="00BE10B1" w:rsidRPr="004A3003" w:rsidRDefault="00BE10B1" w:rsidP="00A16245">
            <w:pPr>
              <w:rPr>
                <w:rFonts w:ascii="Times New Roman" w:hAnsi="Times New Roman"/>
                <w:b/>
                <w:sz w:val="24"/>
                <w:szCs w:val="24"/>
                <w:lang w:eastAsia="en-US"/>
              </w:rPr>
            </w:pPr>
            <w:r w:rsidRPr="004A3003">
              <w:rPr>
                <w:rFonts w:ascii="Times New Roman" w:hAnsi="Times New Roman"/>
                <w:b/>
                <w:sz w:val="24"/>
                <w:szCs w:val="24"/>
                <w:lang w:eastAsia="en-US"/>
              </w:rPr>
              <w:t>1. ОБЩАЯ ХАРАКТЕРИСТИКА ПРИМЕРНОЙ РАБОЧЕЙ ПРОГРАММЫ</w:t>
            </w:r>
            <w:r w:rsidRPr="006F710D">
              <w:rPr>
                <w:rFonts w:ascii="Times New Roman" w:hAnsi="Times New Roman"/>
                <w:b/>
                <w:sz w:val="24"/>
                <w:szCs w:val="24"/>
                <w:lang w:eastAsia="en-US"/>
              </w:rPr>
              <w:t xml:space="preserve"> </w:t>
            </w:r>
            <w:r w:rsidRPr="004A3003">
              <w:rPr>
                <w:rFonts w:ascii="Times New Roman" w:hAnsi="Times New Roman"/>
                <w:b/>
                <w:sz w:val="24"/>
                <w:szCs w:val="24"/>
                <w:lang w:eastAsia="en-US"/>
              </w:rPr>
              <w:t>ПРОФЕ</w:t>
            </w:r>
            <w:r w:rsidRPr="004A3003">
              <w:rPr>
                <w:rFonts w:ascii="Times New Roman" w:hAnsi="Times New Roman"/>
                <w:b/>
                <w:sz w:val="24"/>
                <w:szCs w:val="24"/>
                <w:lang w:eastAsia="en-US"/>
              </w:rPr>
              <w:t>С</w:t>
            </w:r>
            <w:r w:rsidRPr="004A3003">
              <w:rPr>
                <w:rFonts w:ascii="Times New Roman" w:hAnsi="Times New Roman"/>
                <w:b/>
                <w:sz w:val="24"/>
                <w:szCs w:val="24"/>
                <w:lang w:eastAsia="en-US"/>
              </w:rPr>
              <w:t>СИОНАЛЬНОГО МОДУЛЯ</w:t>
            </w:r>
          </w:p>
        </w:tc>
      </w:tr>
      <w:tr w:rsidR="00BE10B1" w:rsidRPr="004A3003" w:rsidTr="00A16245">
        <w:trPr>
          <w:trHeight w:val="720"/>
        </w:trPr>
        <w:tc>
          <w:tcPr>
            <w:tcW w:w="9007" w:type="dxa"/>
            <w:hideMark/>
          </w:tcPr>
          <w:p w:rsidR="00BE10B1" w:rsidRPr="004A3003" w:rsidRDefault="00BE10B1" w:rsidP="00A16245">
            <w:pPr>
              <w:rPr>
                <w:rFonts w:ascii="Times New Roman" w:hAnsi="Times New Roman"/>
                <w:b/>
                <w:sz w:val="24"/>
                <w:szCs w:val="24"/>
                <w:lang w:eastAsia="en-US"/>
              </w:rPr>
            </w:pPr>
            <w:r w:rsidRPr="004A3003">
              <w:rPr>
                <w:rFonts w:ascii="Times New Roman" w:hAnsi="Times New Roman"/>
                <w:b/>
                <w:sz w:val="24"/>
                <w:szCs w:val="24"/>
                <w:lang w:eastAsia="en-US"/>
              </w:rPr>
              <w:t>2. СТРУКТУРА И СОДЕРЖАНИЕ ПРОФЕССИОНАЛЬНОГО МОДУЛЯ</w:t>
            </w:r>
          </w:p>
          <w:p w:rsidR="00BE10B1" w:rsidRPr="004A3003" w:rsidRDefault="00BE10B1" w:rsidP="00A16245">
            <w:pPr>
              <w:rPr>
                <w:rFonts w:ascii="Times New Roman" w:hAnsi="Times New Roman"/>
                <w:b/>
                <w:bCs/>
                <w:sz w:val="24"/>
                <w:szCs w:val="24"/>
                <w:lang w:eastAsia="en-US"/>
              </w:rPr>
            </w:pPr>
            <w:r w:rsidRPr="004A3003">
              <w:rPr>
                <w:rFonts w:ascii="Times New Roman" w:hAnsi="Times New Roman"/>
                <w:b/>
                <w:bCs/>
                <w:sz w:val="24"/>
                <w:szCs w:val="24"/>
                <w:lang w:eastAsia="en-US"/>
              </w:rPr>
              <w:t xml:space="preserve">3. </w:t>
            </w:r>
            <w:r w:rsidRPr="000C57F7">
              <w:rPr>
                <w:rFonts w:ascii="Times New Roman" w:hAnsi="Times New Roman"/>
                <w:b/>
                <w:bCs/>
                <w:sz w:val="24"/>
                <w:szCs w:val="24"/>
                <w:lang w:eastAsia="en-US"/>
              </w:rPr>
              <w:t>УСЛОВИЯ РЕАЛИЗАЦИИ ПРОГРАММЫ ПРОФЕССИОНАЛЬНОГО МОДУЛЯ</w:t>
            </w:r>
          </w:p>
        </w:tc>
      </w:tr>
      <w:tr w:rsidR="00BE10B1" w:rsidRPr="004A3003" w:rsidTr="00A16245">
        <w:trPr>
          <w:trHeight w:val="692"/>
        </w:trPr>
        <w:tc>
          <w:tcPr>
            <w:tcW w:w="9007" w:type="dxa"/>
            <w:hideMark/>
          </w:tcPr>
          <w:p w:rsidR="00BE10B1" w:rsidRPr="004A3003" w:rsidRDefault="00BE10B1" w:rsidP="00A16245">
            <w:pPr>
              <w:rPr>
                <w:rFonts w:ascii="Times New Roman" w:hAnsi="Times New Roman"/>
                <w:b/>
                <w:bCs/>
                <w:sz w:val="24"/>
                <w:szCs w:val="24"/>
                <w:lang w:eastAsia="en-US"/>
              </w:rPr>
            </w:pPr>
            <w:r w:rsidRPr="004A3003">
              <w:rPr>
                <w:rFonts w:ascii="Times New Roman" w:hAnsi="Times New Roman"/>
                <w:b/>
                <w:sz w:val="24"/>
                <w:szCs w:val="24"/>
                <w:lang w:eastAsia="en-US"/>
              </w:rPr>
              <w:t xml:space="preserve">4. КОНТРОЛЬ И ОЦЕНКА РЕЗУЛЬТАТОВ ОСВОЕНИЯ ПРОФЕССИОНАЛЬНОГО МОДУЛЯ </w:t>
            </w:r>
          </w:p>
        </w:tc>
      </w:tr>
    </w:tbl>
    <w:p w:rsidR="00BE10B1" w:rsidRPr="009C43A0" w:rsidRDefault="00BE10B1" w:rsidP="00BE10B1">
      <w:pPr>
        <w:rPr>
          <w:rFonts w:ascii="Times New Roman" w:hAnsi="Times New Roman"/>
          <w:b/>
          <w:i/>
          <w:sz w:val="24"/>
          <w:szCs w:val="24"/>
        </w:rPr>
        <w:sectPr w:rsidR="00BE10B1" w:rsidRPr="009C43A0" w:rsidSect="00DC23D6">
          <w:pgSz w:w="11907" w:h="16840"/>
          <w:pgMar w:top="1134" w:right="851" w:bottom="992" w:left="1418" w:header="709" w:footer="709" w:gutter="0"/>
          <w:cols w:space="720"/>
        </w:sectPr>
      </w:pPr>
    </w:p>
    <w:p w:rsidR="00BE10B1" w:rsidRPr="009C43A0" w:rsidRDefault="00BE10B1" w:rsidP="00BE10B1">
      <w:pPr>
        <w:rPr>
          <w:rFonts w:ascii="Times New Roman" w:hAnsi="Times New Roman"/>
          <w:b/>
          <w:i/>
          <w:sz w:val="24"/>
          <w:szCs w:val="24"/>
        </w:rPr>
      </w:pPr>
    </w:p>
    <w:p w:rsidR="00BE10B1" w:rsidRPr="009C43A0" w:rsidRDefault="00BE10B1" w:rsidP="00BE10B1">
      <w:pPr>
        <w:spacing w:after="0" w:line="240" w:lineRule="auto"/>
        <w:jc w:val="center"/>
        <w:outlineLvl w:val="0"/>
        <w:rPr>
          <w:rFonts w:ascii="Times New Roman" w:hAnsi="Times New Roman"/>
          <w:b/>
          <w:sz w:val="24"/>
          <w:szCs w:val="24"/>
        </w:rPr>
      </w:pPr>
      <w:r w:rsidRPr="009C43A0">
        <w:rPr>
          <w:rFonts w:ascii="Times New Roman" w:hAnsi="Times New Roman"/>
          <w:b/>
          <w:sz w:val="24"/>
          <w:szCs w:val="24"/>
        </w:rPr>
        <w:t>1. ОБЩАЯ ХАРАКТЕРИСТИКА ПРИМЕРНОЙ РАБОЧЕЙ ПРОГРАММЫ</w:t>
      </w:r>
    </w:p>
    <w:p w:rsidR="00BE10B1" w:rsidRPr="009C43A0" w:rsidRDefault="00BE10B1" w:rsidP="00BE10B1">
      <w:pPr>
        <w:spacing w:after="0" w:line="240" w:lineRule="auto"/>
        <w:jc w:val="center"/>
        <w:outlineLvl w:val="0"/>
        <w:rPr>
          <w:rFonts w:ascii="Times New Roman" w:hAnsi="Times New Roman"/>
          <w:b/>
          <w:sz w:val="24"/>
          <w:szCs w:val="24"/>
        </w:rPr>
      </w:pPr>
      <w:r w:rsidRPr="009C43A0">
        <w:rPr>
          <w:rFonts w:ascii="Times New Roman" w:hAnsi="Times New Roman"/>
          <w:b/>
          <w:sz w:val="24"/>
          <w:szCs w:val="24"/>
        </w:rPr>
        <w:t>ПРОФЕССИОНАЛЬНОГО МОДУЛЯ</w:t>
      </w:r>
    </w:p>
    <w:p w:rsidR="00BE10B1" w:rsidRPr="009C43A0" w:rsidRDefault="00BE10B1" w:rsidP="00BE10B1">
      <w:pPr>
        <w:spacing w:after="0" w:line="240" w:lineRule="auto"/>
        <w:jc w:val="center"/>
        <w:rPr>
          <w:rFonts w:ascii="Times New Roman" w:hAnsi="Times New Roman"/>
          <w:b/>
          <w:i/>
          <w:sz w:val="24"/>
          <w:szCs w:val="24"/>
        </w:rPr>
      </w:pPr>
    </w:p>
    <w:p w:rsidR="00BE10B1" w:rsidRPr="009C43A0" w:rsidRDefault="00BE10B1" w:rsidP="00BE10B1">
      <w:pPr>
        <w:shd w:val="clear" w:color="auto" w:fill="FFFFFF"/>
        <w:spacing w:after="0"/>
        <w:ind w:firstLine="142"/>
        <w:jc w:val="center"/>
        <w:rPr>
          <w:rFonts w:ascii="Times New Roman" w:hAnsi="Times New Roman"/>
          <w:b/>
          <w:sz w:val="24"/>
          <w:szCs w:val="24"/>
          <w:u w:val="single"/>
        </w:rPr>
      </w:pPr>
      <w:r w:rsidRPr="009C43A0">
        <w:rPr>
          <w:rFonts w:ascii="Times New Roman" w:hAnsi="Times New Roman"/>
          <w:b/>
          <w:sz w:val="24"/>
          <w:szCs w:val="24"/>
          <w:u w:val="single"/>
        </w:rPr>
        <w:t>«ПМ.02 ИЗГОТОВЛЕНИЕ ИЗДЕЛИЙ НА ТОКАРНО-КАРУСЕЛЬНЫХ СТАНКАХ ПО СТАДИЯМ ТЕХНОЛОГИЧЕСКОГО ПРОЦЕССА В СООТВЕТСТВИИ С ТРЕБ</w:t>
      </w:r>
      <w:r w:rsidRPr="009C43A0">
        <w:rPr>
          <w:rFonts w:ascii="Times New Roman" w:hAnsi="Times New Roman"/>
          <w:b/>
          <w:sz w:val="24"/>
          <w:szCs w:val="24"/>
          <w:u w:val="single"/>
        </w:rPr>
        <w:t>О</w:t>
      </w:r>
      <w:r w:rsidRPr="009C43A0">
        <w:rPr>
          <w:rFonts w:ascii="Times New Roman" w:hAnsi="Times New Roman"/>
          <w:b/>
          <w:sz w:val="24"/>
          <w:szCs w:val="24"/>
          <w:u w:val="single"/>
        </w:rPr>
        <w:t>ВАНИЯМИ ОХРАНЫ ТРУДА И ЭКОЛОГИЧЕСКОЙ БЕЗОПАСНОСТИ»</w:t>
      </w:r>
    </w:p>
    <w:p w:rsidR="00BE10B1" w:rsidRPr="009C43A0" w:rsidRDefault="00BE10B1" w:rsidP="00BE10B1">
      <w:pPr>
        <w:spacing w:after="0" w:line="240" w:lineRule="auto"/>
        <w:rPr>
          <w:rFonts w:ascii="Times New Roman" w:hAnsi="Times New Roman"/>
          <w:sz w:val="24"/>
          <w:szCs w:val="24"/>
          <w:u w:val="single"/>
        </w:rPr>
      </w:pPr>
    </w:p>
    <w:p w:rsidR="00BE10B1" w:rsidRPr="009C43A0" w:rsidRDefault="00BE10B1" w:rsidP="00BE10B1">
      <w:pPr>
        <w:suppressAutoHyphens/>
        <w:spacing w:after="0"/>
        <w:outlineLvl w:val="0"/>
        <w:rPr>
          <w:rFonts w:ascii="Times New Roman" w:hAnsi="Times New Roman"/>
          <w:b/>
          <w:i/>
          <w:sz w:val="24"/>
          <w:szCs w:val="24"/>
        </w:rPr>
      </w:pPr>
      <w:r w:rsidRPr="009C43A0">
        <w:rPr>
          <w:rFonts w:ascii="Times New Roman" w:hAnsi="Times New Roman"/>
          <w:b/>
          <w:i/>
          <w:sz w:val="24"/>
          <w:szCs w:val="24"/>
        </w:rPr>
        <w:t xml:space="preserve">1.1. Цель и планируемые результаты освоения профессионального модуля </w:t>
      </w:r>
    </w:p>
    <w:p w:rsidR="00BE10B1" w:rsidRPr="009C43A0" w:rsidRDefault="00BE10B1" w:rsidP="00BE10B1">
      <w:pPr>
        <w:suppressAutoHyphens/>
        <w:spacing w:after="0"/>
        <w:ind w:firstLine="709"/>
        <w:jc w:val="both"/>
        <w:rPr>
          <w:rFonts w:ascii="Times New Roman" w:hAnsi="Times New Roman"/>
        </w:rPr>
      </w:pPr>
      <w:r w:rsidRPr="009C43A0">
        <w:rPr>
          <w:rFonts w:ascii="Times New Roman" w:hAnsi="Times New Roman"/>
          <w:sz w:val="24"/>
          <w:szCs w:val="24"/>
        </w:rPr>
        <w:t>В результате изучения профессионального модуля студент должен освоить основной вид деятельности изготовление изделий на токарно-карусельных станках по стадиям технологического процесса в соответствии с требованиями охраны труда и экологической безопасности   и соответствующие</w:t>
      </w:r>
      <w:r w:rsidRPr="009C43A0">
        <w:rPr>
          <w:rFonts w:ascii="Times New Roman" w:hAnsi="Times New Roman"/>
        </w:rPr>
        <w:t xml:space="preserve"> ему общие компетенции и профессиональные компетенции:</w:t>
      </w:r>
    </w:p>
    <w:p w:rsidR="00BE10B1" w:rsidRPr="009C43A0" w:rsidRDefault="00BE10B1" w:rsidP="00BE10B1">
      <w:pPr>
        <w:jc w:val="both"/>
        <w:outlineLvl w:val="0"/>
        <w:rPr>
          <w:rFonts w:ascii="Times New Roman" w:hAnsi="Times New Roman"/>
          <w:b/>
          <w:sz w:val="24"/>
          <w:szCs w:val="24"/>
        </w:rPr>
      </w:pPr>
      <w:r w:rsidRPr="009C43A0">
        <w:rPr>
          <w:rFonts w:ascii="Times New Roman" w:hAnsi="Times New Roman"/>
          <w:b/>
          <w:sz w:val="24"/>
          <w:szCs w:val="24"/>
        </w:rPr>
        <w:t>1.1.1. Перечень общих компетенций</w:t>
      </w:r>
    </w:p>
    <w:tbl>
      <w:tblPr>
        <w:tblW w:w="0" w:type="auto"/>
        <w:tblInd w:w="142" w:type="dxa"/>
        <w:tblLayout w:type="fixed"/>
        <w:tblCellMar>
          <w:left w:w="10" w:type="dxa"/>
          <w:right w:w="10" w:type="dxa"/>
        </w:tblCellMar>
        <w:tblLook w:val="04A0"/>
      </w:tblPr>
      <w:tblGrid>
        <w:gridCol w:w="709"/>
        <w:gridCol w:w="8735"/>
      </w:tblGrid>
      <w:tr w:rsidR="00BE10B1" w:rsidRPr="009C43A0" w:rsidTr="00A16245">
        <w:trPr>
          <w:trHeight w:hRule="exact" w:val="293"/>
        </w:trPr>
        <w:tc>
          <w:tcPr>
            <w:tcW w:w="709" w:type="dxa"/>
            <w:tcBorders>
              <w:top w:val="single" w:sz="4" w:space="0" w:color="auto"/>
              <w:left w:val="single" w:sz="4" w:space="0" w:color="auto"/>
            </w:tcBorders>
            <w:shd w:val="clear" w:color="auto" w:fill="FFFFFF"/>
            <w:vAlign w:val="bottom"/>
          </w:tcPr>
          <w:p w:rsidR="00BE10B1" w:rsidRPr="009C43A0" w:rsidRDefault="00BE10B1" w:rsidP="00A16245">
            <w:pPr>
              <w:pStyle w:val="28"/>
              <w:shd w:val="clear" w:color="auto" w:fill="auto"/>
              <w:spacing w:after="0" w:line="240" w:lineRule="exact"/>
              <w:rPr>
                <w:color w:val="000000"/>
              </w:rPr>
            </w:pPr>
            <w:r w:rsidRPr="009C43A0">
              <w:rPr>
                <w:rStyle w:val="212pt"/>
                <w:bCs/>
                <w:iCs/>
                <w:szCs w:val="24"/>
              </w:rPr>
              <w:t>Код</w:t>
            </w:r>
          </w:p>
        </w:tc>
        <w:tc>
          <w:tcPr>
            <w:tcW w:w="8735" w:type="dxa"/>
            <w:tcBorders>
              <w:top w:val="single" w:sz="4" w:space="0" w:color="auto"/>
              <w:left w:val="single" w:sz="4" w:space="0" w:color="auto"/>
              <w:right w:val="single" w:sz="4" w:space="0" w:color="auto"/>
            </w:tcBorders>
            <w:shd w:val="clear" w:color="auto" w:fill="FFFFFF"/>
            <w:vAlign w:val="bottom"/>
          </w:tcPr>
          <w:p w:rsidR="00BE10B1" w:rsidRPr="009C43A0" w:rsidRDefault="00BE10B1" w:rsidP="00A16245">
            <w:pPr>
              <w:pStyle w:val="28"/>
              <w:shd w:val="clear" w:color="auto" w:fill="auto"/>
              <w:spacing w:after="0" w:line="240" w:lineRule="exact"/>
              <w:rPr>
                <w:color w:val="000000"/>
                <w:sz w:val="24"/>
                <w:szCs w:val="24"/>
              </w:rPr>
            </w:pPr>
            <w:r w:rsidRPr="009C43A0">
              <w:rPr>
                <w:rStyle w:val="212pt"/>
                <w:bCs/>
                <w:iCs/>
                <w:szCs w:val="24"/>
              </w:rPr>
              <w:t>Наименование общих компетенций</w:t>
            </w:r>
          </w:p>
        </w:tc>
      </w:tr>
      <w:tr w:rsidR="00BE10B1" w:rsidRPr="009C43A0" w:rsidTr="00A16245">
        <w:trPr>
          <w:trHeight w:hRule="exact" w:val="562"/>
        </w:trPr>
        <w:tc>
          <w:tcPr>
            <w:tcW w:w="709"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w:t>
            </w:r>
            <w:proofErr w:type="gramStart"/>
            <w:r w:rsidRPr="009C43A0">
              <w:rPr>
                <w:rStyle w:val="211"/>
                <w:iCs/>
                <w:sz w:val="24"/>
                <w:szCs w:val="24"/>
              </w:rPr>
              <w:t>1</w:t>
            </w:r>
            <w:proofErr w:type="gramEnd"/>
            <w:r w:rsidRPr="009C43A0">
              <w:rPr>
                <w:rStyle w:val="211"/>
                <w:iCs/>
                <w:sz w:val="24"/>
                <w:szCs w:val="24"/>
              </w:rPr>
              <w:t>.</w:t>
            </w:r>
          </w:p>
        </w:tc>
        <w:tc>
          <w:tcPr>
            <w:tcW w:w="8735" w:type="dxa"/>
            <w:tcBorders>
              <w:top w:val="single" w:sz="4" w:space="0" w:color="auto"/>
              <w:left w:val="single" w:sz="4" w:space="0" w:color="auto"/>
              <w:right w:val="single" w:sz="4" w:space="0" w:color="auto"/>
            </w:tcBorders>
            <w:shd w:val="clear" w:color="auto" w:fill="FFFFFF"/>
            <w:vAlign w:val="bottom"/>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Выбирать способы решения задач профессиональной деятельности, применительно к различным контекстам.</w:t>
            </w:r>
          </w:p>
        </w:tc>
      </w:tr>
      <w:tr w:rsidR="00BE10B1" w:rsidRPr="009C43A0" w:rsidTr="00A16245">
        <w:trPr>
          <w:trHeight w:hRule="exact" w:val="686"/>
        </w:trPr>
        <w:tc>
          <w:tcPr>
            <w:tcW w:w="709"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2.</w:t>
            </w:r>
          </w:p>
        </w:tc>
        <w:tc>
          <w:tcPr>
            <w:tcW w:w="8735" w:type="dxa"/>
            <w:tcBorders>
              <w:top w:val="single" w:sz="4" w:space="0" w:color="auto"/>
              <w:left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Осуществлять поиск, анализ и интерпретацию информации, необходимой для в</w:t>
            </w:r>
            <w:r w:rsidRPr="009C43A0">
              <w:rPr>
                <w:sz w:val="24"/>
                <w:szCs w:val="24"/>
              </w:rPr>
              <w:t>ы</w:t>
            </w:r>
            <w:r w:rsidRPr="009C43A0">
              <w:rPr>
                <w:sz w:val="24"/>
                <w:szCs w:val="24"/>
              </w:rPr>
              <w:t>полнения задач профессиональной деятельности.</w:t>
            </w:r>
          </w:p>
        </w:tc>
      </w:tr>
      <w:tr w:rsidR="00BE10B1" w:rsidRPr="009C43A0" w:rsidTr="00A16245">
        <w:trPr>
          <w:trHeight w:hRule="exact" w:val="561"/>
        </w:trPr>
        <w:tc>
          <w:tcPr>
            <w:tcW w:w="709"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4.</w:t>
            </w:r>
          </w:p>
        </w:tc>
        <w:tc>
          <w:tcPr>
            <w:tcW w:w="8735" w:type="dxa"/>
            <w:tcBorders>
              <w:top w:val="single" w:sz="4" w:space="0" w:color="auto"/>
              <w:left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Работать в коллективе и команде, эффективно взаимодействовать с коллегами, р</w:t>
            </w:r>
            <w:r w:rsidRPr="009C43A0">
              <w:rPr>
                <w:sz w:val="24"/>
                <w:szCs w:val="24"/>
              </w:rPr>
              <w:t>у</w:t>
            </w:r>
            <w:r w:rsidRPr="009C43A0">
              <w:rPr>
                <w:sz w:val="24"/>
                <w:szCs w:val="24"/>
              </w:rPr>
              <w:t>ководством, клиентами.</w:t>
            </w:r>
          </w:p>
        </w:tc>
      </w:tr>
      <w:tr w:rsidR="00BE10B1" w:rsidRPr="009C43A0" w:rsidTr="00A16245">
        <w:trPr>
          <w:trHeight w:hRule="exact" w:val="440"/>
        </w:trPr>
        <w:tc>
          <w:tcPr>
            <w:tcW w:w="709" w:type="dxa"/>
            <w:tcBorders>
              <w:top w:val="single" w:sz="4" w:space="0" w:color="auto"/>
              <w:left w:val="single" w:sz="4" w:space="0" w:color="auto"/>
              <w:bottom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9.</w:t>
            </w:r>
          </w:p>
        </w:tc>
        <w:tc>
          <w:tcPr>
            <w:tcW w:w="8735" w:type="dxa"/>
            <w:tcBorders>
              <w:top w:val="single" w:sz="4" w:space="0" w:color="auto"/>
              <w:left w:val="single" w:sz="4" w:space="0" w:color="auto"/>
              <w:bottom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Использовать информационные технологии в профессиональной деятельности.</w:t>
            </w:r>
          </w:p>
        </w:tc>
      </w:tr>
      <w:tr w:rsidR="00BE10B1" w:rsidRPr="009C43A0" w:rsidTr="00A16245">
        <w:trPr>
          <w:trHeight w:hRule="exact" w:val="691"/>
        </w:trPr>
        <w:tc>
          <w:tcPr>
            <w:tcW w:w="709" w:type="dxa"/>
            <w:tcBorders>
              <w:top w:val="single" w:sz="4" w:space="0" w:color="auto"/>
              <w:left w:val="single" w:sz="4" w:space="0" w:color="auto"/>
              <w:bottom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10.</w:t>
            </w:r>
          </w:p>
        </w:tc>
        <w:tc>
          <w:tcPr>
            <w:tcW w:w="8735" w:type="dxa"/>
            <w:tcBorders>
              <w:top w:val="single" w:sz="4" w:space="0" w:color="auto"/>
              <w:left w:val="single" w:sz="4" w:space="0" w:color="auto"/>
              <w:bottom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40" w:lineRule="auto"/>
              <w:jc w:val="both"/>
              <w:rPr>
                <w:color w:val="000000"/>
                <w:sz w:val="24"/>
                <w:szCs w:val="24"/>
              </w:rPr>
            </w:pPr>
            <w:r w:rsidRPr="009C43A0">
              <w:rPr>
                <w:sz w:val="24"/>
                <w:szCs w:val="24"/>
              </w:rPr>
              <w:t>Пользоваться профессиональной документацией на государственном и иностранном языке.</w:t>
            </w:r>
          </w:p>
        </w:tc>
      </w:tr>
    </w:tbl>
    <w:p w:rsidR="00BE10B1" w:rsidRPr="009C43A0" w:rsidRDefault="00BE10B1" w:rsidP="00BE10B1">
      <w:pPr>
        <w:pStyle w:val="2"/>
        <w:spacing w:before="0" w:after="0"/>
        <w:jc w:val="both"/>
        <w:rPr>
          <w:rStyle w:val="af0"/>
          <w:b w:val="0"/>
          <w:szCs w:val="24"/>
        </w:rPr>
      </w:pPr>
    </w:p>
    <w:p w:rsidR="00BE10B1" w:rsidRPr="009C43A0" w:rsidRDefault="00BE10B1" w:rsidP="00BE10B1">
      <w:pPr>
        <w:pStyle w:val="2"/>
        <w:spacing w:before="0" w:after="0"/>
        <w:jc w:val="both"/>
        <w:rPr>
          <w:rStyle w:val="af0"/>
          <w:szCs w:val="24"/>
        </w:rPr>
      </w:pPr>
      <w:r w:rsidRPr="009C43A0">
        <w:rPr>
          <w:rStyle w:val="af0"/>
          <w:szCs w:val="24"/>
        </w:rPr>
        <w:t>1.</w:t>
      </w:r>
      <w:r>
        <w:rPr>
          <w:rStyle w:val="af0"/>
          <w:szCs w:val="24"/>
        </w:rPr>
        <w:t>1</w:t>
      </w:r>
      <w:r w:rsidRPr="009C43A0">
        <w:rPr>
          <w:rStyle w:val="af0"/>
          <w:szCs w:val="24"/>
        </w:rPr>
        <w:t>.2. Перечень профессиональных компетенций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0"/>
        <w:gridCol w:w="8543"/>
      </w:tblGrid>
      <w:tr w:rsidR="00BE10B1" w:rsidRPr="009C43A0" w:rsidTr="00A16245">
        <w:tc>
          <w:tcPr>
            <w:tcW w:w="954" w:type="dxa"/>
          </w:tcPr>
          <w:p w:rsidR="00BE10B1" w:rsidRPr="009C43A0" w:rsidRDefault="00BE10B1" w:rsidP="00A16245">
            <w:pPr>
              <w:pStyle w:val="2"/>
              <w:spacing w:before="0" w:after="0"/>
              <w:jc w:val="both"/>
              <w:rPr>
                <w:rStyle w:val="af0"/>
                <w:b w:val="0"/>
              </w:rPr>
            </w:pPr>
            <w:r w:rsidRPr="009C43A0">
              <w:rPr>
                <w:rStyle w:val="af0"/>
                <w:b w:val="0"/>
              </w:rPr>
              <w:t>Код</w:t>
            </w:r>
          </w:p>
        </w:tc>
        <w:tc>
          <w:tcPr>
            <w:tcW w:w="8543" w:type="dxa"/>
          </w:tcPr>
          <w:p w:rsidR="00BE10B1" w:rsidRPr="009C43A0" w:rsidRDefault="00BE10B1" w:rsidP="00A16245">
            <w:pPr>
              <w:pStyle w:val="2"/>
              <w:spacing w:before="0" w:after="0"/>
              <w:jc w:val="both"/>
              <w:rPr>
                <w:rStyle w:val="af0"/>
                <w:b w:val="0"/>
              </w:rPr>
            </w:pPr>
            <w:r w:rsidRPr="009C43A0">
              <w:rPr>
                <w:rStyle w:val="af0"/>
                <w:b w:val="0"/>
              </w:rPr>
              <w:t>Наименование видов деятельности и профессиональных ко</w:t>
            </w:r>
            <w:r w:rsidRPr="009C43A0">
              <w:rPr>
                <w:rStyle w:val="af0"/>
                <w:b w:val="0"/>
              </w:rPr>
              <w:t>м</w:t>
            </w:r>
            <w:r w:rsidRPr="009C43A0">
              <w:rPr>
                <w:rStyle w:val="af0"/>
                <w:b w:val="0"/>
              </w:rPr>
              <w:t>петенций</w:t>
            </w:r>
          </w:p>
        </w:tc>
      </w:tr>
      <w:tr w:rsidR="00BE10B1" w:rsidRPr="009C43A0" w:rsidTr="00A16245">
        <w:tc>
          <w:tcPr>
            <w:tcW w:w="954" w:type="dxa"/>
          </w:tcPr>
          <w:p w:rsidR="00BE10B1" w:rsidRPr="009C43A0" w:rsidRDefault="00BE10B1" w:rsidP="00A16245">
            <w:pPr>
              <w:pStyle w:val="2"/>
              <w:spacing w:before="0" w:after="0"/>
              <w:jc w:val="both"/>
              <w:rPr>
                <w:rStyle w:val="af0"/>
                <w:b w:val="0"/>
              </w:rPr>
            </w:pPr>
            <w:r w:rsidRPr="009C43A0">
              <w:rPr>
                <w:rStyle w:val="af0"/>
                <w:b w:val="0"/>
              </w:rPr>
              <w:t>ВД 2</w:t>
            </w:r>
          </w:p>
        </w:tc>
        <w:tc>
          <w:tcPr>
            <w:tcW w:w="8543" w:type="dxa"/>
          </w:tcPr>
          <w:p w:rsidR="00BE10B1" w:rsidRPr="009C43A0" w:rsidRDefault="00BE10B1" w:rsidP="00A16245">
            <w:pPr>
              <w:shd w:val="clear" w:color="auto" w:fill="FFFFFF"/>
              <w:spacing w:after="0" w:line="240" w:lineRule="auto"/>
              <w:jc w:val="both"/>
              <w:rPr>
                <w:rStyle w:val="af0"/>
                <w:b/>
              </w:rPr>
            </w:pPr>
            <w:r w:rsidRPr="009C43A0">
              <w:rPr>
                <w:rFonts w:ascii="Times New Roman" w:hAnsi="Times New Roman"/>
                <w:sz w:val="24"/>
                <w:szCs w:val="24"/>
              </w:rPr>
              <w:t xml:space="preserve">Изготовление </w:t>
            </w:r>
            <w:r>
              <w:rPr>
                <w:rFonts w:ascii="Times New Roman" w:hAnsi="Times New Roman"/>
                <w:sz w:val="24"/>
                <w:szCs w:val="24"/>
              </w:rPr>
              <w:t>.</w:t>
            </w:r>
            <w:r>
              <w:t>1</w:t>
            </w:r>
            <w:r w:rsidRPr="009C43A0">
              <w:rPr>
                <w:rFonts w:ascii="Times New Roman" w:hAnsi="Times New Roman"/>
                <w:sz w:val="24"/>
                <w:szCs w:val="24"/>
              </w:rPr>
              <w:t>изделий на токарно-карусельных станках по стадиям технолог</w:t>
            </w:r>
            <w:r w:rsidRPr="009C43A0">
              <w:rPr>
                <w:rFonts w:ascii="Times New Roman" w:hAnsi="Times New Roman"/>
                <w:sz w:val="24"/>
                <w:szCs w:val="24"/>
              </w:rPr>
              <w:t>и</w:t>
            </w:r>
            <w:r w:rsidRPr="009C43A0">
              <w:rPr>
                <w:rFonts w:ascii="Times New Roman" w:hAnsi="Times New Roman"/>
                <w:sz w:val="24"/>
                <w:szCs w:val="24"/>
              </w:rPr>
              <w:t>ческого процесса в соответствии с требованиями охраны труда и экологической безопасности</w:t>
            </w:r>
          </w:p>
        </w:tc>
      </w:tr>
      <w:tr w:rsidR="00BE10B1" w:rsidRPr="009C43A0" w:rsidTr="00A16245">
        <w:tc>
          <w:tcPr>
            <w:tcW w:w="954" w:type="dxa"/>
          </w:tcPr>
          <w:p w:rsidR="00BE10B1" w:rsidRPr="009C43A0" w:rsidRDefault="00BE10B1" w:rsidP="00A16245">
            <w:pPr>
              <w:pStyle w:val="2"/>
              <w:spacing w:before="0" w:after="0"/>
              <w:jc w:val="both"/>
              <w:rPr>
                <w:rStyle w:val="af0"/>
                <w:b w:val="0"/>
              </w:rPr>
            </w:pPr>
            <w:r w:rsidRPr="009C43A0">
              <w:rPr>
                <w:rStyle w:val="af0"/>
                <w:b w:val="0"/>
              </w:rPr>
              <w:t>ПК 2.1</w:t>
            </w:r>
          </w:p>
        </w:tc>
        <w:tc>
          <w:tcPr>
            <w:tcW w:w="8543" w:type="dxa"/>
          </w:tcPr>
          <w:p w:rsidR="00BE10B1" w:rsidRPr="009C43A0" w:rsidRDefault="00BE10B1" w:rsidP="00A16245">
            <w:pPr>
              <w:pStyle w:val="2"/>
              <w:spacing w:before="0" w:after="0"/>
              <w:jc w:val="both"/>
              <w:rPr>
                <w:rStyle w:val="af0"/>
                <w:b w:val="0"/>
              </w:rPr>
            </w:pPr>
            <w:r w:rsidRPr="009C43A0">
              <w:rPr>
                <w:rFonts w:ascii="Times New Roman" w:hAnsi="Times New Roman"/>
                <w:b w:val="0"/>
                <w:i w:val="0"/>
                <w:color w:val="000000"/>
                <w:sz w:val="24"/>
                <w:szCs w:val="24"/>
              </w:rPr>
              <w:t>Осуществлять подготовку и обслуживание рабочего места для работы на тока</w:t>
            </w:r>
            <w:r w:rsidRPr="009C43A0">
              <w:rPr>
                <w:rFonts w:ascii="Times New Roman" w:hAnsi="Times New Roman"/>
                <w:b w:val="0"/>
                <w:i w:val="0"/>
                <w:color w:val="000000"/>
                <w:sz w:val="24"/>
                <w:szCs w:val="24"/>
              </w:rPr>
              <w:t>р</w:t>
            </w:r>
            <w:r w:rsidRPr="009C43A0">
              <w:rPr>
                <w:rFonts w:ascii="Times New Roman" w:hAnsi="Times New Roman"/>
                <w:b w:val="0"/>
                <w:i w:val="0"/>
                <w:color w:val="000000"/>
                <w:sz w:val="24"/>
                <w:szCs w:val="24"/>
              </w:rPr>
              <w:t>но-карусельных станках.</w:t>
            </w:r>
          </w:p>
        </w:tc>
      </w:tr>
      <w:tr w:rsidR="00BE10B1" w:rsidRPr="009C43A0" w:rsidTr="00A16245">
        <w:tc>
          <w:tcPr>
            <w:tcW w:w="954" w:type="dxa"/>
          </w:tcPr>
          <w:p w:rsidR="00BE10B1" w:rsidRPr="009C43A0" w:rsidRDefault="00BE10B1" w:rsidP="00A16245">
            <w:pPr>
              <w:pStyle w:val="2"/>
              <w:spacing w:before="0" w:after="0"/>
              <w:jc w:val="both"/>
              <w:rPr>
                <w:rStyle w:val="af0"/>
                <w:b w:val="0"/>
              </w:rPr>
            </w:pPr>
            <w:r w:rsidRPr="009C43A0">
              <w:rPr>
                <w:rStyle w:val="af0"/>
                <w:b w:val="0"/>
              </w:rPr>
              <w:t>ПК</w:t>
            </w:r>
            <w:proofErr w:type="gramStart"/>
            <w:r w:rsidRPr="009C43A0">
              <w:rPr>
                <w:rStyle w:val="af0"/>
                <w:b w:val="0"/>
              </w:rPr>
              <w:t>2</w:t>
            </w:r>
            <w:proofErr w:type="gramEnd"/>
            <w:r w:rsidRPr="009C43A0">
              <w:rPr>
                <w:rStyle w:val="af0"/>
                <w:b w:val="0"/>
              </w:rPr>
              <w:t>.2</w:t>
            </w:r>
          </w:p>
        </w:tc>
        <w:tc>
          <w:tcPr>
            <w:tcW w:w="8543" w:type="dxa"/>
          </w:tcPr>
          <w:p w:rsidR="00BE10B1" w:rsidRPr="009C43A0" w:rsidRDefault="00BE10B1" w:rsidP="00A16245">
            <w:pPr>
              <w:pStyle w:val="28"/>
              <w:shd w:val="clear" w:color="auto" w:fill="auto"/>
              <w:tabs>
                <w:tab w:val="left" w:pos="1637"/>
              </w:tabs>
              <w:spacing w:after="0" w:line="240" w:lineRule="auto"/>
              <w:jc w:val="both"/>
              <w:rPr>
                <w:color w:val="000000"/>
                <w:sz w:val="24"/>
                <w:szCs w:val="24"/>
              </w:rPr>
            </w:pPr>
            <w:r w:rsidRPr="009C43A0">
              <w:rPr>
                <w:color w:val="000000"/>
                <w:sz w:val="24"/>
                <w:szCs w:val="24"/>
              </w:rPr>
              <w:t>Осуществлять подготовку к использованию инструмента и оснастки для работы на токарно-карусельных станках в соответствии с полученным заданием.</w:t>
            </w:r>
          </w:p>
        </w:tc>
      </w:tr>
      <w:tr w:rsidR="00BE10B1" w:rsidRPr="009C43A0" w:rsidTr="00A16245">
        <w:tc>
          <w:tcPr>
            <w:tcW w:w="954" w:type="dxa"/>
          </w:tcPr>
          <w:p w:rsidR="00BE10B1" w:rsidRPr="009C43A0" w:rsidRDefault="00BE10B1" w:rsidP="00A16245">
            <w:pPr>
              <w:pStyle w:val="2"/>
              <w:spacing w:before="0" w:after="0"/>
              <w:jc w:val="both"/>
              <w:rPr>
                <w:rStyle w:val="af0"/>
                <w:b w:val="0"/>
              </w:rPr>
            </w:pPr>
            <w:r w:rsidRPr="009C43A0">
              <w:rPr>
                <w:rStyle w:val="af0"/>
                <w:b w:val="0"/>
              </w:rPr>
              <w:t>ПК 2.3</w:t>
            </w:r>
          </w:p>
        </w:tc>
        <w:tc>
          <w:tcPr>
            <w:tcW w:w="8543" w:type="dxa"/>
          </w:tcPr>
          <w:p w:rsidR="00BE10B1" w:rsidRPr="009C43A0" w:rsidRDefault="00BE10B1" w:rsidP="00A16245">
            <w:pPr>
              <w:pStyle w:val="2"/>
              <w:spacing w:before="0" w:after="0"/>
              <w:jc w:val="both"/>
              <w:rPr>
                <w:rStyle w:val="af0"/>
                <w:b w:val="0"/>
              </w:rPr>
            </w:pPr>
            <w:r w:rsidRPr="009C43A0">
              <w:rPr>
                <w:rFonts w:ascii="Times New Roman" w:hAnsi="Times New Roman"/>
                <w:b w:val="0"/>
                <w:i w:val="0"/>
                <w:color w:val="000000"/>
                <w:sz w:val="24"/>
                <w:szCs w:val="24"/>
              </w:rPr>
              <w:t>Определять последовательность и оптимальные режимы обработки различных изделий на токарно-карусельных станках в соответствии с заданием.</w:t>
            </w:r>
          </w:p>
        </w:tc>
      </w:tr>
      <w:tr w:rsidR="00BE10B1" w:rsidRPr="009C43A0" w:rsidTr="00A16245">
        <w:tc>
          <w:tcPr>
            <w:tcW w:w="954" w:type="dxa"/>
          </w:tcPr>
          <w:p w:rsidR="00BE10B1" w:rsidRPr="009C43A0" w:rsidRDefault="00BE10B1" w:rsidP="00A16245">
            <w:pPr>
              <w:pStyle w:val="2"/>
              <w:spacing w:before="0" w:after="0"/>
              <w:jc w:val="both"/>
              <w:rPr>
                <w:rStyle w:val="af0"/>
                <w:b w:val="0"/>
              </w:rPr>
            </w:pPr>
            <w:r w:rsidRPr="009C43A0">
              <w:rPr>
                <w:rStyle w:val="af0"/>
                <w:b w:val="0"/>
              </w:rPr>
              <w:t>ПК</w:t>
            </w:r>
            <w:proofErr w:type="gramStart"/>
            <w:r w:rsidRPr="009C43A0">
              <w:rPr>
                <w:rStyle w:val="af0"/>
                <w:b w:val="0"/>
              </w:rPr>
              <w:t>2</w:t>
            </w:r>
            <w:proofErr w:type="gramEnd"/>
            <w:r w:rsidRPr="009C43A0">
              <w:rPr>
                <w:rStyle w:val="af0"/>
                <w:b w:val="0"/>
              </w:rPr>
              <w:t>.4</w:t>
            </w:r>
          </w:p>
        </w:tc>
        <w:tc>
          <w:tcPr>
            <w:tcW w:w="8543" w:type="dxa"/>
          </w:tcPr>
          <w:p w:rsidR="00BE10B1" w:rsidRPr="009C43A0" w:rsidRDefault="00BE10B1" w:rsidP="00A16245">
            <w:pPr>
              <w:pStyle w:val="2"/>
              <w:spacing w:before="0" w:after="0"/>
              <w:jc w:val="both"/>
              <w:rPr>
                <w:rStyle w:val="af0"/>
                <w:b w:val="0"/>
              </w:rPr>
            </w:pPr>
            <w:r w:rsidRPr="009C43A0">
              <w:rPr>
                <w:rFonts w:ascii="Times New Roman" w:hAnsi="Times New Roman"/>
                <w:b w:val="0"/>
                <w:i w:val="0"/>
                <w:color w:val="000000"/>
                <w:sz w:val="24"/>
                <w:szCs w:val="24"/>
              </w:rPr>
              <w:t>Вести технологический процесс обработки деталей на токарно-</w:t>
            </w:r>
            <w:r w:rsidRPr="009C43A0">
              <w:rPr>
                <w:rFonts w:ascii="Times New Roman" w:hAnsi="Times New Roman"/>
                <w:b w:val="0"/>
                <w:i w:val="0"/>
                <w:color w:val="000000"/>
                <w:sz w:val="24"/>
                <w:szCs w:val="24"/>
              </w:rPr>
              <w:softHyphen/>
              <w:t>карусельных станках с соблюдением требований к качеству, в соответствии с заданием и с технической документацией.</w:t>
            </w:r>
          </w:p>
        </w:tc>
      </w:tr>
    </w:tbl>
    <w:p w:rsidR="00BE10B1" w:rsidRPr="009C43A0" w:rsidRDefault="00BE10B1" w:rsidP="00BE10B1">
      <w:pPr>
        <w:pStyle w:val="2"/>
        <w:spacing w:before="0" w:after="0"/>
        <w:jc w:val="both"/>
        <w:rPr>
          <w:rStyle w:val="af0"/>
          <w:b w:val="0"/>
          <w:szCs w:val="24"/>
        </w:rPr>
      </w:pPr>
    </w:p>
    <w:p w:rsidR="00BE10B1" w:rsidRPr="008F456B" w:rsidRDefault="00BE10B1" w:rsidP="00BE10B1">
      <w:pPr>
        <w:pStyle w:val="afffffa"/>
        <w:widowControl w:val="0"/>
        <w:autoSpaceDE w:val="0"/>
        <w:autoSpaceDN w:val="0"/>
        <w:adjustRightInd w:val="0"/>
        <w:spacing w:before="120" w:after="120"/>
        <w:ind w:left="357"/>
        <w:jc w:val="both"/>
        <w:rPr>
          <w:rFonts w:ascii="Times New Roman" w:hAnsi="Times New Roman"/>
          <w:b/>
          <w:color w:val="231F20"/>
          <w:spacing w:val="-3"/>
          <w:w w:val="105"/>
          <w:sz w:val="24"/>
          <w:szCs w:val="24"/>
        </w:rPr>
      </w:pPr>
      <w:r w:rsidRPr="008F456B">
        <w:rPr>
          <w:rFonts w:ascii="Times New Roman" w:hAnsi="Times New Roman"/>
          <w:b/>
          <w:sz w:val="24"/>
          <w:szCs w:val="24"/>
        </w:rPr>
        <w:t>1.1.3</w:t>
      </w:r>
      <w:proofErr w:type="gramStart"/>
      <w:r w:rsidRPr="008F456B">
        <w:rPr>
          <w:rFonts w:ascii="Times New Roman" w:hAnsi="Times New Roman"/>
          <w:b/>
          <w:sz w:val="24"/>
          <w:szCs w:val="24"/>
        </w:rPr>
        <w:t xml:space="preserve"> В</w:t>
      </w:r>
      <w:proofErr w:type="gramEnd"/>
      <w:r w:rsidRPr="008F456B">
        <w:rPr>
          <w:rFonts w:ascii="Times New Roman" w:hAnsi="Times New Roman"/>
          <w:b/>
          <w:sz w:val="24"/>
          <w:szCs w:val="24"/>
        </w:rPr>
        <w:t xml:space="preserve"> результате освоения профессионального модуля обучающийся должен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7655"/>
      </w:tblGrid>
      <w:tr w:rsidR="00BE10B1" w:rsidRPr="009C43A0" w:rsidTr="00A16245">
        <w:tc>
          <w:tcPr>
            <w:tcW w:w="1701" w:type="dxa"/>
          </w:tcPr>
          <w:p w:rsidR="00BE10B1" w:rsidRPr="009C43A0" w:rsidRDefault="00BE10B1" w:rsidP="00A16245">
            <w:pPr>
              <w:spacing w:after="0" w:line="240" w:lineRule="auto"/>
              <w:rPr>
                <w:rFonts w:ascii="Times New Roman" w:hAnsi="Times New Roman"/>
                <w:b/>
                <w:bCs/>
                <w:color w:val="000000" w:themeColor="text1"/>
                <w:lang w:eastAsia="en-US"/>
              </w:rPr>
            </w:pPr>
            <w:r w:rsidRPr="009C43A0">
              <w:rPr>
                <w:rFonts w:ascii="Times New Roman" w:hAnsi="Times New Roman"/>
                <w:b/>
                <w:bCs/>
                <w:color w:val="000000" w:themeColor="text1"/>
                <w:lang w:eastAsia="en-US"/>
              </w:rPr>
              <w:t>Иметь пра</w:t>
            </w:r>
            <w:r w:rsidRPr="009C43A0">
              <w:rPr>
                <w:rFonts w:ascii="Times New Roman" w:hAnsi="Times New Roman"/>
                <w:b/>
                <w:bCs/>
                <w:color w:val="000000" w:themeColor="text1"/>
                <w:lang w:eastAsia="en-US"/>
              </w:rPr>
              <w:t>к</w:t>
            </w:r>
            <w:r w:rsidRPr="009C43A0">
              <w:rPr>
                <w:rFonts w:ascii="Times New Roman" w:hAnsi="Times New Roman"/>
                <w:b/>
                <w:bCs/>
                <w:color w:val="000000" w:themeColor="text1"/>
                <w:lang w:eastAsia="en-US"/>
              </w:rPr>
              <w:lastRenderedPageBreak/>
              <w:t>тический опыт:</w:t>
            </w:r>
          </w:p>
        </w:tc>
        <w:tc>
          <w:tcPr>
            <w:tcW w:w="7655" w:type="dxa"/>
          </w:tcPr>
          <w:p w:rsidR="00BE10B1" w:rsidRPr="009C43A0" w:rsidRDefault="00BE10B1" w:rsidP="00A16245">
            <w:pPr>
              <w:spacing w:after="0" w:line="240" w:lineRule="auto"/>
              <w:ind w:firstLine="317"/>
              <w:rPr>
                <w:rStyle w:val="211pt"/>
                <w:color w:val="000000" w:themeColor="text1"/>
                <w:sz w:val="24"/>
                <w:szCs w:val="24"/>
              </w:rPr>
            </w:pPr>
            <w:proofErr w:type="gramStart"/>
            <w:r w:rsidRPr="009C43A0">
              <w:rPr>
                <w:rStyle w:val="211pt"/>
                <w:color w:val="000000" w:themeColor="text1"/>
                <w:sz w:val="24"/>
                <w:szCs w:val="24"/>
              </w:rPr>
              <w:lastRenderedPageBreak/>
              <w:t>выполнении</w:t>
            </w:r>
            <w:proofErr w:type="gramEnd"/>
            <w:r w:rsidRPr="009C43A0">
              <w:rPr>
                <w:rStyle w:val="211pt"/>
                <w:color w:val="000000" w:themeColor="text1"/>
                <w:sz w:val="24"/>
                <w:szCs w:val="24"/>
              </w:rPr>
              <w:t xml:space="preserve"> подготовительных работ и обслуживании рабочего ме</w:t>
            </w:r>
            <w:r w:rsidRPr="009C43A0">
              <w:rPr>
                <w:rStyle w:val="211pt"/>
                <w:color w:val="000000" w:themeColor="text1"/>
                <w:sz w:val="24"/>
                <w:szCs w:val="24"/>
              </w:rPr>
              <w:t>с</w:t>
            </w:r>
            <w:r w:rsidRPr="009C43A0">
              <w:rPr>
                <w:rStyle w:val="211pt"/>
                <w:color w:val="000000" w:themeColor="text1"/>
                <w:sz w:val="24"/>
                <w:szCs w:val="24"/>
              </w:rPr>
              <w:lastRenderedPageBreak/>
              <w:t>та токаря;</w:t>
            </w:r>
          </w:p>
          <w:p w:rsidR="00BE10B1" w:rsidRPr="009C43A0" w:rsidRDefault="00BE10B1" w:rsidP="00A16245">
            <w:pPr>
              <w:spacing w:after="0" w:line="240" w:lineRule="auto"/>
              <w:ind w:firstLine="317"/>
              <w:rPr>
                <w:rStyle w:val="211pt"/>
                <w:sz w:val="24"/>
                <w:szCs w:val="24"/>
              </w:rPr>
            </w:pPr>
            <w:r w:rsidRPr="009C43A0">
              <w:rPr>
                <w:rStyle w:val="211pt"/>
                <w:sz w:val="24"/>
                <w:szCs w:val="24"/>
              </w:rPr>
              <w:t>подготовке к использованию инструмента и оснастки для работы на токарных станках в соответствии с полученным заданием;</w:t>
            </w:r>
          </w:p>
          <w:p w:rsidR="00BE10B1" w:rsidRPr="009C43A0" w:rsidRDefault="00BE10B1" w:rsidP="00A16245">
            <w:pPr>
              <w:spacing w:after="0" w:line="240" w:lineRule="auto"/>
              <w:ind w:firstLine="317"/>
              <w:rPr>
                <w:rStyle w:val="211pt"/>
                <w:sz w:val="24"/>
                <w:szCs w:val="24"/>
              </w:rPr>
            </w:pPr>
            <w:proofErr w:type="gramStart"/>
            <w:r w:rsidRPr="009C43A0">
              <w:rPr>
                <w:rStyle w:val="211pt"/>
                <w:sz w:val="24"/>
                <w:szCs w:val="24"/>
              </w:rPr>
              <w:t>определении</w:t>
            </w:r>
            <w:proofErr w:type="gramEnd"/>
            <w:r w:rsidRPr="009C43A0">
              <w:rPr>
                <w:rStyle w:val="211pt"/>
                <w:sz w:val="24"/>
                <w:szCs w:val="24"/>
              </w:rPr>
              <w:t xml:space="preserve"> последовательности и оптимального режима обработки различных изделий на токарных станках в соответствии с заданием;</w:t>
            </w:r>
          </w:p>
          <w:p w:rsidR="00BE10B1" w:rsidRPr="009C43A0" w:rsidRDefault="00BE10B1" w:rsidP="00A16245">
            <w:pPr>
              <w:spacing w:after="0" w:line="240" w:lineRule="auto"/>
              <w:ind w:firstLine="317"/>
              <w:rPr>
                <w:rFonts w:ascii="Times New Roman" w:hAnsi="Times New Roman"/>
                <w:bCs/>
                <w:color w:val="000000" w:themeColor="text1"/>
                <w:lang w:eastAsia="en-US"/>
              </w:rPr>
            </w:pPr>
            <w:proofErr w:type="gramStart"/>
            <w:r w:rsidRPr="009C43A0">
              <w:rPr>
                <w:rStyle w:val="211pt"/>
                <w:sz w:val="24"/>
                <w:szCs w:val="24"/>
              </w:rPr>
              <w:t>осуществлении</w:t>
            </w:r>
            <w:proofErr w:type="gramEnd"/>
            <w:r w:rsidRPr="009C43A0">
              <w:rPr>
                <w:rStyle w:val="211pt"/>
                <w:sz w:val="24"/>
                <w:szCs w:val="24"/>
              </w:rPr>
              <w:t xml:space="preserve"> технологического процесса обработки и доводки д</w:t>
            </w:r>
            <w:r w:rsidRPr="009C43A0">
              <w:rPr>
                <w:rStyle w:val="211pt"/>
                <w:sz w:val="24"/>
                <w:szCs w:val="24"/>
              </w:rPr>
              <w:t>е</w:t>
            </w:r>
            <w:r w:rsidRPr="009C43A0">
              <w:rPr>
                <w:rStyle w:val="211pt"/>
                <w:sz w:val="24"/>
                <w:szCs w:val="24"/>
              </w:rPr>
              <w:t>талей, заготовок и инструментов на токарных станках с соблюдением требований к качеству, в соответствии с заданием и технической док</w:t>
            </w:r>
            <w:r w:rsidRPr="009C43A0">
              <w:rPr>
                <w:rStyle w:val="211pt"/>
                <w:sz w:val="24"/>
                <w:szCs w:val="24"/>
              </w:rPr>
              <w:t>у</w:t>
            </w:r>
            <w:r w:rsidRPr="009C43A0">
              <w:rPr>
                <w:rStyle w:val="211pt"/>
                <w:sz w:val="24"/>
                <w:szCs w:val="24"/>
              </w:rPr>
              <w:t>ментацией</w:t>
            </w:r>
          </w:p>
        </w:tc>
      </w:tr>
      <w:tr w:rsidR="00BE10B1" w:rsidRPr="009C43A0" w:rsidTr="00A16245">
        <w:tc>
          <w:tcPr>
            <w:tcW w:w="1701" w:type="dxa"/>
          </w:tcPr>
          <w:p w:rsidR="00BE10B1" w:rsidRPr="009C43A0" w:rsidRDefault="00BE10B1" w:rsidP="00A16245">
            <w:pPr>
              <w:spacing w:after="0" w:line="240" w:lineRule="auto"/>
              <w:rPr>
                <w:rFonts w:ascii="Times New Roman" w:hAnsi="Times New Roman"/>
                <w:b/>
                <w:bCs/>
                <w:color w:val="000000" w:themeColor="text1"/>
                <w:lang w:eastAsia="en-US"/>
              </w:rPr>
            </w:pPr>
            <w:r w:rsidRPr="009C43A0">
              <w:rPr>
                <w:rFonts w:ascii="Times New Roman" w:hAnsi="Times New Roman"/>
                <w:b/>
                <w:bCs/>
                <w:color w:val="000000" w:themeColor="text1"/>
                <w:lang w:eastAsia="en-US"/>
              </w:rPr>
              <w:lastRenderedPageBreak/>
              <w:t>уметь</w:t>
            </w:r>
          </w:p>
        </w:tc>
        <w:tc>
          <w:tcPr>
            <w:tcW w:w="7655" w:type="dxa"/>
          </w:tcPr>
          <w:p w:rsidR="00BE10B1" w:rsidRPr="009C43A0" w:rsidRDefault="00BE10B1" w:rsidP="00A16245">
            <w:pPr>
              <w:spacing w:after="0" w:line="240" w:lineRule="auto"/>
              <w:ind w:firstLine="317"/>
              <w:rPr>
                <w:rStyle w:val="211pt"/>
                <w:sz w:val="24"/>
                <w:szCs w:val="24"/>
              </w:rPr>
            </w:pPr>
            <w:r w:rsidRPr="009C43A0">
              <w:rPr>
                <w:rStyle w:val="211pt"/>
                <w:sz w:val="24"/>
                <w:szCs w:val="24"/>
              </w:rPr>
              <w:t xml:space="preserve">осуществлять подготовку к работе и обслуживание рабочего места токаря-карусельщика в соответствии с требованиями охраны труда, производственной санитарии, пожарной безопасности и </w:t>
            </w:r>
            <w:proofErr w:type="spellStart"/>
            <w:r w:rsidRPr="009C43A0">
              <w:rPr>
                <w:rStyle w:val="211pt"/>
                <w:sz w:val="24"/>
                <w:szCs w:val="24"/>
              </w:rPr>
              <w:t>электробез</w:t>
            </w:r>
            <w:r w:rsidRPr="009C43A0">
              <w:rPr>
                <w:rStyle w:val="211pt"/>
                <w:sz w:val="24"/>
                <w:szCs w:val="24"/>
              </w:rPr>
              <w:t>о</w:t>
            </w:r>
            <w:r w:rsidRPr="009C43A0">
              <w:rPr>
                <w:rStyle w:val="211pt"/>
                <w:sz w:val="24"/>
                <w:szCs w:val="24"/>
              </w:rPr>
              <w:t>пасности</w:t>
            </w:r>
            <w:proofErr w:type="spellEnd"/>
            <w:r w:rsidRPr="009C43A0">
              <w:rPr>
                <w:rStyle w:val="211pt"/>
                <w:sz w:val="24"/>
                <w:szCs w:val="24"/>
              </w:rPr>
              <w:t>;</w:t>
            </w:r>
          </w:p>
          <w:p w:rsidR="00BE10B1" w:rsidRPr="009C43A0" w:rsidRDefault="00BE10B1" w:rsidP="00A16245">
            <w:pPr>
              <w:spacing w:after="0" w:line="240" w:lineRule="auto"/>
              <w:ind w:firstLine="317"/>
              <w:rPr>
                <w:rStyle w:val="211pt"/>
                <w:sz w:val="24"/>
                <w:szCs w:val="24"/>
              </w:rPr>
            </w:pPr>
            <w:r w:rsidRPr="009C43A0">
              <w:rPr>
                <w:rStyle w:val="211pt"/>
                <w:sz w:val="24"/>
                <w:szCs w:val="24"/>
              </w:rPr>
              <w:t xml:space="preserve">выбирать и подготавливать к работе универсальные, специальные приспособления, режущий и </w:t>
            </w:r>
            <w:proofErr w:type="spellStart"/>
            <w:r w:rsidRPr="009C43A0">
              <w:rPr>
                <w:rStyle w:val="211pt"/>
                <w:sz w:val="24"/>
                <w:szCs w:val="24"/>
              </w:rPr>
              <w:t>контрольно-змерительный</w:t>
            </w:r>
            <w:proofErr w:type="spellEnd"/>
            <w:r w:rsidRPr="009C43A0">
              <w:rPr>
                <w:rStyle w:val="211pt"/>
                <w:sz w:val="24"/>
                <w:szCs w:val="24"/>
              </w:rPr>
              <w:t xml:space="preserve"> инструмент;</w:t>
            </w:r>
          </w:p>
          <w:p w:rsidR="00BE10B1" w:rsidRPr="009C43A0" w:rsidRDefault="00BE10B1" w:rsidP="00A16245">
            <w:pPr>
              <w:spacing w:after="0" w:line="240" w:lineRule="auto"/>
              <w:ind w:firstLine="317"/>
              <w:rPr>
                <w:rStyle w:val="211pt"/>
                <w:sz w:val="24"/>
                <w:szCs w:val="24"/>
              </w:rPr>
            </w:pPr>
            <w:r w:rsidRPr="009C43A0">
              <w:rPr>
                <w:rStyle w:val="211pt"/>
                <w:sz w:val="24"/>
                <w:szCs w:val="24"/>
              </w:rPr>
              <w:t>устанавливать оптимальный режим токарно-карусельной обработки в соответствии с технологической картой;</w:t>
            </w:r>
          </w:p>
          <w:p w:rsidR="00BE10B1" w:rsidRPr="009C43A0" w:rsidRDefault="00BE10B1" w:rsidP="00A16245">
            <w:pPr>
              <w:spacing w:after="0" w:line="240" w:lineRule="auto"/>
              <w:ind w:firstLine="317"/>
              <w:rPr>
                <w:rFonts w:ascii="Times New Roman" w:hAnsi="Times New Roman"/>
                <w:bCs/>
                <w:color w:val="000000" w:themeColor="text1"/>
                <w:lang w:eastAsia="en-US"/>
              </w:rPr>
            </w:pPr>
            <w:r w:rsidRPr="009C43A0">
              <w:rPr>
                <w:rStyle w:val="211pt"/>
                <w:sz w:val="24"/>
                <w:szCs w:val="24"/>
              </w:rPr>
              <w:t>осуществлять токарную обработку деталей и изделий средней сло</w:t>
            </w:r>
            <w:r w:rsidRPr="009C43A0">
              <w:rPr>
                <w:rStyle w:val="211pt"/>
                <w:sz w:val="24"/>
                <w:szCs w:val="24"/>
              </w:rPr>
              <w:t>ж</w:t>
            </w:r>
            <w:r w:rsidRPr="009C43A0">
              <w:rPr>
                <w:rStyle w:val="211pt"/>
                <w:sz w:val="24"/>
                <w:szCs w:val="24"/>
              </w:rPr>
              <w:t>ности на токарно-карусельных станках</w:t>
            </w:r>
          </w:p>
        </w:tc>
      </w:tr>
      <w:tr w:rsidR="00BE10B1" w:rsidRPr="009C43A0" w:rsidTr="00A16245">
        <w:tc>
          <w:tcPr>
            <w:tcW w:w="1701" w:type="dxa"/>
          </w:tcPr>
          <w:p w:rsidR="00BE10B1" w:rsidRPr="009C43A0" w:rsidRDefault="00BE10B1" w:rsidP="00A16245">
            <w:pPr>
              <w:spacing w:after="0" w:line="240" w:lineRule="auto"/>
              <w:rPr>
                <w:rFonts w:ascii="Times New Roman" w:hAnsi="Times New Roman"/>
                <w:b/>
                <w:bCs/>
                <w:color w:val="000000" w:themeColor="text1"/>
                <w:lang w:eastAsia="en-US"/>
              </w:rPr>
            </w:pPr>
            <w:r w:rsidRPr="009C43A0">
              <w:rPr>
                <w:rFonts w:ascii="Times New Roman" w:hAnsi="Times New Roman"/>
                <w:b/>
                <w:bCs/>
                <w:color w:val="000000" w:themeColor="text1"/>
                <w:lang w:eastAsia="en-US"/>
              </w:rPr>
              <w:t>знать</w:t>
            </w:r>
          </w:p>
        </w:tc>
        <w:tc>
          <w:tcPr>
            <w:tcW w:w="7655" w:type="dxa"/>
          </w:tcPr>
          <w:p w:rsidR="00BE10B1" w:rsidRPr="009C43A0" w:rsidRDefault="00BE10B1" w:rsidP="00A16245">
            <w:pPr>
              <w:pStyle w:val="28"/>
              <w:shd w:val="clear" w:color="auto" w:fill="auto"/>
              <w:spacing w:after="0" w:line="276" w:lineRule="auto"/>
              <w:ind w:firstLine="317"/>
              <w:jc w:val="both"/>
              <w:rPr>
                <w:rStyle w:val="211pt"/>
                <w:sz w:val="24"/>
                <w:szCs w:val="24"/>
              </w:rPr>
            </w:pPr>
            <w:r w:rsidRPr="009C43A0">
              <w:rPr>
                <w:rStyle w:val="211pt"/>
                <w:sz w:val="24"/>
                <w:szCs w:val="24"/>
              </w:rPr>
              <w:t xml:space="preserve">правила подготовки к работе и содержания рабочих мест </w:t>
            </w:r>
            <w:proofErr w:type="spellStart"/>
            <w:r w:rsidRPr="009C43A0">
              <w:rPr>
                <w:rStyle w:val="211pt"/>
                <w:sz w:val="24"/>
                <w:szCs w:val="24"/>
              </w:rPr>
              <w:t>токаря-каруселыцика</w:t>
            </w:r>
            <w:proofErr w:type="spellEnd"/>
            <w:r w:rsidRPr="009C43A0">
              <w:rPr>
                <w:rStyle w:val="211pt"/>
                <w:sz w:val="24"/>
                <w:szCs w:val="24"/>
              </w:rPr>
              <w:t xml:space="preserve">, требования охраны труда, производственной санитарии, пожарной безопасности и </w:t>
            </w:r>
            <w:proofErr w:type="spellStart"/>
            <w:r w:rsidRPr="009C43A0">
              <w:rPr>
                <w:rStyle w:val="211pt"/>
                <w:sz w:val="24"/>
                <w:szCs w:val="24"/>
              </w:rPr>
              <w:t>электробезопасности</w:t>
            </w:r>
            <w:proofErr w:type="spellEnd"/>
            <w:r w:rsidRPr="009C43A0">
              <w:rPr>
                <w:rStyle w:val="211pt"/>
                <w:sz w:val="24"/>
                <w:szCs w:val="24"/>
              </w:rPr>
              <w:t>;</w:t>
            </w:r>
          </w:p>
          <w:p w:rsidR="00BE10B1" w:rsidRPr="009C43A0" w:rsidRDefault="00BE10B1" w:rsidP="00A16245">
            <w:pPr>
              <w:spacing w:after="0" w:line="240" w:lineRule="auto"/>
              <w:ind w:firstLine="317"/>
              <w:rPr>
                <w:rStyle w:val="211pt"/>
                <w:sz w:val="24"/>
                <w:szCs w:val="24"/>
              </w:rPr>
            </w:pPr>
            <w:r w:rsidRPr="009C43A0">
              <w:rPr>
                <w:rStyle w:val="211pt"/>
                <w:sz w:val="24"/>
                <w:szCs w:val="24"/>
              </w:rPr>
              <w:t xml:space="preserve">конструктивные особенности, правила управления, </w:t>
            </w:r>
            <w:proofErr w:type="spellStart"/>
            <w:r w:rsidRPr="009C43A0">
              <w:rPr>
                <w:rStyle w:val="211pt"/>
                <w:sz w:val="24"/>
                <w:szCs w:val="24"/>
              </w:rPr>
              <w:t>подналадки</w:t>
            </w:r>
            <w:proofErr w:type="spellEnd"/>
            <w:r w:rsidRPr="009C43A0">
              <w:rPr>
                <w:rStyle w:val="211pt"/>
                <w:sz w:val="24"/>
                <w:szCs w:val="24"/>
              </w:rPr>
              <w:t xml:space="preserve"> и проверки на точность токарно-карусельных станков различных типов;</w:t>
            </w:r>
          </w:p>
          <w:p w:rsidR="00BE10B1" w:rsidRPr="009C43A0" w:rsidRDefault="00BE10B1" w:rsidP="00A16245">
            <w:pPr>
              <w:spacing w:after="0" w:line="240" w:lineRule="auto"/>
              <w:ind w:firstLine="317"/>
              <w:rPr>
                <w:rStyle w:val="211pt"/>
                <w:sz w:val="24"/>
                <w:szCs w:val="24"/>
              </w:rPr>
            </w:pPr>
            <w:r w:rsidRPr="009C43A0">
              <w:rPr>
                <w:rStyle w:val="211pt"/>
                <w:sz w:val="24"/>
                <w:szCs w:val="24"/>
              </w:rPr>
              <w:t>устройство, правила применения, проверки на точность универсал</w:t>
            </w:r>
            <w:r w:rsidRPr="009C43A0">
              <w:rPr>
                <w:rStyle w:val="211pt"/>
                <w:sz w:val="24"/>
                <w:szCs w:val="24"/>
              </w:rPr>
              <w:t>ь</w:t>
            </w:r>
            <w:r w:rsidRPr="009C43A0">
              <w:rPr>
                <w:rStyle w:val="211pt"/>
                <w:sz w:val="24"/>
                <w:szCs w:val="24"/>
              </w:rPr>
              <w:t>ных и специальных приспособлений, контрольно-измерительных инс</w:t>
            </w:r>
            <w:r w:rsidRPr="009C43A0">
              <w:rPr>
                <w:rStyle w:val="211pt"/>
                <w:sz w:val="24"/>
                <w:szCs w:val="24"/>
              </w:rPr>
              <w:t>т</w:t>
            </w:r>
            <w:r w:rsidRPr="009C43A0">
              <w:rPr>
                <w:rStyle w:val="211pt"/>
                <w:sz w:val="24"/>
                <w:szCs w:val="24"/>
              </w:rPr>
              <w:t>рументов;</w:t>
            </w:r>
          </w:p>
          <w:p w:rsidR="00BE10B1" w:rsidRPr="009C43A0" w:rsidRDefault="00BE10B1" w:rsidP="00A16245">
            <w:pPr>
              <w:spacing w:after="0" w:line="240" w:lineRule="auto"/>
              <w:ind w:firstLine="317"/>
              <w:rPr>
                <w:rStyle w:val="211pt"/>
                <w:sz w:val="24"/>
                <w:szCs w:val="24"/>
              </w:rPr>
            </w:pPr>
            <w:r w:rsidRPr="009C43A0">
              <w:rPr>
                <w:rStyle w:val="211pt"/>
                <w:sz w:val="24"/>
                <w:szCs w:val="24"/>
              </w:rPr>
              <w:t>правила определения режимов резания по справочникам и паспорту станка;</w:t>
            </w:r>
          </w:p>
          <w:p w:rsidR="00BE10B1" w:rsidRPr="009C43A0" w:rsidRDefault="00BE10B1" w:rsidP="00A16245">
            <w:pPr>
              <w:spacing w:after="0" w:line="240" w:lineRule="auto"/>
              <w:ind w:firstLine="317"/>
              <w:rPr>
                <w:rFonts w:ascii="Times New Roman" w:hAnsi="Times New Roman"/>
                <w:bCs/>
                <w:color w:val="000000" w:themeColor="text1"/>
                <w:lang w:eastAsia="en-US"/>
              </w:rPr>
            </w:pPr>
            <w:r w:rsidRPr="009C43A0">
              <w:rPr>
                <w:rStyle w:val="211pt"/>
                <w:sz w:val="24"/>
                <w:szCs w:val="24"/>
              </w:rPr>
              <w:t>правила проведения и технологию проверки качества выполненных работ</w:t>
            </w:r>
          </w:p>
        </w:tc>
      </w:tr>
    </w:tbl>
    <w:p w:rsidR="00BE10B1" w:rsidRPr="009C43A0" w:rsidRDefault="00BE10B1" w:rsidP="00BE10B1">
      <w:pPr>
        <w:rPr>
          <w:rFonts w:ascii="Times New Roman" w:hAnsi="Times New Roman"/>
          <w:b/>
        </w:rPr>
      </w:pPr>
    </w:p>
    <w:p w:rsidR="00BE10B1" w:rsidRPr="009C43A0" w:rsidRDefault="00BE10B1" w:rsidP="00BE10B1">
      <w:pPr>
        <w:spacing w:after="0"/>
        <w:outlineLvl w:val="0"/>
        <w:rPr>
          <w:rFonts w:ascii="Times New Roman" w:hAnsi="Times New Roman"/>
          <w:b/>
          <w:sz w:val="24"/>
          <w:szCs w:val="24"/>
        </w:rPr>
      </w:pPr>
      <w:r w:rsidRPr="009C43A0">
        <w:rPr>
          <w:rFonts w:ascii="Times New Roman" w:hAnsi="Times New Roman"/>
          <w:b/>
          <w:sz w:val="24"/>
          <w:szCs w:val="24"/>
        </w:rPr>
        <w:t>1.</w:t>
      </w:r>
      <w:r>
        <w:rPr>
          <w:rFonts w:ascii="Times New Roman" w:hAnsi="Times New Roman"/>
          <w:b/>
          <w:sz w:val="24"/>
          <w:szCs w:val="24"/>
        </w:rPr>
        <w:t>2</w:t>
      </w:r>
      <w:r w:rsidRPr="009C43A0">
        <w:rPr>
          <w:rFonts w:ascii="Times New Roman" w:hAnsi="Times New Roman"/>
          <w:b/>
          <w:sz w:val="24"/>
          <w:szCs w:val="24"/>
        </w:rPr>
        <w:t>. Количество часов, отводимое на освоение профессионального модуля</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Всего часов ________</w:t>
      </w:r>
      <w:r w:rsidRPr="00126229">
        <w:rPr>
          <w:rFonts w:ascii="Times New Roman" w:hAnsi="Times New Roman"/>
          <w:sz w:val="24"/>
          <w:szCs w:val="24"/>
          <w:u w:val="single"/>
        </w:rPr>
        <w:t>25</w:t>
      </w:r>
      <w:r>
        <w:rPr>
          <w:rFonts w:ascii="Times New Roman" w:hAnsi="Times New Roman"/>
          <w:sz w:val="24"/>
          <w:szCs w:val="24"/>
          <w:u w:val="single"/>
        </w:rPr>
        <w:t>6</w:t>
      </w:r>
      <w:r w:rsidRPr="00126229">
        <w:rPr>
          <w:rFonts w:ascii="Times New Roman" w:hAnsi="Times New Roman"/>
          <w:sz w:val="24"/>
          <w:szCs w:val="24"/>
          <w:u w:val="single"/>
        </w:rPr>
        <w:t xml:space="preserve"> часов</w:t>
      </w:r>
      <w:r w:rsidRPr="00126229">
        <w:rPr>
          <w:rFonts w:ascii="Times New Roman" w:hAnsi="Times New Roman"/>
          <w:sz w:val="24"/>
          <w:szCs w:val="24"/>
        </w:rPr>
        <w:t>___________________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в том числе в форме практической подготовки____1</w:t>
      </w:r>
      <w:r>
        <w:rPr>
          <w:rFonts w:ascii="Times New Roman" w:hAnsi="Times New Roman"/>
          <w:sz w:val="24"/>
          <w:szCs w:val="24"/>
        </w:rPr>
        <w:t>38</w:t>
      </w:r>
      <w:r w:rsidRPr="00126229">
        <w:rPr>
          <w:rFonts w:ascii="Times New Roman" w:hAnsi="Times New Roman"/>
          <w:sz w:val="24"/>
          <w:szCs w:val="24"/>
        </w:rPr>
        <w:t xml:space="preserve"> часов ________</w:t>
      </w:r>
    </w:p>
    <w:p w:rsidR="00BE10B1" w:rsidRPr="00126229" w:rsidRDefault="00BE10B1" w:rsidP="00BE10B1">
      <w:pPr>
        <w:spacing w:after="0"/>
        <w:rPr>
          <w:rFonts w:ascii="Times New Roman" w:hAnsi="Times New Roman"/>
          <w:sz w:val="24"/>
          <w:szCs w:val="24"/>
        </w:rPr>
      </w:pP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Из них на освоение МДК___</w:t>
      </w:r>
      <w:r>
        <w:rPr>
          <w:rFonts w:ascii="Times New Roman" w:hAnsi="Times New Roman"/>
          <w:sz w:val="24"/>
          <w:szCs w:val="24"/>
        </w:rPr>
        <w:t>148</w:t>
      </w:r>
      <w:r w:rsidRPr="00126229">
        <w:rPr>
          <w:rFonts w:ascii="Times New Roman" w:hAnsi="Times New Roman"/>
          <w:sz w:val="24"/>
          <w:szCs w:val="24"/>
        </w:rPr>
        <w:t xml:space="preserve"> час______________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в том числе самостоятельная работа____2</w:t>
      </w:r>
      <w:r>
        <w:rPr>
          <w:rFonts w:ascii="Times New Roman" w:hAnsi="Times New Roman"/>
          <w:sz w:val="24"/>
          <w:szCs w:val="24"/>
        </w:rPr>
        <w:t>8</w:t>
      </w:r>
      <w:r w:rsidRPr="00126229">
        <w:rPr>
          <w:rFonts w:ascii="Times New Roman" w:hAnsi="Times New Roman"/>
          <w:sz w:val="24"/>
          <w:szCs w:val="24"/>
        </w:rPr>
        <w:t xml:space="preserve"> час</w:t>
      </w:r>
      <w:r>
        <w:rPr>
          <w:rFonts w:ascii="Times New Roman" w:hAnsi="Times New Roman"/>
          <w:sz w:val="24"/>
          <w:szCs w:val="24"/>
        </w:rPr>
        <w:t>ов</w:t>
      </w:r>
      <w:r w:rsidRPr="00126229">
        <w:rPr>
          <w:rFonts w:ascii="Times New Roman" w:hAnsi="Times New Roman"/>
          <w:sz w:val="24"/>
          <w:szCs w:val="24"/>
        </w:rPr>
        <w:t xml:space="preserve">______ </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 xml:space="preserve">практики, в том числе </w:t>
      </w:r>
      <w:proofErr w:type="gramStart"/>
      <w:r w:rsidRPr="00126229">
        <w:rPr>
          <w:rFonts w:ascii="Times New Roman" w:hAnsi="Times New Roman"/>
          <w:sz w:val="24"/>
          <w:szCs w:val="24"/>
        </w:rPr>
        <w:t>учебная</w:t>
      </w:r>
      <w:proofErr w:type="gramEnd"/>
      <w:r w:rsidRPr="00126229">
        <w:rPr>
          <w:rFonts w:ascii="Times New Roman" w:hAnsi="Times New Roman"/>
          <w:sz w:val="24"/>
          <w:szCs w:val="24"/>
        </w:rPr>
        <w:t xml:space="preserve"> __</w:t>
      </w:r>
      <w:r>
        <w:rPr>
          <w:rFonts w:ascii="Times New Roman" w:hAnsi="Times New Roman"/>
          <w:sz w:val="24"/>
          <w:szCs w:val="24"/>
        </w:rPr>
        <w:t>36</w:t>
      </w:r>
      <w:r w:rsidRPr="00126229">
        <w:rPr>
          <w:rFonts w:ascii="Times New Roman" w:hAnsi="Times New Roman"/>
          <w:sz w:val="24"/>
          <w:szCs w:val="24"/>
        </w:rPr>
        <w:t xml:space="preserve"> часов_______________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 xml:space="preserve">   </w:t>
      </w:r>
      <w:proofErr w:type="gramStart"/>
      <w:r w:rsidRPr="00126229">
        <w:rPr>
          <w:rFonts w:ascii="Times New Roman" w:hAnsi="Times New Roman"/>
          <w:sz w:val="24"/>
          <w:szCs w:val="24"/>
        </w:rPr>
        <w:t>производственная</w:t>
      </w:r>
      <w:proofErr w:type="gramEnd"/>
      <w:r w:rsidRPr="00126229">
        <w:rPr>
          <w:rFonts w:ascii="Times New Roman" w:hAnsi="Times New Roman"/>
          <w:sz w:val="24"/>
          <w:szCs w:val="24"/>
        </w:rPr>
        <w:t xml:space="preserve"> _</w:t>
      </w:r>
      <w:r>
        <w:rPr>
          <w:rFonts w:ascii="Times New Roman" w:hAnsi="Times New Roman"/>
          <w:sz w:val="24"/>
          <w:szCs w:val="24"/>
        </w:rPr>
        <w:t>72</w:t>
      </w:r>
      <w:r w:rsidRPr="00126229">
        <w:rPr>
          <w:rFonts w:ascii="Times New Roman" w:hAnsi="Times New Roman"/>
          <w:sz w:val="24"/>
          <w:szCs w:val="24"/>
        </w:rPr>
        <w:t xml:space="preserve"> час</w:t>
      </w:r>
      <w:r>
        <w:rPr>
          <w:rFonts w:ascii="Times New Roman" w:hAnsi="Times New Roman"/>
          <w:sz w:val="24"/>
          <w:szCs w:val="24"/>
        </w:rPr>
        <w:t>а</w:t>
      </w:r>
      <w:r w:rsidRPr="00126229">
        <w:rPr>
          <w:rFonts w:ascii="Times New Roman" w:hAnsi="Times New Roman"/>
          <w:sz w:val="24"/>
          <w:szCs w:val="24"/>
        </w:rPr>
        <w:t>__________</w:t>
      </w:r>
    </w:p>
    <w:p w:rsidR="00BE10B1" w:rsidRPr="00126229" w:rsidRDefault="00BE10B1" w:rsidP="00BE10B1">
      <w:pPr>
        <w:spacing w:after="0"/>
        <w:rPr>
          <w:rFonts w:ascii="Times New Roman" w:hAnsi="Times New Roman"/>
          <w:sz w:val="24"/>
          <w:szCs w:val="24"/>
        </w:rPr>
      </w:pP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Промежуточная аттестация в форме квалификационного экзамена ___</w:t>
      </w:r>
      <w:r>
        <w:rPr>
          <w:rFonts w:ascii="Times New Roman" w:hAnsi="Times New Roman"/>
          <w:sz w:val="24"/>
          <w:szCs w:val="24"/>
        </w:rPr>
        <w:t>12</w:t>
      </w:r>
      <w:r w:rsidRPr="00126229">
        <w:rPr>
          <w:rFonts w:ascii="Times New Roman" w:hAnsi="Times New Roman"/>
          <w:sz w:val="24"/>
          <w:szCs w:val="24"/>
        </w:rPr>
        <w:t xml:space="preserve"> </w:t>
      </w:r>
      <w:proofErr w:type="spellStart"/>
      <w:r w:rsidRPr="00126229">
        <w:rPr>
          <w:rFonts w:ascii="Times New Roman" w:hAnsi="Times New Roman"/>
          <w:sz w:val="24"/>
          <w:szCs w:val="24"/>
        </w:rPr>
        <w:t>часов_</w:t>
      </w:r>
      <w:proofErr w:type="spellEnd"/>
      <w:r w:rsidRPr="00126229">
        <w:rPr>
          <w:rFonts w:ascii="Times New Roman" w:hAnsi="Times New Roman"/>
          <w:sz w:val="24"/>
          <w:szCs w:val="24"/>
        </w:rPr>
        <w:t xml:space="preserve">. </w:t>
      </w:r>
    </w:p>
    <w:p w:rsidR="00BE10B1" w:rsidRDefault="00BE10B1" w:rsidP="00BE10B1">
      <w:pPr>
        <w:spacing w:after="0"/>
        <w:rPr>
          <w:rFonts w:ascii="Times New Roman" w:hAnsi="Times New Roman"/>
          <w:b/>
          <w:sz w:val="24"/>
          <w:szCs w:val="24"/>
          <w:u w:val="single"/>
        </w:rPr>
      </w:pPr>
    </w:p>
    <w:p w:rsidR="00BE10B1" w:rsidRPr="009C43A0" w:rsidRDefault="00BE10B1" w:rsidP="00BE10B1">
      <w:pPr>
        <w:spacing w:after="0"/>
        <w:rPr>
          <w:rFonts w:ascii="Times New Roman" w:hAnsi="Times New Roman"/>
          <w:sz w:val="24"/>
          <w:szCs w:val="24"/>
        </w:rPr>
      </w:pPr>
    </w:p>
    <w:p w:rsidR="00BE10B1" w:rsidRPr="009C43A0" w:rsidRDefault="00BE10B1" w:rsidP="00BE10B1">
      <w:pPr>
        <w:spacing w:after="0"/>
        <w:rPr>
          <w:rFonts w:ascii="Times New Roman" w:hAnsi="Times New Roman"/>
          <w:b/>
          <w:i/>
          <w:sz w:val="24"/>
          <w:szCs w:val="24"/>
          <w:u w:val="single"/>
        </w:rPr>
      </w:pPr>
    </w:p>
    <w:p w:rsidR="00BE10B1" w:rsidRPr="009C43A0" w:rsidRDefault="00BE10B1" w:rsidP="00BE10B1">
      <w:pPr>
        <w:spacing w:after="0"/>
        <w:rPr>
          <w:rFonts w:ascii="Times New Roman" w:hAnsi="Times New Roman"/>
          <w:b/>
          <w:i/>
        </w:rPr>
        <w:sectPr w:rsidR="00BE10B1" w:rsidRPr="009C43A0" w:rsidSect="00DC23D6">
          <w:pgSz w:w="11907" w:h="16840"/>
          <w:pgMar w:top="1134" w:right="851" w:bottom="992" w:left="1418" w:header="709" w:footer="709" w:gutter="0"/>
          <w:cols w:space="720"/>
        </w:sectPr>
      </w:pPr>
    </w:p>
    <w:p w:rsidR="00BE10B1" w:rsidRPr="009C43A0" w:rsidRDefault="00BE10B1" w:rsidP="00BE10B1">
      <w:pPr>
        <w:spacing w:after="0" w:line="240" w:lineRule="auto"/>
        <w:outlineLvl w:val="0"/>
        <w:rPr>
          <w:rFonts w:ascii="Times New Roman" w:hAnsi="Times New Roman"/>
          <w:b/>
          <w:sz w:val="24"/>
          <w:szCs w:val="24"/>
        </w:rPr>
      </w:pPr>
      <w:r w:rsidRPr="009C43A0">
        <w:rPr>
          <w:rFonts w:ascii="Times New Roman" w:hAnsi="Times New Roman"/>
          <w:b/>
          <w:sz w:val="24"/>
          <w:szCs w:val="24"/>
        </w:rPr>
        <w:lastRenderedPageBreak/>
        <w:t>2. Структура и содержание профессионального модуля</w:t>
      </w:r>
    </w:p>
    <w:p w:rsidR="00BE10B1" w:rsidRPr="009C43A0" w:rsidRDefault="00BE10B1" w:rsidP="00BE10B1">
      <w:pPr>
        <w:spacing w:after="0" w:line="240" w:lineRule="auto"/>
        <w:rPr>
          <w:rFonts w:ascii="Times New Roman" w:hAnsi="Times New Roman"/>
          <w:b/>
          <w:sz w:val="24"/>
          <w:szCs w:val="24"/>
        </w:rPr>
      </w:pPr>
    </w:p>
    <w:p w:rsidR="00BE10B1" w:rsidRPr="004578CA" w:rsidRDefault="00BE10B1" w:rsidP="008033D0">
      <w:pPr>
        <w:pStyle w:val="ae"/>
        <w:numPr>
          <w:ilvl w:val="0"/>
          <w:numId w:val="20"/>
        </w:numPr>
        <w:spacing w:after="0"/>
        <w:rPr>
          <w:b/>
          <w:u w:val="single"/>
        </w:rPr>
      </w:pPr>
      <w:r w:rsidRPr="003B0874">
        <w:rPr>
          <w:b/>
        </w:rPr>
        <w:t>Структура профессионального модуля</w:t>
      </w:r>
    </w:p>
    <w:p w:rsidR="00BE10B1" w:rsidRPr="004578CA" w:rsidRDefault="00BE10B1" w:rsidP="00BE10B1">
      <w:pPr>
        <w:spacing w:after="0"/>
        <w:rPr>
          <w:b/>
          <w:u w:val="single"/>
        </w:rPr>
      </w:pPr>
    </w:p>
    <w:p w:rsidR="00BE10B1" w:rsidRPr="004578CA" w:rsidRDefault="00BE10B1" w:rsidP="00BE10B1">
      <w:pPr>
        <w:spacing w:after="0"/>
        <w:rPr>
          <w:b/>
          <w:u w:val="single"/>
        </w:rPr>
      </w:pPr>
      <w:r w:rsidRPr="004578CA">
        <w:rPr>
          <w:b/>
        </w:rPr>
        <w:t xml:space="preserve"> </w:t>
      </w:r>
      <w:r w:rsidRPr="004578CA">
        <w:rPr>
          <w:b/>
          <w:u w:val="single"/>
        </w:rPr>
        <w:t>ПМ.02 ИЗГОТОВЛЕНИЕ ИЗДЕЛИЙ НА ТОКАРНО-КАРУСЕЛЬНЫХ СТАНКАХ ПО СТАДИЯМ ТЕХНОЛОГИЧЕСКОГО ПРОЦЕССА В СООТВЕТСТВИИ С ТРЕБОВ</w:t>
      </w:r>
      <w:r w:rsidRPr="004578CA">
        <w:rPr>
          <w:b/>
          <w:u w:val="single"/>
        </w:rPr>
        <w:t>А</w:t>
      </w:r>
      <w:r w:rsidRPr="004578CA">
        <w:rPr>
          <w:b/>
          <w:u w:val="single"/>
        </w:rPr>
        <w:t>НИЯМИ ОХРАНЫ ТРУДА И ЭКОЛОГИЧЕСКОЙ БЕЗОПАСНОСТИ</w:t>
      </w:r>
    </w:p>
    <w:tbl>
      <w:tblPr>
        <w:tblW w:w="14780" w:type="dxa"/>
        <w:tblLook w:val="04A0"/>
      </w:tblPr>
      <w:tblGrid>
        <w:gridCol w:w="1991"/>
        <w:gridCol w:w="2493"/>
        <w:gridCol w:w="1023"/>
        <w:gridCol w:w="949"/>
        <w:gridCol w:w="949"/>
        <w:gridCol w:w="2427"/>
        <w:gridCol w:w="997"/>
        <w:gridCol w:w="2289"/>
        <w:gridCol w:w="1812"/>
      </w:tblGrid>
      <w:tr w:rsidR="00BE10B1" w:rsidRPr="00AD7B04" w:rsidTr="00A16245">
        <w:trPr>
          <w:trHeight w:val="288"/>
        </w:trPr>
        <w:tc>
          <w:tcPr>
            <w:tcW w:w="1833"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Коды професси</w:t>
            </w:r>
            <w:r w:rsidRPr="00AD7B04">
              <w:rPr>
                <w:rFonts w:ascii="Times New Roman" w:hAnsi="Times New Roman"/>
                <w:color w:val="000000"/>
              </w:rPr>
              <w:t>о</w:t>
            </w:r>
            <w:r w:rsidRPr="00AD7B04">
              <w:rPr>
                <w:rFonts w:ascii="Times New Roman" w:hAnsi="Times New Roman"/>
                <w:color w:val="000000"/>
              </w:rPr>
              <w:t>нальных общих компетенций</w:t>
            </w:r>
          </w:p>
        </w:tc>
        <w:tc>
          <w:tcPr>
            <w:tcW w:w="2527"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Наименования разделов профессионального м</w:t>
            </w:r>
            <w:r w:rsidRPr="00AD7B04">
              <w:rPr>
                <w:rFonts w:ascii="Times New Roman" w:hAnsi="Times New Roman"/>
                <w:color w:val="000000"/>
              </w:rPr>
              <w:t>о</w:t>
            </w:r>
            <w:r w:rsidRPr="00AD7B04">
              <w:rPr>
                <w:rFonts w:ascii="Times New Roman" w:hAnsi="Times New Roman"/>
                <w:color w:val="000000"/>
              </w:rPr>
              <w:t>дуля</w:t>
            </w:r>
          </w:p>
        </w:tc>
        <w:tc>
          <w:tcPr>
            <w:tcW w:w="10420" w:type="dxa"/>
            <w:gridSpan w:val="7"/>
            <w:tcBorders>
              <w:top w:val="single" w:sz="4" w:space="0" w:color="auto"/>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sz w:val="20"/>
                <w:szCs w:val="20"/>
              </w:rPr>
            </w:pPr>
            <w:r w:rsidRPr="00AD7B04">
              <w:rPr>
                <w:rFonts w:ascii="Times New Roman" w:hAnsi="Times New Roman"/>
                <w:color w:val="000000"/>
                <w:sz w:val="20"/>
                <w:szCs w:val="20"/>
              </w:rPr>
              <w:t xml:space="preserve">Объем профессионального модуля, </w:t>
            </w:r>
            <w:proofErr w:type="spellStart"/>
            <w:r w:rsidRPr="00AD7B04">
              <w:rPr>
                <w:rFonts w:ascii="Times New Roman" w:hAnsi="Times New Roman"/>
                <w:color w:val="000000"/>
                <w:sz w:val="20"/>
                <w:szCs w:val="20"/>
              </w:rPr>
              <w:t>ак</w:t>
            </w:r>
            <w:proofErr w:type="spellEnd"/>
            <w:r w:rsidRPr="00AD7B04">
              <w:rPr>
                <w:rFonts w:ascii="Times New Roman" w:hAnsi="Times New Roman"/>
                <w:color w:val="000000"/>
                <w:sz w:val="20"/>
                <w:szCs w:val="20"/>
              </w:rPr>
              <w:t>. час.</w:t>
            </w:r>
          </w:p>
        </w:tc>
      </w:tr>
      <w:tr w:rsidR="00BE10B1" w:rsidRPr="00AD7B04"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sz w:val="16"/>
                <w:szCs w:val="16"/>
              </w:rPr>
            </w:pPr>
            <w:r w:rsidRPr="00AD7B04">
              <w:rPr>
                <w:rFonts w:ascii="Times New Roman" w:hAnsi="Times New Roman"/>
                <w:color w:val="000000"/>
                <w:sz w:val="16"/>
                <w:szCs w:val="16"/>
              </w:rPr>
              <w:t>Сумма</w:t>
            </w:r>
            <w:r w:rsidRPr="00AD7B04">
              <w:rPr>
                <w:rFonts w:ascii="Times New Roman" w:hAnsi="Times New Roman"/>
                <w:color w:val="000000"/>
                <w:sz w:val="16"/>
                <w:szCs w:val="16"/>
              </w:rPr>
              <w:t>р</w:t>
            </w:r>
            <w:r w:rsidRPr="00AD7B04">
              <w:rPr>
                <w:rFonts w:ascii="Times New Roman" w:hAnsi="Times New Roman"/>
                <w:color w:val="000000"/>
                <w:sz w:val="16"/>
                <w:szCs w:val="16"/>
              </w:rPr>
              <w:t>ный объем нагрузки</w:t>
            </w:r>
          </w:p>
        </w:tc>
        <w:tc>
          <w:tcPr>
            <w:tcW w:w="960" w:type="dxa"/>
            <w:vMerge w:val="restart"/>
            <w:tcBorders>
              <w:top w:val="nil"/>
              <w:left w:val="single" w:sz="4" w:space="0" w:color="auto"/>
              <w:bottom w:val="single" w:sz="4" w:space="0" w:color="auto"/>
              <w:right w:val="single" w:sz="4" w:space="0" w:color="auto"/>
            </w:tcBorders>
            <w:textDirection w:val="btLr"/>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xml:space="preserve">В т.ч. в форме </w:t>
            </w:r>
            <w:proofErr w:type="spellStart"/>
            <w:r w:rsidRPr="00AD7B04">
              <w:rPr>
                <w:rFonts w:ascii="Times New Roman" w:hAnsi="Times New Roman"/>
                <w:color w:val="000000"/>
              </w:rPr>
              <w:t>практ</w:t>
            </w:r>
            <w:proofErr w:type="spellEnd"/>
            <w:r w:rsidRPr="00AD7B04">
              <w:rPr>
                <w:rFonts w:ascii="Times New Roman" w:hAnsi="Times New Roman"/>
                <w:color w:val="000000"/>
              </w:rPr>
              <w:t>. подг</w:t>
            </w:r>
            <w:r w:rsidRPr="00AD7B04">
              <w:rPr>
                <w:rFonts w:ascii="Times New Roman" w:hAnsi="Times New Roman"/>
                <w:color w:val="000000"/>
              </w:rPr>
              <w:t>о</w:t>
            </w:r>
            <w:r w:rsidRPr="00AD7B04">
              <w:rPr>
                <w:rFonts w:ascii="Times New Roman" w:hAnsi="Times New Roman"/>
                <w:color w:val="000000"/>
              </w:rPr>
              <w:t>товки</w:t>
            </w:r>
          </w:p>
        </w:tc>
        <w:tc>
          <w:tcPr>
            <w:tcW w:w="6700" w:type="dxa"/>
            <w:gridSpan w:val="4"/>
            <w:tcBorders>
              <w:top w:val="single" w:sz="4" w:space="0" w:color="auto"/>
              <w:left w:val="nil"/>
              <w:bottom w:val="single" w:sz="4" w:space="0" w:color="auto"/>
              <w:right w:val="single" w:sz="4" w:space="0" w:color="auto"/>
            </w:tcBorders>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xml:space="preserve">Работа </w:t>
            </w:r>
            <w:proofErr w:type="gramStart"/>
            <w:r w:rsidRPr="00AD7B04">
              <w:rPr>
                <w:rFonts w:ascii="Times New Roman" w:hAnsi="Times New Roman"/>
                <w:color w:val="000000"/>
              </w:rPr>
              <w:t>обучающихся</w:t>
            </w:r>
            <w:proofErr w:type="gramEnd"/>
            <w:r w:rsidRPr="00AD7B04">
              <w:rPr>
                <w:rFonts w:ascii="Times New Roman" w:hAnsi="Times New Roman"/>
                <w:color w:val="000000"/>
              </w:rPr>
              <w:t xml:space="preserve"> во взаимодействии с преподавателем</w:t>
            </w:r>
          </w:p>
        </w:tc>
        <w:tc>
          <w:tcPr>
            <w:tcW w:w="1800" w:type="dxa"/>
            <w:vMerge w:val="restart"/>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Самостоятел</w:t>
            </w:r>
            <w:r w:rsidRPr="00AD7B04">
              <w:rPr>
                <w:rFonts w:ascii="Times New Roman" w:hAnsi="Times New Roman"/>
                <w:color w:val="000000"/>
              </w:rPr>
              <w:t>ь</w:t>
            </w:r>
            <w:r w:rsidRPr="00AD7B04">
              <w:rPr>
                <w:rFonts w:ascii="Times New Roman" w:hAnsi="Times New Roman"/>
                <w:color w:val="000000"/>
              </w:rPr>
              <w:t>ная работа</w:t>
            </w:r>
          </w:p>
        </w:tc>
      </w:tr>
      <w:tr w:rsidR="00BE10B1" w:rsidRPr="00AD7B04"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3420" w:type="dxa"/>
            <w:gridSpan w:val="2"/>
            <w:tcBorders>
              <w:top w:val="single" w:sz="4" w:space="0" w:color="auto"/>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Обучение по МДК</w:t>
            </w:r>
          </w:p>
        </w:tc>
        <w:tc>
          <w:tcPr>
            <w:tcW w:w="328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Практики</w:t>
            </w:r>
          </w:p>
        </w:tc>
        <w:tc>
          <w:tcPr>
            <w:tcW w:w="180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r>
      <w:tr w:rsidR="00BE10B1" w:rsidRPr="00AD7B04"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Всего</w:t>
            </w:r>
          </w:p>
        </w:tc>
        <w:tc>
          <w:tcPr>
            <w:tcW w:w="24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В том числе</w:t>
            </w:r>
          </w:p>
        </w:tc>
        <w:tc>
          <w:tcPr>
            <w:tcW w:w="3280" w:type="dxa"/>
            <w:gridSpan w:val="2"/>
            <w:vMerge/>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r>
      <w:tr w:rsidR="00BE10B1" w:rsidRPr="00AD7B04" w:rsidTr="00A16245">
        <w:trPr>
          <w:trHeight w:val="552"/>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Лабораторных и пра</w:t>
            </w:r>
            <w:r w:rsidRPr="00AD7B04">
              <w:rPr>
                <w:rFonts w:ascii="Times New Roman" w:hAnsi="Times New Roman"/>
                <w:color w:val="000000"/>
              </w:rPr>
              <w:t>к</w:t>
            </w:r>
            <w:r w:rsidRPr="00AD7B04">
              <w:rPr>
                <w:rFonts w:ascii="Times New Roman" w:hAnsi="Times New Roman"/>
                <w:color w:val="000000"/>
              </w:rPr>
              <w:t>тических занятий</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Уче</w:t>
            </w:r>
            <w:r w:rsidRPr="00AD7B04">
              <w:rPr>
                <w:rFonts w:ascii="Times New Roman" w:hAnsi="Times New Roman"/>
                <w:color w:val="000000"/>
              </w:rPr>
              <w:t>б</w:t>
            </w:r>
            <w:r w:rsidRPr="00AD7B04">
              <w:rPr>
                <w:rFonts w:ascii="Times New Roman" w:hAnsi="Times New Roman"/>
                <w:color w:val="000000"/>
              </w:rPr>
              <w:t>ная</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Производственная</w:t>
            </w:r>
          </w:p>
        </w:tc>
        <w:tc>
          <w:tcPr>
            <w:tcW w:w="180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r>
      <w:tr w:rsidR="00BE10B1" w:rsidRPr="00AD7B04" w:rsidTr="00A16245">
        <w:trPr>
          <w:trHeight w:val="288"/>
        </w:trPr>
        <w:tc>
          <w:tcPr>
            <w:tcW w:w="1833" w:type="dxa"/>
            <w:tcBorders>
              <w:top w:val="nil"/>
              <w:left w:val="single" w:sz="4" w:space="0" w:color="auto"/>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1</w:t>
            </w:r>
          </w:p>
        </w:tc>
        <w:tc>
          <w:tcPr>
            <w:tcW w:w="2527"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2</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4</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5</w:t>
            </w:r>
          </w:p>
        </w:tc>
        <w:tc>
          <w:tcPr>
            <w:tcW w:w="24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6</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w:t>
            </w:r>
          </w:p>
        </w:tc>
        <w:tc>
          <w:tcPr>
            <w:tcW w:w="232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8</w:t>
            </w:r>
          </w:p>
        </w:tc>
        <w:tc>
          <w:tcPr>
            <w:tcW w:w="180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9</w:t>
            </w:r>
          </w:p>
        </w:tc>
      </w:tr>
      <w:tr w:rsidR="00BE10B1" w:rsidRPr="00AD7B04" w:rsidTr="00A16245">
        <w:trPr>
          <w:trHeight w:val="1104"/>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b/>
                <w:bCs/>
                <w:color w:val="000000"/>
              </w:rPr>
            </w:pPr>
            <w:r w:rsidRPr="00AD7B04">
              <w:rPr>
                <w:rFonts w:ascii="Times New Roman" w:hAnsi="Times New Roman"/>
                <w:b/>
                <w:bCs/>
                <w:color w:val="000000"/>
              </w:rPr>
              <w:t>ПК 2.1-ПК 2.4, ОК 1-ОК 7, ОК 9-ОК 11</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b/>
                <w:bCs/>
                <w:color w:val="000000"/>
              </w:rPr>
            </w:pPr>
            <w:r w:rsidRPr="00AD7B04">
              <w:rPr>
                <w:rFonts w:ascii="Times New Roman" w:hAnsi="Times New Roman"/>
                <w:b/>
                <w:bCs/>
                <w:color w:val="000000"/>
              </w:rPr>
              <w:t>Раздел 1. Изготовл</w:t>
            </w:r>
            <w:r w:rsidRPr="00AD7B04">
              <w:rPr>
                <w:rFonts w:ascii="Times New Roman" w:hAnsi="Times New Roman"/>
                <w:b/>
                <w:bCs/>
                <w:color w:val="000000"/>
              </w:rPr>
              <w:t>е</w:t>
            </w:r>
            <w:r w:rsidRPr="00AD7B04">
              <w:rPr>
                <w:rFonts w:ascii="Times New Roman" w:hAnsi="Times New Roman"/>
                <w:b/>
                <w:bCs/>
                <w:color w:val="000000"/>
              </w:rPr>
              <w:t>ние изделий на тока</w:t>
            </w:r>
            <w:r w:rsidRPr="00AD7B04">
              <w:rPr>
                <w:rFonts w:ascii="Times New Roman" w:hAnsi="Times New Roman"/>
                <w:b/>
                <w:bCs/>
                <w:color w:val="000000"/>
              </w:rPr>
              <w:t>р</w:t>
            </w:r>
            <w:r w:rsidRPr="00AD7B04">
              <w:rPr>
                <w:rFonts w:ascii="Times New Roman" w:hAnsi="Times New Roman"/>
                <w:b/>
                <w:bCs/>
                <w:color w:val="000000"/>
              </w:rPr>
              <w:t>но-карусельных ста</w:t>
            </w:r>
            <w:r w:rsidRPr="00AD7B04">
              <w:rPr>
                <w:rFonts w:ascii="Times New Roman" w:hAnsi="Times New Roman"/>
                <w:b/>
                <w:bCs/>
                <w:color w:val="000000"/>
              </w:rPr>
              <w:t>н</w:t>
            </w:r>
            <w:r w:rsidRPr="00AD7B04">
              <w:rPr>
                <w:rFonts w:ascii="Times New Roman" w:hAnsi="Times New Roman"/>
                <w:b/>
                <w:bCs/>
                <w:color w:val="000000"/>
              </w:rPr>
              <w:t>ках по стадиям техн</w:t>
            </w:r>
            <w:r w:rsidRPr="00AD7B04">
              <w:rPr>
                <w:rFonts w:ascii="Times New Roman" w:hAnsi="Times New Roman"/>
                <w:b/>
                <w:bCs/>
                <w:color w:val="000000"/>
              </w:rPr>
              <w:t>о</w:t>
            </w:r>
            <w:r w:rsidRPr="00AD7B04">
              <w:rPr>
                <w:rFonts w:ascii="Times New Roman" w:hAnsi="Times New Roman"/>
                <w:b/>
                <w:bCs/>
                <w:color w:val="000000"/>
              </w:rPr>
              <w:t>логического процесса в соответствии с тр</w:t>
            </w:r>
            <w:r w:rsidRPr="00AD7B04">
              <w:rPr>
                <w:rFonts w:ascii="Times New Roman" w:hAnsi="Times New Roman"/>
                <w:b/>
                <w:bCs/>
                <w:color w:val="000000"/>
              </w:rPr>
              <w:t>е</w:t>
            </w:r>
            <w:r w:rsidRPr="00AD7B04">
              <w:rPr>
                <w:rFonts w:ascii="Times New Roman" w:hAnsi="Times New Roman"/>
                <w:b/>
                <w:bCs/>
                <w:color w:val="000000"/>
              </w:rPr>
              <w:t>бованиями охраны труда и экологической безопасности</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256</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138</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120</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30</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36</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72</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28</w:t>
            </w:r>
          </w:p>
        </w:tc>
      </w:tr>
      <w:tr w:rsidR="00BE10B1" w:rsidRPr="00AD7B04" w:rsidTr="00A16245">
        <w:trPr>
          <w:trHeight w:val="828"/>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Производственная практика (по профилю специальности), часов</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72</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72</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72</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r>
      <w:tr w:rsidR="00BE10B1" w:rsidRPr="00AD7B04" w:rsidTr="00A16245">
        <w:trPr>
          <w:trHeight w:val="794"/>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Промежуточная атт</w:t>
            </w:r>
            <w:r w:rsidRPr="00AD7B04">
              <w:rPr>
                <w:rFonts w:ascii="Times New Roman" w:hAnsi="Times New Roman"/>
                <w:color w:val="000000"/>
              </w:rPr>
              <w:t>е</w:t>
            </w:r>
            <w:r w:rsidRPr="00AD7B04">
              <w:rPr>
                <w:rFonts w:ascii="Times New Roman" w:hAnsi="Times New Roman"/>
                <w:color w:val="000000"/>
              </w:rPr>
              <w:t>стация</w:t>
            </w:r>
            <w:r w:rsidRPr="00AD7B04">
              <w:rPr>
                <w:rFonts w:ascii="Times New Roman" w:hAnsi="Times New Roman"/>
                <w:color w:val="000000"/>
              </w:rPr>
              <w:br/>
              <w:t>Экзамен по ПМ</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12</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r>
      <w:tr w:rsidR="00BE10B1" w:rsidRPr="00AD7B04" w:rsidTr="00A16245">
        <w:trPr>
          <w:trHeight w:val="828"/>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Всего</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268</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Pr>
                <w:rFonts w:ascii="Times New Roman" w:hAnsi="Times New Roman"/>
                <w:color w:val="000000"/>
              </w:rPr>
              <w:t>138</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120</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30</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36</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72</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28</w:t>
            </w:r>
          </w:p>
        </w:tc>
      </w:tr>
    </w:tbl>
    <w:p w:rsidR="00BE10B1" w:rsidRDefault="00BE10B1" w:rsidP="00BE10B1">
      <w:pPr>
        <w:suppressAutoHyphens/>
        <w:jc w:val="both"/>
        <w:rPr>
          <w:rFonts w:ascii="Times New Roman" w:hAnsi="Times New Roman"/>
          <w:b/>
          <w:sz w:val="24"/>
          <w:szCs w:val="24"/>
        </w:rPr>
      </w:pPr>
      <w:r w:rsidRPr="009C43A0">
        <w:rPr>
          <w:rFonts w:ascii="Times New Roman" w:hAnsi="Times New Roman"/>
          <w:b/>
          <w:sz w:val="24"/>
          <w:szCs w:val="24"/>
        </w:rPr>
        <w:t>2.2. Тематический план и содержание профессионального модуля</w:t>
      </w:r>
    </w:p>
    <w:p w:rsidR="00BE10B1" w:rsidRPr="009C43A0" w:rsidRDefault="00BE10B1" w:rsidP="00BE10B1">
      <w:pPr>
        <w:suppressAutoHyphens/>
        <w:jc w:val="both"/>
        <w:rPr>
          <w:rFonts w:ascii="Times New Roman" w:hAnsi="Times New Roman"/>
          <w:b/>
          <w:sz w:val="24"/>
          <w:szCs w:val="24"/>
        </w:rPr>
      </w:pPr>
      <w:r w:rsidRPr="009C43A0">
        <w:rPr>
          <w:rFonts w:ascii="Times New Roman" w:hAnsi="Times New Roman"/>
          <w:b/>
          <w:sz w:val="24"/>
          <w:szCs w:val="24"/>
        </w:rPr>
        <w:lastRenderedPageBreak/>
        <w:t xml:space="preserve"> (ПМ) </w:t>
      </w:r>
      <w:r w:rsidRPr="009C43A0">
        <w:rPr>
          <w:rFonts w:ascii="Times New Roman" w:hAnsi="Times New Roman"/>
          <w:b/>
          <w:sz w:val="24"/>
          <w:szCs w:val="24"/>
          <w:u w:val="single"/>
        </w:rPr>
        <w:t>«ПМ.02 Изготовление изделий на токарно-карусельных станках по стадиям технологического процесса в соответствии с требованиями охраны труда и экологической безопасности»</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8"/>
        <w:gridCol w:w="12"/>
        <w:gridCol w:w="8269"/>
        <w:gridCol w:w="1646"/>
        <w:gridCol w:w="2211"/>
      </w:tblGrid>
      <w:tr w:rsidR="00BE10B1" w:rsidRPr="009C43A0" w:rsidTr="00A16245">
        <w:trPr>
          <w:trHeight w:val="1241"/>
        </w:trPr>
        <w:tc>
          <w:tcPr>
            <w:tcW w:w="937" w:type="pct"/>
          </w:tcPr>
          <w:p w:rsidR="00BE10B1" w:rsidRPr="009C43A0" w:rsidRDefault="00BE10B1" w:rsidP="00A16245">
            <w:pPr>
              <w:jc w:val="center"/>
              <w:rPr>
                <w:rFonts w:ascii="Times New Roman" w:hAnsi="Times New Roman"/>
                <w:b/>
              </w:rPr>
            </w:pPr>
            <w:r w:rsidRPr="009C43A0">
              <w:rPr>
                <w:rFonts w:ascii="Times New Roman" w:hAnsi="Times New Roman"/>
                <w:b/>
                <w:bCs/>
              </w:rPr>
              <w:t>Наименование разделов и тем профессионального модуля (ПМ), междисц</w:t>
            </w:r>
            <w:r w:rsidRPr="009C43A0">
              <w:rPr>
                <w:rFonts w:ascii="Times New Roman" w:hAnsi="Times New Roman"/>
                <w:b/>
                <w:bCs/>
              </w:rPr>
              <w:t>и</w:t>
            </w:r>
            <w:r w:rsidRPr="009C43A0">
              <w:rPr>
                <w:rFonts w:ascii="Times New Roman" w:hAnsi="Times New Roman"/>
                <w:b/>
                <w:bCs/>
              </w:rPr>
              <w:t>плинарных курсов (МДК)</w:t>
            </w:r>
          </w:p>
        </w:tc>
        <w:tc>
          <w:tcPr>
            <w:tcW w:w="3323" w:type="pct"/>
            <w:gridSpan w:val="3"/>
          </w:tcPr>
          <w:p w:rsidR="00BE10B1" w:rsidRPr="009C43A0" w:rsidRDefault="00BE10B1" w:rsidP="00A16245">
            <w:pPr>
              <w:jc w:val="center"/>
              <w:rPr>
                <w:rFonts w:ascii="Times New Roman" w:hAnsi="Times New Roman"/>
                <w:b/>
                <w:bCs/>
              </w:rPr>
            </w:pPr>
          </w:p>
          <w:p w:rsidR="00BE10B1" w:rsidRPr="009C43A0" w:rsidRDefault="00BE10B1" w:rsidP="00A16245">
            <w:pPr>
              <w:jc w:val="center"/>
              <w:rPr>
                <w:rFonts w:ascii="Times New Roman" w:hAnsi="Times New Roman"/>
                <w:b/>
                <w:bCs/>
              </w:rPr>
            </w:pPr>
            <w:r w:rsidRPr="009C43A0">
              <w:rPr>
                <w:rFonts w:ascii="Times New Roman" w:hAnsi="Times New Roman"/>
                <w:b/>
                <w:bCs/>
              </w:rPr>
              <w:t>Содержание учебного материала</w:t>
            </w:r>
          </w:p>
          <w:p w:rsidR="00BE10B1" w:rsidRPr="009C43A0" w:rsidRDefault="00BE10B1" w:rsidP="00A16245">
            <w:pPr>
              <w:rPr>
                <w:rFonts w:ascii="Times New Roman" w:hAnsi="Times New Roman"/>
                <w:b/>
                <w:i/>
              </w:rPr>
            </w:pPr>
          </w:p>
        </w:tc>
        <w:tc>
          <w:tcPr>
            <w:tcW w:w="740" w:type="pct"/>
            <w:vAlign w:val="center"/>
          </w:tcPr>
          <w:p w:rsidR="00BE10B1" w:rsidRPr="009C43A0" w:rsidRDefault="00BE10B1" w:rsidP="00A16245">
            <w:pPr>
              <w:rPr>
                <w:rFonts w:ascii="Times New Roman" w:hAnsi="Times New Roman"/>
                <w:b/>
                <w:bCs/>
              </w:rPr>
            </w:pPr>
            <w:r w:rsidRPr="009C43A0">
              <w:rPr>
                <w:rFonts w:ascii="Times New Roman" w:hAnsi="Times New Roman"/>
                <w:b/>
                <w:bCs/>
              </w:rPr>
              <w:t>Объем часов</w:t>
            </w:r>
          </w:p>
        </w:tc>
      </w:tr>
      <w:tr w:rsidR="00BE10B1" w:rsidRPr="009C43A0" w:rsidTr="00A16245">
        <w:tc>
          <w:tcPr>
            <w:tcW w:w="4260" w:type="pct"/>
            <w:gridSpan w:val="4"/>
          </w:tcPr>
          <w:p w:rsidR="00BE10B1" w:rsidRPr="009C43A0" w:rsidRDefault="00BE10B1" w:rsidP="00A16245">
            <w:pPr>
              <w:shd w:val="clear" w:color="auto" w:fill="FFFFFF"/>
              <w:spacing w:after="0"/>
              <w:ind w:firstLine="142"/>
              <w:jc w:val="both"/>
              <w:rPr>
                <w:rFonts w:ascii="Times New Roman" w:hAnsi="Times New Roman"/>
                <w:b/>
                <w:i/>
              </w:rPr>
            </w:pPr>
            <w:r w:rsidRPr="009C43A0">
              <w:rPr>
                <w:rFonts w:ascii="Times New Roman" w:hAnsi="Times New Roman"/>
                <w:b/>
                <w:bCs/>
              </w:rPr>
              <w:t xml:space="preserve">Раздел 1. </w:t>
            </w:r>
            <w:r w:rsidRPr="009C43A0">
              <w:rPr>
                <w:rFonts w:ascii="Times New Roman" w:hAnsi="Times New Roman"/>
                <w:b/>
              </w:rPr>
              <w:t>Изготовление изделий на токарно-карусельных станках по стадиям технологического процесса в соответствии с требованиями охраны труда и экологической безопасности</w:t>
            </w:r>
          </w:p>
        </w:tc>
        <w:tc>
          <w:tcPr>
            <w:tcW w:w="740" w:type="pct"/>
            <w:vAlign w:val="center"/>
          </w:tcPr>
          <w:p w:rsidR="00BE10B1" w:rsidRPr="009C43A0" w:rsidRDefault="00BE10B1" w:rsidP="00A16245">
            <w:pPr>
              <w:jc w:val="center"/>
              <w:rPr>
                <w:rFonts w:ascii="Times New Roman" w:hAnsi="Times New Roman"/>
                <w:b/>
              </w:rPr>
            </w:pPr>
            <w:r>
              <w:rPr>
                <w:rFonts w:ascii="Times New Roman" w:hAnsi="Times New Roman"/>
                <w:b/>
              </w:rPr>
              <w:t>256</w:t>
            </w:r>
          </w:p>
        </w:tc>
      </w:tr>
      <w:tr w:rsidR="00BE10B1" w:rsidRPr="009C43A0" w:rsidTr="00A16245">
        <w:tc>
          <w:tcPr>
            <w:tcW w:w="4260" w:type="pct"/>
            <w:gridSpan w:val="4"/>
          </w:tcPr>
          <w:p w:rsidR="00BE10B1" w:rsidRPr="009C43A0" w:rsidRDefault="00BE10B1" w:rsidP="00A16245">
            <w:pPr>
              <w:spacing w:line="240" w:lineRule="auto"/>
              <w:rPr>
                <w:rFonts w:ascii="Times New Roman" w:hAnsi="Times New Roman"/>
                <w:b/>
                <w:i/>
              </w:rPr>
            </w:pPr>
            <w:r w:rsidRPr="009C43A0">
              <w:rPr>
                <w:rFonts w:ascii="Times New Roman" w:hAnsi="Times New Roman"/>
                <w:b/>
                <w:bCs/>
                <w:i/>
              </w:rPr>
              <w:t xml:space="preserve">МДК. </w:t>
            </w:r>
            <w:r w:rsidRPr="009C43A0">
              <w:rPr>
                <w:rFonts w:ascii="Times New Roman" w:hAnsi="Times New Roman"/>
              </w:rPr>
              <w:t>02.01.</w:t>
            </w:r>
            <w:r w:rsidRPr="009C43A0">
              <w:rPr>
                <w:rFonts w:ascii="Times New Roman" w:hAnsi="Times New Roman"/>
                <w:b/>
                <w:bCs/>
              </w:rPr>
              <w:t xml:space="preserve"> Технология работ на токарно-карусельных станках.</w:t>
            </w:r>
          </w:p>
        </w:tc>
        <w:tc>
          <w:tcPr>
            <w:tcW w:w="740" w:type="pct"/>
            <w:vAlign w:val="center"/>
          </w:tcPr>
          <w:p w:rsidR="00BE10B1" w:rsidRPr="009C43A0" w:rsidRDefault="00BE10B1" w:rsidP="00A16245">
            <w:pPr>
              <w:jc w:val="center"/>
              <w:rPr>
                <w:rFonts w:ascii="Times New Roman" w:hAnsi="Times New Roman"/>
                <w:b/>
              </w:rPr>
            </w:pPr>
            <w:r>
              <w:rPr>
                <w:rFonts w:ascii="Times New Roman" w:hAnsi="Times New Roman"/>
                <w:b/>
              </w:rPr>
              <w:t>120</w:t>
            </w:r>
          </w:p>
        </w:tc>
      </w:tr>
      <w:tr w:rsidR="00BE10B1" w:rsidRPr="009C43A0" w:rsidTr="00A16245">
        <w:trPr>
          <w:trHeight w:val="275"/>
        </w:trPr>
        <w:tc>
          <w:tcPr>
            <w:tcW w:w="941" w:type="pct"/>
            <w:gridSpan w:val="2"/>
            <w:vMerge w:val="restart"/>
          </w:tcPr>
          <w:p w:rsidR="00BE10B1" w:rsidRPr="009C43A0" w:rsidRDefault="00BE10B1" w:rsidP="00A16245">
            <w:pPr>
              <w:snapToGrid w:val="0"/>
              <w:rPr>
                <w:rFonts w:ascii="Times New Roman" w:hAnsi="Times New Roman"/>
                <w:b/>
              </w:rPr>
            </w:pPr>
            <w:r w:rsidRPr="009C43A0">
              <w:rPr>
                <w:rFonts w:ascii="Times New Roman" w:hAnsi="Times New Roman"/>
                <w:b/>
              </w:rPr>
              <w:t>Тема 1.1. Токарно-карусельные станки</w:t>
            </w:r>
          </w:p>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rPr>
            </w:pPr>
            <w:r w:rsidRPr="009C43A0">
              <w:rPr>
                <w:rFonts w:ascii="Times New Roman" w:hAnsi="Times New Roman"/>
                <w:b/>
                <w:bCs/>
              </w:rPr>
              <w:t xml:space="preserve">Содержание </w:t>
            </w:r>
          </w:p>
        </w:tc>
        <w:tc>
          <w:tcPr>
            <w:tcW w:w="740" w:type="pct"/>
            <w:vMerge w:val="restart"/>
            <w:vAlign w:val="center"/>
          </w:tcPr>
          <w:p w:rsidR="00BE10B1" w:rsidRPr="009C43A0" w:rsidRDefault="00BE10B1" w:rsidP="00A16245">
            <w:pPr>
              <w:jc w:val="center"/>
              <w:rPr>
                <w:rFonts w:ascii="Times New Roman" w:hAnsi="Times New Roman"/>
                <w:b/>
              </w:rPr>
            </w:pPr>
            <w:r w:rsidRPr="009C43A0">
              <w:rPr>
                <w:rFonts w:ascii="Times New Roman" w:hAnsi="Times New Roman"/>
                <w:b/>
              </w:rPr>
              <w:t>10</w:t>
            </w:r>
          </w:p>
        </w:tc>
      </w:tr>
      <w:tr w:rsidR="00BE10B1" w:rsidRPr="009C43A0" w:rsidTr="00A16245">
        <w:trPr>
          <w:trHeight w:val="162"/>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after="0"/>
              <w:rPr>
                <w:rFonts w:ascii="Times New Roman" w:hAnsi="Times New Roman"/>
              </w:rPr>
            </w:pPr>
            <w:r w:rsidRPr="009C43A0">
              <w:rPr>
                <w:rFonts w:ascii="Times New Roman" w:hAnsi="Times New Roman"/>
              </w:rPr>
              <w:t>1.Классификация токарно-карусельных станков</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rPr>
          <w:trHeight w:val="161"/>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after="0" w:line="240" w:lineRule="auto"/>
              <w:rPr>
                <w:rFonts w:ascii="Times New Roman" w:hAnsi="Times New Roman"/>
              </w:rPr>
            </w:pPr>
            <w:r w:rsidRPr="009C43A0">
              <w:rPr>
                <w:rFonts w:ascii="Times New Roman" w:hAnsi="Times New Roman"/>
              </w:rPr>
              <w:t>2.Основы механики станков</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rPr>
          <w:trHeight w:val="161"/>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after="0" w:line="240" w:lineRule="auto"/>
              <w:rPr>
                <w:rFonts w:ascii="Times New Roman" w:hAnsi="Times New Roman"/>
              </w:rPr>
            </w:pPr>
            <w:r w:rsidRPr="009C43A0">
              <w:rPr>
                <w:rFonts w:ascii="Times New Roman" w:hAnsi="Times New Roman"/>
              </w:rPr>
              <w:t>3.Устройство токарно-карусельных станков</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after="0" w:line="240" w:lineRule="auto"/>
              <w:rPr>
                <w:rFonts w:ascii="Times New Roman" w:hAnsi="Times New Roman"/>
              </w:rPr>
            </w:pPr>
            <w:r w:rsidRPr="009C43A0">
              <w:rPr>
                <w:rFonts w:ascii="Times New Roman" w:hAnsi="Times New Roman"/>
              </w:rPr>
              <w:t>4. Электрооборудование станков</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rPr>
          <w:trHeight w:val="461"/>
        </w:trPr>
        <w:tc>
          <w:tcPr>
            <w:tcW w:w="941" w:type="pct"/>
            <w:gridSpan w:val="2"/>
            <w:vMerge w:val="restart"/>
          </w:tcPr>
          <w:p w:rsidR="00BE10B1" w:rsidRPr="009C43A0" w:rsidRDefault="00BE10B1" w:rsidP="00A16245">
            <w:pPr>
              <w:spacing w:line="240" w:lineRule="auto"/>
              <w:rPr>
                <w:rFonts w:ascii="Times New Roman" w:hAnsi="Times New Roman"/>
                <w:b/>
                <w:bCs/>
              </w:rPr>
            </w:pPr>
            <w:r w:rsidRPr="009C43A0">
              <w:rPr>
                <w:rFonts w:ascii="Times New Roman" w:hAnsi="Times New Roman"/>
                <w:b/>
                <w:bCs/>
              </w:rPr>
              <w:t>Тема 1.2. Принадлежн</w:t>
            </w:r>
            <w:r w:rsidRPr="009C43A0">
              <w:rPr>
                <w:rFonts w:ascii="Times New Roman" w:hAnsi="Times New Roman"/>
                <w:b/>
                <w:bCs/>
              </w:rPr>
              <w:t>о</w:t>
            </w:r>
            <w:r w:rsidRPr="009C43A0">
              <w:rPr>
                <w:rFonts w:ascii="Times New Roman" w:hAnsi="Times New Roman"/>
                <w:b/>
                <w:bCs/>
              </w:rPr>
              <w:t>сти, приспособления и вспомогательный инс</w:t>
            </w:r>
            <w:r w:rsidRPr="009C43A0">
              <w:rPr>
                <w:rFonts w:ascii="Times New Roman" w:hAnsi="Times New Roman"/>
                <w:b/>
                <w:bCs/>
              </w:rPr>
              <w:t>т</w:t>
            </w:r>
            <w:r w:rsidRPr="009C43A0">
              <w:rPr>
                <w:rFonts w:ascii="Times New Roman" w:hAnsi="Times New Roman"/>
                <w:b/>
                <w:bCs/>
              </w:rPr>
              <w:t>румент</w:t>
            </w:r>
          </w:p>
        </w:tc>
        <w:tc>
          <w:tcPr>
            <w:tcW w:w="2768" w:type="pct"/>
            <w:tcBorders>
              <w:right w:val="nil"/>
            </w:tcBorders>
          </w:tcPr>
          <w:p w:rsidR="00BE10B1" w:rsidRPr="009C43A0" w:rsidRDefault="00BE10B1" w:rsidP="00A16245">
            <w:pPr>
              <w:spacing w:line="240" w:lineRule="auto"/>
              <w:rPr>
                <w:rFonts w:ascii="Times New Roman" w:hAnsi="Times New Roman"/>
                <w:b/>
              </w:rPr>
            </w:pPr>
            <w:r w:rsidRPr="009C43A0">
              <w:rPr>
                <w:rFonts w:ascii="Times New Roman" w:hAnsi="Times New Roman"/>
                <w:b/>
                <w:bCs/>
              </w:rPr>
              <w:t xml:space="preserve">Содержание </w:t>
            </w:r>
          </w:p>
        </w:tc>
        <w:tc>
          <w:tcPr>
            <w:tcW w:w="551" w:type="pct"/>
            <w:tcBorders>
              <w:left w:val="nil"/>
            </w:tcBorders>
          </w:tcPr>
          <w:p w:rsidR="00BE10B1" w:rsidRPr="009C43A0" w:rsidRDefault="00BE10B1" w:rsidP="00A16245">
            <w:pPr>
              <w:spacing w:line="240" w:lineRule="auto"/>
              <w:rPr>
                <w:rFonts w:ascii="Times New Roman" w:hAnsi="Times New Roman"/>
                <w:b/>
                <w:i/>
              </w:rPr>
            </w:pPr>
          </w:p>
        </w:tc>
        <w:tc>
          <w:tcPr>
            <w:tcW w:w="740" w:type="pct"/>
            <w:vMerge w:val="restart"/>
            <w:vAlign w:val="center"/>
          </w:tcPr>
          <w:p w:rsidR="00BE10B1" w:rsidRPr="009C43A0" w:rsidRDefault="00BE10B1" w:rsidP="00A16245">
            <w:pPr>
              <w:jc w:val="center"/>
              <w:rPr>
                <w:rFonts w:ascii="Times New Roman" w:hAnsi="Times New Roman"/>
                <w:b/>
              </w:rPr>
            </w:pPr>
            <w:r w:rsidRPr="009C43A0">
              <w:rPr>
                <w:rFonts w:ascii="Times New Roman" w:hAnsi="Times New Roman"/>
                <w:b/>
              </w:rPr>
              <w:t>8</w:t>
            </w:r>
          </w:p>
        </w:tc>
      </w:tr>
      <w:tr w:rsidR="00BE10B1" w:rsidRPr="009C43A0" w:rsidTr="00A16245">
        <w:trPr>
          <w:trHeight w:val="1383"/>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rPr>
              <w:t xml:space="preserve">1.Приспособления для закрепления </w:t>
            </w:r>
            <w:proofErr w:type="spellStart"/>
            <w:r w:rsidRPr="009C43A0">
              <w:rPr>
                <w:rFonts w:ascii="Times New Roman" w:hAnsi="Times New Roman"/>
              </w:rPr>
              <w:t>заготовок</w:t>
            </w:r>
            <w:proofErr w:type="gramStart"/>
            <w:r w:rsidRPr="009C43A0">
              <w:rPr>
                <w:rFonts w:ascii="Times New Roman" w:hAnsi="Times New Roman"/>
              </w:rPr>
              <w:t>.У</w:t>
            </w:r>
            <w:proofErr w:type="gramEnd"/>
            <w:r w:rsidRPr="009C43A0">
              <w:rPr>
                <w:rFonts w:ascii="Times New Roman" w:hAnsi="Times New Roman"/>
              </w:rPr>
              <w:t>стройство</w:t>
            </w:r>
            <w:proofErr w:type="spellEnd"/>
            <w:r w:rsidRPr="009C43A0">
              <w:rPr>
                <w:rFonts w:ascii="Times New Roman" w:hAnsi="Times New Roman"/>
              </w:rPr>
              <w:t>, назначение и правила применения наиб</w:t>
            </w:r>
            <w:r w:rsidRPr="009C43A0">
              <w:rPr>
                <w:rFonts w:ascii="Times New Roman" w:hAnsi="Times New Roman"/>
              </w:rPr>
              <w:t>о</w:t>
            </w:r>
            <w:r w:rsidRPr="009C43A0">
              <w:rPr>
                <w:rFonts w:ascii="Times New Roman" w:hAnsi="Times New Roman"/>
              </w:rPr>
              <w:t xml:space="preserve">лее распространенных универсальных и специальных приспособлений и режущего инструмента (планшайбы и </w:t>
            </w:r>
            <w:proofErr w:type="spellStart"/>
            <w:r w:rsidRPr="009C43A0">
              <w:rPr>
                <w:rFonts w:ascii="Times New Roman" w:hAnsi="Times New Roman"/>
              </w:rPr>
              <w:t>четырехкулачкового</w:t>
            </w:r>
            <w:proofErr w:type="spellEnd"/>
            <w:r w:rsidRPr="009C43A0">
              <w:rPr>
                <w:rFonts w:ascii="Times New Roman" w:hAnsi="Times New Roman"/>
              </w:rPr>
              <w:t xml:space="preserve"> патрона). Правила и последовательность установки и закрепления заготовок на планшайбе или в </w:t>
            </w:r>
            <w:proofErr w:type="spellStart"/>
            <w:r w:rsidRPr="009C43A0">
              <w:rPr>
                <w:rFonts w:ascii="Times New Roman" w:hAnsi="Times New Roman"/>
              </w:rPr>
              <w:t>четырехкулачковом</w:t>
            </w:r>
            <w:proofErr w:type="spellEnd"/>
            <w:r w:rsidRPr="009C43A0">
              <w:rPr>
                <w:rFonts w:ascii="Times New Roman" w:hAnsi="Times New Roman"/>
              </w:rPr>
              <w:t xml:space="preserve"> патроне, исключающие их самопроизвольное в</w:t>
            </w:r>
            <w:r w:rsidRPr="009C43A0">
              <w:rPr>
                <w:rFonts w:ascii="Times New Roman" w:hAnsi="Times New Roman"/>
              </w:rPr>
              <w:t>ы</w:t>
            </w:r>
            <w:r w:rsidRPr="009C43A0">
              <w:rPr>
                <w:rFonts w:ascii="Times New Roman" w:hAnsi="Times New Roman"/>
              </w:rPr>
              <w:t>падение</w:t>
            </w:r>
          </w:p>
        </w:tc>
        <w:tc>
          <w:tcPr>
            <w:tcW w:w="740" w:type="pct"/>
            <w:vMerge/>
            <w:vAlign w:val="center"/>
          </w:tcPr>
          <w:p w:rsidR="00BE10B1" w:rsidRPr="009C43A0" w:rsidRDefault="00BE10B1" w:rsidP="00A16245">
            <w:pPr>
              <w:jc w:val="center"/>
              <w:rPr>
                <w:rFonts w:ascii="Times New Roman" w:hAnsi="Times New Roman"/>
                <w:b/>
              </w:rPr>
            </w:pPr>
          </w:p>
        </w:tc>
      </w:tr>
      <w:tr w:rsidR="00BE10B1" w:rsidRPr="009C43A0" w:rsidTr="00A16245">
        <w:trPr>
          <w:trHeight w:val="216"/>
        </w:trPr>
        <w:tc>
          <w:tcPr>
            <w:tcW w:w="941" w:type="pct"/>
            <w:gridSpan w:val="2"/>
            <w:vMerge/>
          </w:tcPr>
          <w:p w:rsidR="00BE10B1" w:rsidRPr="009C43A0" w:rsidRDefault="00BE10B1" w:rsidP="00A16245">
            <w:pPr>
              <w:spacing w:line="240" w:lineRule="auto"/>
              <w:rPr>
                <w:rFonts w:ascii="Times New Roman" w:hAnsi="Times New Roman"/>
                <w:b/>
                <w:bCs/>
                <w:i/>
              </w:rPr>
            </w:pPr>
          </w:p>
        </w:tc>
        <w:tc>
          <w:tcPr>
            <w:tcW w:w="2768" w:type="pct"/>
            <w:tcBorders>
              <w:right w:val="nil"/>
            </w:tcBorders>
          </w:tcPr>
          <w:p w:rsidR="00BE10B1" w:rsidRPr="009C43A0" w:rsidRDefault="00BE10B1" w:rsidP="00A16245">
            <w:pPr>
              <w:spacing w:line="240" w:lineRule="auto"/>
              <w:rPr>
                <w:rFonts w:ascii="Times New Roman" w:hAnsi="Times New Roman"/>
              </w:rPr>
            </w:pPr>
            <w:r w:rsidRPr="009C43A0">
              <w:rPr>
                <w:rFonts w:ascii="Times New Roman" w:hAnsi="Times New Roman"/>
              </w:rPr>
              <w:t>2. Вспомогательные инструменты</w:t>
            </w:r>
          </w:p>
        </w:tc>
        <w:tc>
          <w:tcPr>
            <w:tcW w:w="551" w:type="pct"/>
            <w:tcBorders>
              <w:left w:val="nil"/>
            </w:tcBorders>
          </w:tcPr>
          <w:p w:rsidR="00BE10B1" w:rsidRPr="009C43A0" w:rsidRDefault="00BE10B1" w:rsidP="00A16245">
            <w:pPr>
              <w:spacing w:line="240" w:lineRule="auto"/>
              <w:rPr>
                <w:rFonts w:ascii="Times New Roman" w:hAnsi="Times New Roman"/>
                <w:b/>
                <w:i/>
              </w:rPr>
            </w:pP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b/>
                <w:bCs/>
              </w:rPr>
              <w:t>В том числе практических занятий и лабораторных работ</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8</w:t>
            </w:r>
          </w:p>
        </w:tc>
      </w:tr>
      <w:tr w:rsidR="00BE10B1" w:rsidRPr="009C43A0" w:rsidTr="00A16245">
        <w:trPr>
          <w:trHeight w:val="134"/>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rPr>
              <w:t>1.Практическое занятие «Установка детали в патрон или планшайбу с выверкой по угольнику»</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rPr>
              <w:t>2.Практическое занятие «Установка деталей с комбинированным креплением при помощи подкладок»</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rPr>
          <w:trHeight w:val="253"/>
        </w:trPr>
        <w:tc>
          <w:tcPr>
            <w:tcW w:w="941" w:type="pct"/>
            <w:gridSpan w:val="2"/>
            <w:vMerge w:val="restart"/>
          </w:tcPr>
          <w:p w:rsidR="00BE10B1" w:rsidRPr="009C43A0" w:rsidRDefault="00BE10B1" w:rsidP="00A16245">
            <w:pPr>
              <w:spacing w:line="240" w:lineRule="auto"/>
              <w:rPr>
                <w:rFonts w:ascii="Times New Roman" w:hAnsi="Times New Roman"/>
                <w:b/>
                <w:bCs/>
              </w:rPr>
            </w:pPr>
            <w:r w:rsidRPr="009C43A0">
              <w:rPr>
                <w:rFonts w:ascii="Times New Roman" w:hAnsi="Times New Roman"/>
                <w:b/>
                <w:bCs/>
              </w:rPr>
              <w:lastRenderedPageBreak/>
              <w:t>Тема 1.3. Технология о</w:t>
            </w:r>
            <w:r w:rsidRPr="009C43A0">
              <w:rPr>
                <w:rFonts w:ascii="Times New Roman" w:hAnsi="Times New Roman"/>
                <w:b/>
                <w:bCs/>
              </w:rPr>
              <w:t>б</w:t>
            </w:r>
            <w:r w:rsidRPr="009C43A0">
              <w:rPr>
                <w:rFonts w:ascii="Times New Roman" w:hAnsi="Times New Roman"/>
                <w:b/>
                <w:bCs/>
              </w:rPr>
              <w:t>работки заготовок на т</w:t>
            </w:r>
            <w:r w:rsidRPr="009C43A0">
              <w:rPr>
                <w:rFonts w:ascii="Times New Roman" w:hAnsi="Times New Roman"/>
                <w:b/>
                <w:bCs/>
              </w:rPr>
              <w:t>о</w:t>
            </w:r>
            <w:r w:rsidRPr="009C43A0">
              <w:rPr>
                <w:rFonts w:ascii="Times New Roman" w:hAnsi="Times New Roman"/>
                <w:b/>
                <w:bCs/>
              </w:rPr>
              <w:t>карно-карусельных станках</w:t>
            </w:r>
          </w:p>
        </w:tc>
        <w:tc>
          <w:tcPr>
            <w:tcW w:w="3319" w:type="pct"/>
            <w:gridSpan w:val="2"/>
          </w:tcPr>
          <w:p w:rsidR="00BE10B1" w:rsidRPr="009C43A0" w:rsidRDefault="00BE10B1" w:rsidP="00A16245">
            <w:pPr>
              <w:spacing w:line="240" w:lineRule="auto"/>
              <w:rPr>
                <w:rFonts w:ascii="Times New Roman" w:hAnsi="Times New Roman"/>
                <w:b/>
              </w:rPr>
            </w:pPr>
            <w:r w:rsidRPr="009C43A0">
              <w:rPr>
                <w:rFonts w:ascii="Times New Roman" w:hAnsi="Times New Roman"/>
                <w:b/>
                <w:bCs/>
              </w:rPr>
              <w:t>Содержание</w:t>
            </w:r>
          </w:p>
        </w:tc>
        <w:tc>
          <w:tcPr>
            <w:tcW w:w="740" w:type="pct"/>
            <w:vMerge w:val="restart"/>
            <w:vAlign w:val="center"/>
          </w:tcPr>
          <w:p w:rsidR="00BE10B1" w:rsidRPr="009C43A0" w:rsidRDefault="00BE10B1" w:rsidP="00A16245">
            <w:pPr>
              <w:jc w:val="center"/>
              <w:rPr>
                <w:rFonts w:ascii="Times New Roman" w:hAnsi="Times New Roman"/>
                <w:b/>
              </w:rPr>
            </w:pPr>
            <w:r w:rsidRPr="009C43A0">
              <w:rPr>
                <w:rFonts w:ascii="Times New Roman" w:hAnsi="Times New Roman"/>
                <w:b/>
              </w:rPr>
              <w:t>81</w:t>
            </w: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rPr>
                <w:rFonts w:ascii="Times New Roman" w:hAnsi="Times New Roman"/>
                <w:b/>
                <w:i/>
              </w:rPr>
            </w:pPr>
            <w:r w:rsidRPr="009C43A0">
              <w:rPr>
                <w:rFonts w:ascii="Times New Roman" w:hAnsi="Times New Roman"/>
              </w:rPr>
              <w:t>1. Обработка цилиндрических поверхностей. Обработка торцевых поверхностей резцом вертикальн</w:t>
            </w:r>
            <w:r w:rsidRPr="009C43A0">
              <w:rPr>
                <w:rFonts w:ascii="Times New Roman" w:hAnsi="Times New Roman"/>
              </w:rPr>
              <w:t>о</w:t>
            </w:r>
            <w:r w:rsidRPr="009C43A0">
              <w:rPr>
                <w:rFonts w:ascii="Times New Roman" w:hAnsi="Times New Roman"/>
              </w:rPr>
              <w:t>го суппорта. Обработка торцевых поверхностей резцом бокового суппорта. Вытачивание внутренних канавок. Рассверливание  цилиндрических отверстий. Расточка цилиндрических глухих отверстий. Расточка цилиндрических сквозных отверстий. Обработка деталей с большим числом переходов.</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rPr>
                <w:rFonts w:ascii="Times New Roman" w:hAnsi="Times New Roman"/>
                <w:b/>
                <w:i/>
              </w:rPr>
            </w:pPr>
            <w:r w:rsidRPr="009C43A0">
              <w:rPr>
                <w:rFonts w:ascii="Times New Roman" w:hAnsi="Times New Roman"/>
              </w:rPr>
              <w:t>2. Обработка конических и фасонных поверхностей. Обработка конических поверхностей с использ</w:t>
            </w:r>
            <w:r w:rsidRPr="009C43A0">
              <w:rPr>
                <w:rFonts w:ascii="Times New Roman" w:hAnsi="Times New Roman"/>
              </w:rPr>
              <w:t>о</w:t>
            </w:r>
            <w:r w:rsidRPr="009C43A0">
              <w:rPr>
                <w:rFonts w:ascii="Times New Roman" w:hAnsi="Times New Roman"/>
              </w:rPr>
              <w:t>ванием нескольких суппортов. Способы обработки внутренних конических поверхностей. Обработка конусных поверхностей с труднодоступными для обработки местами. Обработка фасонных поверхн</w:t>
            </w:r>
            <w:r w:rsidRPr="009C43A0">
              <w:rPr>
                <w:rFonts w:ascii="Times New Roman" w:hAnsi="Times New Roman"/>
              </w:rPr>
              <w:t>о</w:t>
            </w:r>
            <w:r w:rsidRPr="009C43A0">
              <w:rPr>
                <w:rFonts w:ascii="Times New Roman" w:hAnsi="Times New Roman"/>
              </w:rPr>
              <w:t>стей с использованием нескольких суппортов одновременно. Обработка наружных криволинейных поверхностей двумя  подачами.</w:t>
            </w:r>
          </w:p>
        </w:tc>
        <w:tc>
          <w:tcPr>
            <w:tcW w:w="740" w:type="pct"/>
            <w:vMerge/>
            <w:vAlign w:val="center"/>
          </w:tcPr>
          <w:p w:rsidR="00BE10B1" w:rsidRPr="009C43A0" w:rsidRDefault="00BE10B1" w:rsidP="00A16245">
            <w:pPr>
              <w:jc w:val="right"/>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rPr>
              <w:t xml:space="preserve">3. Нарезание </w:t>
            </w:r>
            <w:proofErr w:type="spellStart"/>
            <w:r w:rsidRPr="009C43A0">
              <w:rPr>
                <w:rFonts w:ascii="Times New Roman" w:hAnsi="Times New Roman"/>
              </w:rPr>
              <w:t>резьб</w:t>
            </w:r>
            <w:proofErr w:type="spellEnd"/>
            <w:r w:rsidRPr="009C43A0">
              <w:rPr>
                <w:rFonts w:ascii="Times New Roman" w:hAnsi="Times New Roman"/>
              </w:rPr>
              <w:t xml:space="preserve">. Нарезание сквозных и глухих ленточных </w:t>
            </w:r>
            <w:proofErr w:type="spellStart"/>
            <w:r w:rsidRPr="009C43A0">
              <w:rPr>
                <w:rFonts w:ascii="Times New Roman" w:hAnsi="Times New Roman"/>
              </w:rPr>
              <w:t>резьб</w:t>
            </w:r>
            <w:proofErr w:type="spellEnd"/>
            <w:r w:rsidRPr="009C43A0">
              <w:rPr>
                <w:rFonts w:ascii="Times New Roman" w:hAnsi="Times New Roman"/>
              </w:rPr>
              <w:t>.</w:t>
            </w:r>
          </w:p>
        </w:tc>
        <w:tc>
          <w:tcPr>
            <w:tcW w:w="740" w:type="pct"/>
            <w:vMerge/>
            <w:vAlign w:val="center"/>
          </w:tcPr>
          <w:p w:rsidR="00BE10B1" w:rsidRPr="009C43A0" w:rsidRDefault="00BE10B1" w:rsidP="00A16245">
            <w:pPr>
              <w:jc w:val="right"/>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rPr>
                <w:rFonts w:ascii="Times New Roman" w:hAnsi="Times New Roman"/>
                <w:b/>
                <w:i/>
              </w:rPr>
            </w:pPr>
            <w:r w:rsidRPr="009C43A0">
              <w:rPr>
                <w:rFonts w:ascii="Times New Roman" w:hAnsi="Times New Roman"/>
              </w:rPr>
              <w:t>4. Изготовление деталей со сложной установкой. Плазмотрон. Способы наладки плазмотрона. Обр</w:t>
            </w:r>
            <w:r w:rsidRPr="009C43A0">
              <w:rPr>
                <w:rFonts w:ascii="Times New Roman" w:hAnsi="Times New Roman"/>
              </w:rPr>
              <w:t>а</w:t>
            </w:r>
            <w:r w:rsidRPr="009C43A0">
              <w:rPr>
                <w:rFonts w:ascii="Times New Roman" w:hAnsi="Times New Roman"/>
              </w:rPr>
              <w:t xml:space="preserve">ботка крупногабаритных деталей. Обработка деталей из труднообрабатываемых материалов методом плазменно-механической обработки. Точное обтачивание, подрезание и </w:t>
            </w:r>
            <w:proofErr w:type="gramStart"/>
            <w:r w:rsidRPr="009C43A0">
              <w:rPr>
                <w:rFonts w:ascii="Times New Roman" w:hAnsi="Times New Roman"/>
              </w:rPr>
              <w:t>растачивании</w:t>
            </w:r>
            <w:proofErr w:type="gramEnd"/>
            <w:r w:rsidRPr="009C43A0">
              <w:rPr>
                <w:rFonts w:ascii="Times New Roman" w:hAnsi="Times New Roman"/>
              </w:rPr>
              <w:t xml:space="preserve"> в труднодо</w:t>
            </w:r>
            <w:r w:rsidRPr="009C43A0">
              <w:rPr>
                <w:rFonts w:ascii="Times New Roman" w:hAnsi="Times New Roman"/>
              </w:rPr>
              <w:t>с</w:t>
            </w:r>
            <w:r w:rsidRPr="009C43A0">
              <w:rPr>
                <w:rFonts w:ascii="Times New Roman" w:hAnsi="Times New Roman"/>
              </w:rPr>
              <w:t>тупных местах. Обтачивать цельнокатаные колёса по копиру.</w:t>
            </w:r>
          </w:p>
        </w:tc>
        <w:tc>
          <w:tcPr>
            <w:tcW w:w="740" w:type="pct"/>
            <w:vMerge/>
            <w:vAlign w:val="center"/>
          </w:tcPr>
          <w:p w:rsidR="00BE10B1" w:rsidRPr="009C43A0" w:rsidRDefault="00BE10B1" w:rsidP="00A16245">
            <w:pPr>
              <w:jc w:val="right"/>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rPr>
                <w:rFonts w:ascii="Times New Roman" w:hAnsi="Times New Roman"/>
                <w:b/>
                <w:i/>
              </w:rPr>
            </w:pPr>
            <w:r w:rsidRPr="009C43A0">
              <w:rPr>
                <w:rFonts w:ascii="Times New Roman" w:hAnsi="Times New Roman"/>
              </w:rPr>
              <w:t>5.Безопасность труда  при работе на токарно-карусельных станках. Организация рабочего места. Сх</w:t>
            </w:r>
            <w:r w:rsidRPr="009C43A0">
              <w:rPr>
                <w:rFonts w:ascii="Times New Roman" w:hAnsi="Times New Roman"/>
              </w:rPr>
              <w:t>е</w:t>
            </w:r>
            <w:r w:rsidRPr="009C43A0">
              <w:rPr>
                <w:rFonts w:ascii="Times New Roman" w:hAnsi="Times New Roman"/>
              </w:rPr>
              <w:t xml:space="preserve">мы </w:t>
            </w:r>
            <w:proofErr w:type="spellStart"/>
            <w:r w:rsidRPr="009C43A0">
              <w:rPr>
                <w:rFonts w:ascii="Times New Roman" w:hAnsi="Times New Roman"/>
              </w:rPr>
              <w:t>строповки</w:t>
            </w:r>
            <w:proofErr w:type="spellEnd"/>
            <w:r w:rsidRPr="009C43A0">
              <w:rPr>
                <w:rFonts w:ascii="Times New Roman" w:hAnsi="Times New Roman"/>
              </w:rPr>
              <w:t xml:space="preserve">, структура и параметры технологических карт на выполнение погрузочно-разгрузочных работ. Опасные и вредные факторы, требования охраны труда, промышленной безопасности и </w:t>
            </w:r>
            <w:proofErr w:type="spellStart"/>
            <w:r w:rsidRPr="009C43A0">
              <w:rPr>
                <w:rFonts w:ascii="Times New Roman" w:hAnsi="Times New Roman"/>
              </w:rPr>
              <w:t>эле</w:t>
            </w:r>
            <w:r w:rsidRPr="009C43A0">
              <w:rPr>
                <w:rFonts w:ascii="Times New Roman" w:hAnsi="Times New Roman"/>
              </w:rPr>
              <w:t>к</w:t>
            </w:r>
            <w:r w:rsidRPr="009C43A0">
              <w:rPr>
                <w:rFonts w:ascii="Times New Roman" w:hAnsi="Times New Roman"/>
              </w:rPr>
              <w:t>тробезопасности</w:t>
            </w:r>
            <w:proofErr w:type="spellEnd"/>
            <w:r w:rsidRPr="009C43A0">
              <w:rPr>
                <w:rFonts w:ascii="Times New Roman" w:hAnsi="Times New Roman"/>
              </w:rPr>
              <w:t xml:space="preserve"> при выполнении токарных работ, правила производственной санитарии. Виды и пр</w:t>
            </w:r>
            <w:r w:rsidRPr="009C43A0">
              <w:rPr>
                <w:rFonts w:ascii="Times New Roman" w:hAnsi="Times New Roman"/>
              </w:rPr>
              <w:t>а</w:t>
            </w:r>
            <w:r w:rsidRPr="009C43A0">
              <w:rPr>
                <w:rFonts w:ascii="Times New Roman" w:hAnsi="Times New Roman"/>
              </w:rPr>
              <w:t>вила применения средств индивидуальной защиты, применяемых для безопасного выполнения тока</w:t>
            </w:r>
            <w:r w:rsidRPr="009C43A0">
              <w:rPr>
                <w:rFonts w:ascii="Times New Roman" w:hAnsi="Times New Roman"/>
              </w:rPr>
              <w:t>р</w:t>
            </w:r>
            <w:r w:rsidRPr="009C43A0">
              <w:rPr>
                <w:rFonts w:ascii="Times New Roman" w:hAnsi="Times New Roman"/>
              </w:rPr>
              <w:t>но-карусельных работ</w:t>
            </w:r>
          </w:p>
        </w:tc>
        <w:tc>
          <w:tcPr>
            <w:tcW w:w="740" w:type="pct"/>
            <w:vMerge/>
            <w:vAlign w:val="center"/>
          </w:tcPr>
          <w:p w:rsidR="00BE10B1" w:rsidRPr="009C43A0" w:rsidRDefault="00BE10B1" w:rsidP="00A16245">
            <w:pPr>
              <w:jc w:val="right"/>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rPr>
            </w:pPr>
            <w:r w:rsidRPr="009C43A0">
              <w:rPr>
                <w:rFonts w:ascii="Times New Roman" w:hAnsi="Times New Roman"/>
                <w:b/>
                <w:bCs/>
              </w:rPr>
              <w:t>В том числе практических занятий и лабораторных работ</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18</w:t>
            </w:r>
          </w:p>
        </w:tc>
      </w:tr>
      <w:tr w:rsidR="00BE10B1" w:rsidRPr="009C43A0" w:rsidTr="00A16245">
        <w:trPr>
          <w:trHeight w:val="482"/>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bCs/>
                <w:i/>
              </w:rPr>
            </w:pPr>
            <w:r w:rsidRPr="009C43A0">
              <w:rPr>
                <w:rFonts w:ascii="Times New Roman" w:hAnsi="Times New Roman"/>
                <w:bCs/>
              </w:rPr>
              <w:t>1.</w:t>
            </w:r>
            <w:r w:rsidRPr="009C43A0">
              <w:rPr>
                <w:rFonts w:ascii="Times New Roman" w:hAnsi="Times New Roman"/>
              </w:rPr>
              <w:t xml:space="preserve">Практическое занятие «Выбор оптимальных режимов </w:t>
            </w:r>
            <w:r w:rsidRPr="009C43A0">
              <w:rPr>
                <w:rStyle w:val="211pt"/>
              </w:rPr>
              <w:t>токарно-карусельной обработки для разли</w:t>
            </w:r>
            <w:r w:rsidRPr="009C43A0">
              <w:rPr>
                <w:rStyle w:val="211pt"/>
              </w:rPr>
              <w:t>ч</w:t>
            </w:r>
            <w:r w:rsidRPr="009C43A0">
              <w:rPr>
                <w:rStyle w:val="211pt"/>
              </w:rPr>
              <w:t>ных квалитетов точности</w:t>
            </w:r>
            <w:r w:rsidRPr="009C43A0">
              <w:rPr>
                <w:rFonts w:ascii="Times New Roman" w:hAnsi="Times New Roman"/>
              </w:rPr>
              <w:t>»</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rPr>
          <w:trHeight w:val="562"/>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Cs/>
              </w:rPr>
            </w:pPr>
            <w:r w:rsidRPr="009C43A0">
              <w:rPr>
                <w:rFonts w:ascii="Times New Roman" w:hAnsi="Times New Roman"/>
                <w:bCs/>
              </w:rPr>
              <w:t>2.</w:t>
            </w:r>
            <w:r w:rsidRPr="009C43A0">
              <w:rPr>
                <w:rFonts w:ascii="Times New Roman" w:hAnsi="Times New Roman"/>
              </w:rPr>
              <w:t xml:space="preserve"> Практическое занятие «</w:t>
            </w:r>
            <w:r w:rsidRPr="009C43A0">
              <w:rPr>
                <w:rFonts w:ascii="Times New Roman" w:hAnsi="Times New Roman"/>
                <w:bCs/>
              </w:rPr>
              <w:t>Настройка станка и обработка простых заготовок согласно чертежу по 14 квалитету точности ручной подачей»</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rPr>
          <w:trHeight w:val="517"/>
        </w:trPr>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bCs/>
              </w:rPr>
            </w:pPr>
            <w:r w:rsidRPr="009C43A0">
              <w:rPr>
                <w:rFonts w:ascii="Times New Roman" w:hAnsi="Times New Roman"/>
                <w:bCs/>
              </w:rPr>
              <w:t xml:space="preserve">3. </w:t>
            </w:r>
            <w:r w:rsidRPr="009C43A0">
              <w:rPr>
                <w:rFonts w:ascii="Times New Roman" w:hAnsi="Times New Roman"/>
              </w:rPr>
              <w:t>Практическое занятие «</w:t>
            </w:r>
            <w:r w:rsidRPr="009C43A0">
              <w:rPr>
                <w:rFonts w:ascii="Times New Roman" w:hAnsi="Times New Roman"/>
                <w:bCs/>
              </w:rPr>
              <w:t>Настройка и обработка и контроль простых заготовок согласно чертежу по 14 квалитету точности механической подачей»</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rPr>
          <w:trHeight w:val="457"/>
        </w:trPr>
        <w:tc>
          <w:tcPr>
            <w:tcW w:w="941" w:type="pct"/>
            <w:gridSpan w:val="2"/>
            <w:vMerge/>
            <w:tcBorders>
              <w:bottom w:val="nil"/>
            </w:tcBorders>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Cs/>
              </w:rPr>
            </w:pPr>
            <w:r w:rsidRPr="009C43A0">
              <w:rPr>
                <w:rFonts w:ascii="Times New Roman" w:hAnsi="Times New Roman"/>
                <w:bCs/>
              </w:rPr>
              <w:t>4.</w:t>
            </w:r>
            <w:r w:rsidRPr="009C43A0">
              <w:rPr>
                <w:rFonts w:ascii="Times New Roman" w:hAnsi="Times New Roman"/>
              </w:rPr>
              <w:t xml:space="preserve"> Практическое занятие «</w:t>
            </w:r>
            <w:r w:rsidRPr="009C43A0">
              <w:rPr>
                <w:rFonts w:ascii="Times New Roman" w:hAnsi="Times New Roman"/>
                <w:bCs/>
              </w:rPr>
              <w:t xml:space="preserve">Настройка станка и обработка конической поверхности </w:t>
            </w:r>
            <w:proofErr w:type="gramStart"/>
            <w:r w:rsidRPr="009C43A0">
              <w:rPr>
                <w:rFonts w:ascii="Times New Roman" w:hAnsi="Times New Roman"/>
                <w:bCs/>
              </w:rPr>
              <w:t>согласно чертежа</w:t>
            </w:r>
            <w:proofErr w:type="gramEnd"/>
            <w:r w:rsidRPr="009C43A0">
              <w:rPr>
                <w:rFonts w:ascii="Times New Roman" w:hAnsi="Times New Roman"/>
                <w:bCs/>
              </w:rPr>
              <w:t>»</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2</w:t>
            </w:r>
          </w:p>
        </w:tc>
      </w:tr>
      <w:tr w:rsidR="00BE10B1" w:rsidRPr="009C43A0" w:rsidTr="00A16245">
        <w:trPr>
          <w:trHeight w:val="177"/>
        </w:trPr>
        <w:tc>
          <w:tcPr>
            <w:tcW w:w="941" w:type="pct"/>
            <w:gridSpan w:val="2"/>
            <w:tcBorders>
              <w:top w:val="nil"/>
            </w:tcBorders>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Cs/>
              </w:rPr>
            </w:pPr>
            <w:r w:rsidRPr="009C43A0">
              <w:rPr>
                <w:rFonts w:ascii="Times New Roman" w:hAnsi="Times New Roman"/>
                <w:bCs/>
              </w:rPr>
              <w:t>5.</w:t>
            </w:r>
            <w:r w:rsidRPr="009C43A0">
              <w:rPr>
                <w:rFonts w:ascii="Times New Roman" w:hAnsi="Times New Roman"/>
              </w:rPr>
              <w:t xml:space="preserve"> Практическое занятие «</w:t>
            </w:r>
            <w:r w:rsidRPr="009C43A0">
              <w:rPr>
                <w:rFonts w:ascii="Times New Roman" w:hAnsi="Times New Roman"/>
                <w:bCs/>
              </w:rPr>
              <w:t>Настройка станка на нарезание резьбы»</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rPr>
          <w:trHeight w:val="257"/>
        </w:trPr>
        <w:tc>
          <w:tcPr>
            <w:tcW w:w="941" w:type="pct"/>
            <w:gridSpan w:val="2"/>
            <w:vMerge w:val="restart"/>
          </w:tcPr>
          <w:p w:rsidR="00BE10B1" w:rsidRPr="009C43A0" w:rsidRDefault="00BE10B1" w:rsidP="00A16245">
            <w:pPr>
              <w:spacing w:after="0" w:line="240" w:lineRule="auto"/>
              <w:rPr>
                <w:rFonts w:ascii="Times New Roman" w:hAnsi="Times New Roman"/>
                <w:b/>
                <w:bCs/>
              </w:rPr>
            </w:pPr>
            <w:r w:rsidRPr="009C43A0">
              <w:rPr>
                <w:rFonts w:ascii="Times New Roman" w:hAnsi="Times New Roman"/>
                <w:b/>
                <w:bCs/>
              </w:rPr>
              <w:t>Тема 1.4.</w:t>
            </w:r>
          </w:p>
          <w:p w:rsidR="00BE10B1" w:rsidRPr="009C43A0" w:rsidRDefault="00BE10B1" w:rsidP="00A16245">
            <w:pPr>
              <w:spacing w:after="0" w:line="240" w:lineRule="auto"/>
              <w:rPr>
                <w:rFonts w:ascii="Times New Roman" w:hAnsi="Times New Roman"/>
                <w:b/>
                <w:bCs/>
                <w:i/>
              </w:rPr>
            </w:pPr>
            <w:r w:rsidRPr="009C43A0">
              <w:rPr>
                <w:rFonts w:ascii="Times New Roman" w:hAnsi="Times New Roman"/>
                <w:b/>
              </w:rPr>
              <w:t>Контрольно-измерительные инстр</w:t>
            </w:r>
            <w:r w:rsidRPr="009C43A0">
              <w:rPr>
                <w:rFonts w:ascii="Times New Roman" w:hAnsi="Times New Roman"/>
                <w:b/>
              </w:rPr>
              <w:t>у</w:t>
            </w:r>
            <w:r w:rsidRPr="009C43A0">
              <w:rPr>
                <w:rFonts w:ascii="Times New Roman" w:hAnsi="Times New Roman"/>
                <w:b/>
              </w:rPr>
              <w:t>менты и техника измер</w:t>
            </w:r>
            <w:r w:rsidRPr="009C43A0">
              <w:rPr>
                <w:rFonts w:ascii="Times New Roman" w:hAnsi="Times New Roman"/>
                <w:b/>
              </w:rPr>
              <w:t>е</w:t>
            </w:r>
            <w:r w:rsidRPr="009C43A0">
              <w:rPr>
                <w:rFonts w:ascii="Times New Roman" w:hAnsi="Times New Roman"/>
                <w:b/>
              </w:rPr>
              <w:t>ния</w:t>
            </w:r>
          </w:p>
        </w:tc>
        <w:tc>
          <w:tcPr>
            <w:tcW w:w="3319" w:type="pct"/>
            <w:gridSpan w:val="2"/>
          </w:tcPr>
          <w:p w:rsidR="00BE10B1" w:rsidRPr="009C43A0" w:rsidRDefault="00BE10B1" w:rsidP="00A16245">
            <w:pPr>
              <w:spacing w:line="240" w:lineRule="auto"/>
              <w:rPr>
                <w:rFonts w:ascii="Times New Roman" w:hAnsi="Times New Roman"/>
                <w:b/>
              </w:rPr>
            </w:pPr>
            <w:r w:rsidRPr="009C43A0">
              <w:rPr>
                <w:rFonts w:ascii="Times New Roman" w:hAnsi="Times New Roman"/>
                <w:b/>
                <w:bCs/>
              </w:rPr>
              <w:t xml:space="preserve">Содержание </w:t>
            </w:r>
          </w:p>
        </w:tc>
        <w:tc>
          <w:tcPr>
            <w:tcW w:w="740" w:type="pct"/>
            <w:vMerge w:val="restar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8033D0">
            <w:pPr>
              <w:pStyle w:val="ae"/>
              <w:numPr>
                <w:ilvl w:val="0"/>
                <w:numId w:val="16"/>
              </w:numPr>
              <w:ind w:left="25" w:hanging="25"/>
              <w:rPr>
                <w:b/>
                <w:sz w:val="22"/>
                <w:szCs w:val="22"/>
              </w:rPr>
            </w:pPr>
            <w:r w:rsidRPr="009C43A0">
              <w:rPr>
                <w:sz w:val="22"/>
                <w:szCs w:val="22"/>
              </w:rPr>
              <w:t>Шкальные инструменты и индикаторы</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8033D0">
            <w:pPr>
              <w:pStyle w:val="ae"/>
              <w:numPr>
                <w:ilvl w:val="0"/>
                <w:numId w:val="16"/>
              </w:numPr>
              <w:ind w:left="25" w:hanging="25"/>
              <w:rPr>
                <w:b/>
                <w:sz w:val="22"/>
                <w:szCs w:val="22"/>
              </w:rPr>
            </w:pPr>
            <w:r w:rsidRPr="009C43A0">
              <w:rPr>
                <w:sz w:val="22"/>
                <w:szCs w:val="22"/>
              </w:rPr>
              <w:t>Проверочные инструменты</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8033D0">
            <w:pPr>
              <w:pStyle w:val="ae"/>
              <w:numPr>
                <w:ilvl w:val="0"/>
                <w:numId w:val="16"/>
              </w:numPr>
              <w:ind w:left="25" w:hanging="25"/>
              <w:rPr>
                <w:b/>
                <w:sz w:val="22"/>
                <w:szCs w:val="22"/>
              </w:rPr>
            </w:pPr>
            <w:r w:rsidRPr="009C43A0">
              <w:rPr>
                <w:sz w:val="22"/>
                <w:szCs w:val="22"/>
              </w:rPr>
              <w:t xml:space="preserve">Предельные калибры и шаблоны </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c>
          <w:tcPr>
            <w:tcW w:w="941" w:type="pct"/>
            <w:gridSpan w:val="2"/>
            <w:vMerge w:val="restart"/>
          </w:tcPr>
          <w:p w:rsidR="00BE10B1" w:rsidRPr="009C43A0" w:rsidRDefault="00BE10B1" w:rsidP="00A16245">
            <w:pPr>
              <w:spacing w:line="240" w:lineRule="auto"/>
              <w:rPr>
                <w:rFonts w:ascii="Times New Roman" w:hAnsi="Times New Roman"/>
                <w:b/>
                <w:bCs/>
              </w:rPr>
            </w:pPr>
            <w:r w:rsidRPr="009C43A0">
              <w:rPr>
                <w:rFonts w:ascii="Times New Roman" w:hAnsi="Times New Roman"/>
                <w:b/>
                <w:bCs/>
              </w:rPr>
              <w:t xml:space="preserve">Тема 1.5. Контроль </w:t>
            </w:r>
            <w:proofErr w:type="spellStart"/>
            <w:r w:rsidRPr="009C43A0">
              <w:rPr>
                <w:rFonts w:ascii="Times New Roman" w:hAnsi="Times New Roman"/>
                <w:b/>
                <w:bCs/>
              </w:rPr>
              <w:t>т</w:t>
            </w:r>
            <w:r w:rsidRPr="009C43A0">
              <w:rPr>
                <w:rFonts w:ascii="Times New Roman" w:hAnsi="Times New Roman"/>
                <w:b/>
                <w:bCs/>
              </w:rPr>
              <w:t>о</w:t>
            </w:r>
            <w:r w:rsidRPr="009C43A0">
              <w:rPr>
                <w:rFonts w:ascii="Times New Roman" w:hAnsi="Times New Roman"/>
                <w:b/>
                <w:bCs/>
              </w:rPr>
              <w:t>карн</w:t>
            </w:r>
            <w:proofErr w:type="gramStart"/>
            <w:r w:rsidRPr="009C43A0">
              <w:rPr>
                <w:rFonts w:ascii="Times New Roman" w:hAnsi="Times New Roman"/>
                <w:b/>
                <w:bCs/>
              </w:rPr>
              <w:t>о</w:t>
            </w:r>
            <w:proofErr w:type="spellEnd"/>
            <w:r w:rsidRPr="009C43A0">
              <w:rPr>
                <w:rFonts w:ascii="Times New Roman" w:hAnsi="Times New Roman"/>
                <w:b/>
                <w:bCs/>
              </w:rPr>
              <w:t>-</w:t>
            </w:r>
            <w:proofErr w:type="gramEnd"/>
            <w:r w:rsidRPr="009C43A0">
              <w:rPr>
                <w:rFonts w:ascii="Times New Roman" w:hAnsi="Times New Roman"/>
                <w:b/>
                <w:bCs/>
              </w:rPr>
              <w:t xml:space="preserve"> карусельных р</w:t>
            </w:r>
            <w:r w:rsidRPr="009C43A0">
              <w:rPr>
                <w:rFonts w:ascii="Times New Roman" w:hAnsi="Times New Roman"/>
                <w:b/>
                <w:bCs/>
              </w:rPr>
              <w:t>а</w:t>
            </w:r>
            <w:r w:rsidRPr="009C43A0">
              <w:rPr>
                <w:rFonts w:ascii="Times New Roman" w:hAnsi="Times New Roman"/>
                <w:b/>
                <w:bCs/>
              </w:rPr>
              <w:t>бот</w:t>
            </w: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b/>
                <w:bCs/>
              </w:rPr>
              <w:t xml:space="preserve">Содержание </w:t>
            </w:r>
          </w:p>
        </w:tc>
        <w:tc>
          <w:tcPr>
            <w:tcW w:w="740" w:type="pct"/>
            <w:vMerge w:val="restart"/>
            <w:vAlign w:val="center"/>
          </w:tcPr>
          <w:p w:rsidR="00BE10B1" w:rsidRPr="009C43A0" w:rsidRDefault="00BE10B1" w:rsidP="00A16245">
            <w:pPr>
              <w:jc w:val="center"/>
              <w:rPr>
                <w:rFonts w:ascii="Times New Roman" w:hAnsi="Times New Roman"/>
                <w:b/>
              </w:rPr>
            </w:pPr>
          </w:p>
          <w:p w:rsidR="00BE10B1" w:rsidRPr="009C43A0" w:rsidRDefault="00BE10B1" w:rsidP="00A16245">
            <w:pPr>
              <w:jc w:val="center"/>
              <w:rPr>
                <w:rFonts w:ascii="Times New Roman" w:hAnsi="Times New Roman"/>
                <w:b/>
              </w:rPr>
            </w:pPr>
            <w:r w:rsidRPr="009C43A0">
              <w:rPr>
                <w:rFonts w:ascii="Times New Roman" w:hAnsi="Times New Roman"/>
                <w:b/>
              </w:rPr>
              <w:t>6</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rPr>
              <w:t>1. Назначение, правила применения и устройство контрольно</w:t>
            </w:r>
            <w:r w:rsidRPr="009C43A0">
              <w:rPr>
                <w:rFonts w:ascii="Times New Roman" w:hAnsi="Times New Roman"/>
              </w:rPr>
              <w:softHyphen/>
              <w:t>-измерительных инструментов, обесп</w:t>
            </w:r>
            <w:r w:rsidRPr="009C43A0">
              <w:rPr>
                <w:rFonts w:ascii="Times New Roman" w:hAnsi="Times New Roman"/>
              </w:rPr>
              <w:t>е</w:t>
            </w:r>
            <w:r w:rsidRPr="009C43A0">
              <w:rPr>
                <w:rFonts w:ascii="Times New Roman" w:hAnsi="Times New Roman"/>
              </w:rPr>
              <w:t>чивающих погрешность не ниже 0,05 мм на токарно-карусельных станках</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rPr>
              <w:t>2.Правила обмера деталей измерительными инструментами при выполнении токарно-карусельных работ</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rPr>
              <w:t>3. Основные виды и причины брака, способы предупреждения и устранения при выполнении токарно-карусельных работ</w:t>
            </w:r>
          </w:p>
        </w:tc>
        <w:tc>
          <w:tcPr>
            <w:tcW w:w="740" w:type="pct"/>
            <w:vMerge/>
            <w:vAlign w:val="center"/>
          </w:tcPr>
          <w:p w:rsidR="00BE10B1" w:rsidRPr="009C43A0" w:rsidRDefault="00BE10B1" w:rsidP="00A16245">
            <w:pP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b/>
                <w:bCs/>
              </w:rPr>
              <w:t>В том числе практических занятий и лабораторных работ</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rPr>
            </w:pPr>
            <w:r w:rsidRPr="009C43A0">
              <w:rPr>
                <w:rFonts w:ascii="Times New Roman" w:hAnsi="Times New Roman"/>
              </w:rPr>
              <w:t>1. Практическое занятие «Проверка точности размеров канавок на торцовых поверхностях детали»</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2</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rPr>
            </w:pPr>
          </w:p>
        </w:tc>
        <w:tc>
          <w:tcPr>
            <w:tcW w:w="3319" w:type="pct"/>
            <w:gridSpan w:val="2"/>
          </w:tcPr>
          <w:p w:rsidR="00BE10B1" w:rsidRPr="009C43A0" w:rsidRDefault="00BE10B1" w:rsidP="00A16245">
            <w:pPr>
              <w:spacing w:line="240" w:lineRule="auto"/>
              <w:rPr>
                <w:rFonts w:ascii="Times New Roman" w:hAnsi="Times New Roman"/>
                <w:b/>
                <w:i/>
              </w:rPr>
            </w:pPr>
            <w:r w:rsidRPr="009C43A0">
              <w:rPr>
                <w:rFonts w:ascii="Times New Roman" w:hAnsi="Times New Roman"/>
              </w:rPr>
              <w:t>2.Практическое занятие «Измерение межосевого расстояния отверстий одинакового диаметра»</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2</w:t>
            </w:r>
          </w:p>
        </w:tc>
      </w:tr>
      <w:tr w:rsidR="00BE10B1" w:rsidRPr="009C43A0" w:rsidTr="00A16245">
        <w:trPr>
          <w:trHeight w:val="546"/>
        </w:trPr>
        <w:tc>
          <w:tcPr>
            <w:tcW w:w="4260" w:type="pct"/>
            <w:gridSpan w:val="4"/>
          </w:tcPr>
          <w:p w:rsidR="00BE10B1" w:rsidRPr="009C43A0" w:rsidRDefault="00BE10B1" w:rsidP="00A16245">
            <w:pPr>
              <w:spacing w:line="240" w:lineRule="auto"/>
              <w:rPr>
                <w:rFonts w:ascii="Times New Roman" w:hAnsi="Times New Roman"/>
                <w:b/>
                <w:i/>
              </w:rPr>
            </w:pPr>
            <w:r w:rsidRPr="009C43A0">
              <w:rPr>
                <w:rFonts w:ascii="Times New Roman" w:hAnsi="Times New Roman"/>
                <w:b/>
                <w:bCs/>
                <w:i/>
              </w:rPr>
              <w:t xml:space="preserve">Самостоятельная учебная работа </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2</w:t>
            </w:r>
            <w:r>
              <w:rPr>
                <w:rFonts w:ascii="Times New Roman" w:hAnsi="Times New Roman"/>
                <w:b/>
              </w:rPr>
              <w:t>8</w:t>
            </w:r>
          </w:p>
        </w:tc>
      </w:tr>
      <w:tr w:rsidR="00BE10B1" w:rsidRPr="009C43A0" w:rsidTr="00A16245">
        <w:trPr>
          <w:trHeight w:val="546"/>
        </w:trPr>
        <w:tc>
          <w:tcPr>
            <w:tcW w:w="4260" w:type="pct"/>
            <w:gridSpan w:val="4"/>
          </w:tcPr>
          <w:p w:rsidR="00BE10B1" w:rsidRPr="009C43A0" w:rsidRDefault="00BE10B1" w:rsidP="00A16245">
            <w:pPr>
              <w:spacing w:after="0" w:line="240" w:lineRule="auto"/>
              <w:rPr>
                <w:rFonts w:ascii="Times New Roman" w:hAnsi="Times New Roman"/>
                <w:b/>
                <w:sz w:val="24"/>
                <w:szCs w:val="24"/>
              </w:rPr>
            </w:pPr>
            <w:r>
              <w:rPr>
                <w:rFonts w:ascii="Times New Roman" w:hAnsi="Times New Roman"/>
                <w:b/>
                <w:bCs/>
                <w:sz w:val="24"/>
                <w:szCs w:val="24"/>
              </w:rPr>
              <w:t>Учебная практика</w:t>
            </w:r>
          </w:p>
          <w:p w:rsidR="00BE10B1" w:rsidRPr="009C43A0" w:rsidRDefault="00BE10B1" w:rsidP="00A16245">
            <w:pPr>
              <w:spacing w:line="240" w:lineRule="auto"/>
              <w:rPr>
                <w:rFonts w:ascii="Times New Roman" w:hAnsi="Times New Roman"/>
                <w:b/>
                <w:bCs/>
                <w:i/>
              </w:rPr>
            </w:pPr>
            <w:r w:rsidRPr="009C43A0">
              <w:rPr>
                <w:rFonts w:ascii="Times New Roman" w:hAnsi="Times New Roman"/>
                <w:i/>
                <w:sz w:val="24"/>
                <w:szCs w:val="24"/>
              </w:rPr>
              <w:t>Примерная тематика  определяется образовательной организации</w:t>
            </w:r>
          </w:p>
        </w:tc>
        <w:tc>
          <w:tcPr>
            <w:tcW w:w="740" w:type="pct"/>
            <w:vAlign w:val="center"/>
          </w:tcPr>
          <w:p w:rsidR="00BE10B1" w:rsidRPr="009C43A0" w:rsidRDefault="00BE10B1" w:rsidP="00A16245">
            <w:pPr>
              <w:jc w:val="center"/>
              <w:rPr>
                <w:rFonts w:ascii="Times New Roman" w:hAnsi="Times New Roman"/>
                <w:b/>
              </w:rPr>
            </w:pPr>
            <w:r>
              <w:rPr>
                <w:rFonts w:ascii="Times New Roman" w:hAnsi="Times New Roman"/>
                <w:b/>
              </w:rPr>
              <w:t>36</w:t>
            </w:r>
          </w:p>
        </w:tc>
      </w:tr>
      <w:tr w:rsidR="00BE10B1" w:rsidRPr="009C43A0" w:rsidTr="00A16245">
        <w:tc>
          <w:tcPr>
            <w:tcW w:w="4260" w:type="pct"/>
            <w:gridSpan w:val="4"/>
          </w:tcPr>
          <w:p w:rsidR="00BE10B1" w:rsidRPr="009C43A0" w:rsidRDefault="00BE10B1" w:rsidP="00A16245">
            <w:pPr>
              <w:spacing w:after="0" w:line="240" w:lineRule="auto"/>
              <w:rPr>
                <w:rFonts w:ascii="Times New Roman" w:hAnsi="Times New Roman"/>
                <w:b/>
                <w:i/>
              </w:rPr>
            </w:pPr>
            <w:r w:rsidRPr="009C43A0">
              <w:rPr>
                <w:rFonts w:ascii="Times New Roman" w:hAnsi="Times New Roman"/>
                <w:b/>
                <w:bCs/>
                <w:i/>
              </w:rPr>
              <w:lastRenderedPageBreak/>
              <w:t xml:space="preserve">Производственная практика </w:t>
            </w:r>
          </w:p>
          <w:p w:rsidR="00BE10B1" w:rsidRPr="009C43A0" w:rsidRDefault="00BE10B1" w:rsidP="00A16245">
            <w:pPr>
              <w:spacing w:after="0" w:line="240" w:lineRule="auto"/>
              <w:rPr>
                <w:rFonts w:ascii="Times New Roman" w:hAnsi="Times New Roman"/>
                <w:b/>
                <w:bCs/>
                <w:i/>
              </w:rPr>
            </w:pPr>
            <w:r w:rsidRPr="009C43A0">
              <w:rPr>
                <w:rFonts w:ascii="Times New Roman" w:hAnsi="Times New Roman"/>
                <w:b/>
                <w:bCs/>
                <w:i/>
              </w:rPr>
              <w:t xml:space="preserve">Виды работ </w:t>
            </w:r>
          </w:p>
          <w:p w:rsidR="00BE10B1" w:rsidRPr="009C43A0" w:rsidRDefault="00BE10B1" w:rsidP="008033D0">
            <w:pPr>
              <w:numPr>
                <w:ilvl w:val="0"/>
                <w:numId w:val="12"/>
              </w:numPr>
              <w:spacing w:after="0"/>
              <w:rPr>
                <w:rFonts w:ascii="Times New Roman" w:hAnsi="Times New Roman"/>
              </w:rPr>
            </w:pPr>
            <w:r w:rsidRPr="009C43A0">
              <w:rPr>
                <w:rFonts w:ascii="Times New Roman" w:hAnsi="Times New Roman"/>
              </w:rPr>
              <w:t>Токарно-карусельная обработка деталей по заданным параметрам</w:t>
            </w:r>
          </w:p>
          <w:p w:rsidR="00BE10B1" w:rsidRPr="009C43A0" w:rsidRDefault="00BE10B1" w:rsidP="008033D0">
            <w:pPr>
              <w:numPr>
                <w:ilvl w:val="0"/>
                <w:numId w:val="12"/>
              </w:numPr>
              <w:spacing w:after="0"/>
              <w:rPr>
                <w:rFonts w:ascii="Times New Roman" w:hAnsi="Times New Roman"/>
              </w:rPr>
            </w:pPr>
            <w:r w:rsidRPr="009C43A0">
              <w:rPr>
                <w:rFonts w:ascii="Times New Roman" w:hAnsi="Times New Roman"/>
              </w:rPr>
              <w:t>Выполнение операции по обточке и расточке цилиндрических, конических и фасонных поверхностей с использованием в работе нескольких суппортов одновременно</w:t>
            </w:r>
          </w:p>
          <w:p w:rsidR="00BE10B1" w:rsidRPr="009C43A0" w:rsidRDefault="00BE10B1" w:rsidP="008033D0">
            <w:pPr>
              <w:numPr>
                <w:ilvl w:val="0"/>
                <w:numId w:val="12"/>
              </w:numPr>
              <w:spacing w:after="0"/>
              <w:rPr>
                <w:rFonts w:ascii="Times New Roman" w:hAnsi="Times New Roman"/>
              </w:rPr>
            </w:pPr>
            <w:r w:rsidRPr="009C43A0">
              <w:rPr>
                <w:rFonts w:ascii="Times New Roman" w:hAnsi="Times New Roman"/>
              </w:rPr>
              <w:t>Токарные работы методом совмещенной плазменно-механической обработки под руководством токаря-карусельщика более высокой квалификации</w:t>
            </w:r>
          </w:p>
          <w:p w:rsidR="00BE10B1" w:rsidRPr="009C43A0" w:rsidRDefault="00BE10B1" w:rsidP="008033D0">
            <w:pPr>
              <w:numPr>
                <w:ilvl w:val="0"/>
                <w:numId w:val="12"/>
              </w:numPr>
              <w:spacing w:after="0"/>
              <w:rPr>
                <w:rFonts w:ascii="Times New Roman" w:hAnsi="Times New Roman"/>
              </w:rPr>
            </w:pPr>
            <w:r w:rsidRPr="009C43A0">
              <w:rPr>
                <w:rFonts w:ascii="Times New Roman" w:hAnsi="Times New Roman"/>
              </w:rPr>
              <w:t xml:space="preserve">Подъем и </w:t>
            </w:r>
            <w:proofErr w:type="spellStart"/>
            <w:r w:rsidRPr="009C43A0">
              <w:rPr>
                <w:rFonts w:ascii="Times New Roman" w:hAnsi="Times New Roman"/>
              </w:rPr>
              <w:t>перемещениезаготовок</w:t>
            </w:r>
            <w:proofErr w:type="spellEnd"/>
            <w:r w:rsidRPr="009C43A0">
              <w:rPr>
                <w:rFonts w:ascii="Times New Roman" w:hAnsi="Times New Roman"/>
              </w:rPr>
              <w:t xml:space="preserve"> в соответствии со схемами </w:t>
            </w:r>
            <w:proofErr w:type="spellStart"/>
            <w:r w:rsidRPr="009C43A0">
              <w:rPr>
                <w:rFonts w:ascii="Times New Roman" w:hAnsi="Times New Roman"/>
              </w:rPr>
              <w:t>строповки</w:t>
            </w:r>
            <w:proofErr w:type="spellEnd"/>
            <w:r w:rsidRPr="009C43A0">
              <w:rPr>
                <w:rFonts w:ascii="Times New Roman" w:hAnsi="Times New Roman"/>
              </w:rPr>
              <w:t>.</w:t>
            </w:r>
          </w:p>
          <w:p w:rsidR="00BE10B1" w:rsidRPr="009C43A0" w:rsidRDefault="00BE10B1" w:rsidP="008033D0">
            <w:pPr>
              <w:numPr>
                <w:ilvl w:val="0"/>
                <w:numId w:val="12"/>
              </w:numPr>
              <w:spacing w:after="0"/>
              <w:rPr>
                <w:rFonts w:ascii="Times New Roman" w:hAnsi="Times New Roman"/>
              </w:rPr>
            </w:pPr>
            <w:proofErr w:type="gramStart"/>
            <w:r w:rsidRPr="009C43A0">
              <w:rPr>
                <w:rFonts w:ascii="Times New Roman" w:hAnsi="Times New Roman"/>
              </w:rPr>
              <w:t>Предварительная обработка втулок цилиндрических и фланцев диаметром свыше 750 мм, дисков и диафрагм турбин, ма</w:t>
            </w:r>
            <w:r w:rsidRPr="009C43A0">
              <w:rPr>
                <w:rFonts w:ascii="Times New Roman" w:hAnsi="Times New Roman"/>
              </w:rPr>
              <w:t>с</w:t>
            </w:r>
            <w:r w:rsidRPr="009C43A0">
              <w:rPr>
                <w:rFonts w:ascii="Times New Roman" w:hAnsi="Times New Roman"/>
              </w:rPr>
              <w:t xml:space="preserve">ляных полостей и торцов, обойм судовых подшипников из двух половин, опор скользящих и ступиц судовых подшипников из двух половин, пресс- форм и конусов малой доменной печи, шестерен цилиндрических, шкивов гладких, </w:t>
            </w:r>
            <w:proofErr w:type="spellStart"/>
            <w:r w:rsidRPr="009C43A0">
              <w:rPr>
                <w:rFonts w:ascii="Times New Roman" w:hAnsi="Times New Roman"/>
              </w:rPr>
              <w:t>ободов</w:t>
            </w:r>
            <w:proofErr w:type="spellEnd"/>
            <w:r w:rsidRPr="009C43A0">
              <w:rPr>
                <w:rFonts w:ascii="Times New Roman" w:hAnsi="Times New Roman"/>
              </w:rPr>
              <w:t xml:space="preserve"> и муфт диаметром свыше 750 до 2000 мм, шестерен конических наружным диаметром до 2000 мм.</w:t>
            </w:r>
            <w:proofErr w:type="gramEnd"/>
          </w:p>
          <w:p w:rsidR="00BE10B1" w:rsidRPr="009C43A0" w:rsidRDefault="00BE10B1" w:rsidP="008033D0">
            <w:pPr>
              <w:numPr>
                <w:ilvl w:val="0"/>
                <w:numId w:val="12"/>
              </w:numPr>
              <w:spacing w:after="0"/>
              <w:rPr>
                <w:rFonts w:ascii="Times New Roman" w:hAnsi="Times New Roman"/>
                <w:b/>
                <w:i/>
              </w:rPr>
            </w:pPr>
            <w:r w:rsidRPr="009C43A0">
              <w:rPr>
                <w:rFonts w:ascii="Times New Roman" w:hAnsi="Times New Roman"/>
              </w:rPr>
              <w:t>Полная и окончательная токарная обработка деталей диаметром до 750 мм.</w:t>
            </w:r>
          </w:p>
        </w:tc>
        <w:tc>
          <w:tcPr>
            <w:tcW w:w="740"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96</w:t>
            </w:r>
          </w:p>
        </w:tc>
      </w:tr>
      <w:tr w:rsidR="00BE10B1" w:rsidRPr="009C43A0" w:rsidTr="00A16245">
        <w:tc>
          <w:tcPr>
            <w:tcW w:w="4260" w:type="pct"/>
            <w:gridSpan w:val="4"/>
          </w:tcPr>
          <w:p w:rsidR="00BE10B1" w:rsidRPr="009C43A0" w:rsidRDefault="00BE10B1" w:rsidP="00A16245">
            <w:pPr>
              <w:rPr>
                <w:rFonts w:ascii="Times New Roman" w:hAnsi="Times New Roman"/>
                <w:b/>
                <w:bCs/>
              </w:rPr>
            </w:pPr>
            <w:r w:rsidRPr="009C43A0">
              <w:rPr>
                <w:rFonts w:ascii="Times New Roman" w:hAnsi="Times New Roman"/>
                <w:b/>
                <w:bCs/>
              </w:rPr>
              <w:t>Промежуточная аттестация</w:t>
            </w:r>
          </w:p>
        </w:tc>
        <w:tc>
          <w:tcPr>
            <w:tcW w:w="740" w:type="pct"/>
            <w:vAlign w:val="center"/>
          </w:tcPr>
          <w:p w:rsidR="00BE10B1" w:rsidRPr="009C43A0" w:rsidRDefault="00BE10B1" w:rsidP="00A16245">
            <w:pPr>
              <w:jc w:val="center"/>
              <w:rPr>
                <w:rFonts w:ascii="Times New Roman" w:hAnsi="Times New Roman"/>
                <w:b/>
              </w:rPr>
            </w:pPr>
            <w:r>
              <w:rPr>
                <w:rFonts w:ascii="Times New Roman" w:hAnsi="Times New Roman"/>
                <w:b/>
              </w:rPr>
              <w:t>12</w:t>
            </w:r>
          </w:p>
        </w:tc>
      </w:tr>
      <w:tr w:rsidR="00BE10B1" w:rsidRPr="009C43A0" w:rsidTr="00A16245">
        <w:tc>
          <w:tcPr>
            <w:tcW w:w="4260" w:type="pct"/>
            <w:gridSpan w:val="4"/>
          </w:tcPr>
          <w:p w:rsidR="00BE10B1" w:rsidRPr="009C43A0" w:rsidRDefault="00BE10B1" w:rsidP="00A16245">
            <w:pPr>
              <w:rPr>
                <w:rFonts w:ascii="Times New Roman" w:hAnsi="Times New Roman"/>
                <w:b/>
                <w:bCs/>
              </w:rPr>
            </w:pPr>
            <w:commentRangeStart w:id="12"/>
            <w:r w:rsidRPr="009C43A0">
              <w:rPr>
                <w:rFonts w:ascii="Times New Roman" w:hAnsi="Times New Roman"/>
                <w:b/>
                <w:bCs/>
              </w:rPr>
              <w:t>Всего</w:t>
            </w:r>
            <w:commentRangeEnd w:id="12"/>
            <w:r w:rsidRPr="009C43A0">
              <w:rPr>
                <w:rStyle w:val="afffff5"/>
                <w:rFonts w:ascii="Times New Roman" w:hAnsi="Times New Roman"/>
                <w:szCs w:val="16"/>
              </w:rPr>
              <w:commentReference w:id="12"/>
            </w:r>
          </w:p>
        </w:tc>
        <w:tc>
          <w:tcPr>
            <w:tcW w:w="740" w:type="pct"/>
            <w:vAlign w:val="center"/>
          </w:tcPr>
          <w:p w:rsidR="00BE10B1" w:rsidRPr="009C43A0" w:rsidRDefault="00BE10B1" w:rsidP="00A16245">
            <w:pPr>
              <w:jc w:val="center"/>
              <w:rPr>
                <w:rFonts w:ascii="Times New Roman" w:hAnsi="Times New Roman"/>
                <w:b/>
              </w:rPr>
            </w:pPr>
            <w:r>
              <w:rPr>
                <w:rFonts w:ascii="Times New Roman" w:hAnsi="Times New Roman"/>
                <w:b/>
              </w:rPr>
              <w:t>268</w:t>
            </w:r>
          </w:p>
        </w:tc>
      </w:tr>
    </w:tbl>
    <w:p w:rsidR="00BE10B1" w:rsidRPr="009C43A0" w:rsidRDefault="00BE10B1" w:rsidP="00BE10B1">
      <w:pPr>
        <w:suppressAutoHyphens/>
        <w:rPr>
          <w:rFonts w:ascii="Times New Roman" w:hAnsi="Times New Roman"/>
          <w:i/>
        </w:rPr>
      </w:pPr>
    </w:p>
    <w:p w:rsidR="00BE10B1" w:rsidRPr="009C43A0" w:rsidRDefault="00BE10B1" w:rsidP="00BE10B1">
      <w:pPr>
        <w:rPr>
          <w:rFonts w:ascii="Times New Roman" w:hAnsi="Times New Roman"/>
          <w:i/>
        </w:rPr>
        <w:sectPr w:rsidR="00BE10B1" w:rsidRPr="009C43A0" w:rsidSect="00DC23D6">
          <w:pgSz w:w="16840" w:h="11907" w:orient="landscape"/>
          <w:pgMar w:top="851" w:right="1134" w:bottom="426" w:left="992" w:header="709" w:footer="709" w:gutter="0"/>
          <w:cols w:space="720"/>
        </w:sectPr>
      </w:pPr>
    </w:p>
    <w:p w:rsidR="00BE10B1" w:rsidRPr="009C43A0" w:rsidRDefault="00BE10B1" w:rsidP="00BE10B1">
      <w:pPr>
        <w:spacing w:after="0"/>
        <w:outlineLvl w:val="0"/>
        <w:rPr>
          <w:rFonts w:ascii="Times New Roman" w:hAnsi="Times New Roman"/>
          <w:b/>
          <w:bCs/>
        </w:rPr>
      </w:pPr>
      <w:r w:rsidRPr="009C43A0">
        <w:rPr>
          <w:rFonts w:ascii="Times New Roman" w:hAnsi="Times New Roman"/>
          <w:b/>
          <w:bCs/>
        </w:rPr>
        <w:lastRenderedPageBreak/>
        <w:t>3. УСЛОВИЯ РЕАЛИЗАЦИИ ПРОГРАММЫ ПРОФЕССИОНАЛЬНОГО  МОДУЛЯ</w:t>
      </w:r>
    </w:p>
    <w:p w:rsidR="00BE10B1" w:rsidRDefault="00BE10B1" w:rsidP="00BE10B1">
      <w:pPr>
        <w:spacing w:after="0" w:line="240" w:lineRule="auto"/>
        <w:jc w:val="both"/>
        <w:rPr>
          <w:rFonts w:ascii="Times New Roman" w:hAnsi="Times New Roman"/>
          <w:bCs/>
          <w:sz w:val="24"/>
          <w:szCs w:val="24"/>
        </w:rPr>
      </w:pPr>
    </w:p>
    <w:p w:rsidR="00BE10B1" w:rsidRDefault="00BE10B1" w:rsidP="00BE10B1">
      <w:pPr>
        <w:spacing w:after="0" w:line="240" w:lineRule="auto"/>
        <w:jc w:val="both"/>
        <w:rPr>
          <w:rFonts w:ascii="Times New Roman" w:hAnsi="Times New Roman"/>
          <w:bCs/>
          <w:sz w:val="24"/>
          <w:szCs w:val="24"/>
        </w:rPr>
      </w:pPr>
    </w:p>
    <w:p w:rsidR="00BE10B1" w:rsidRPr="00EA1E1C" w:rsidRDefault="00BE10B1" w:rsidP="00BE10B1">
      <w:pPr>
        <w:spacing w:after="0" w:line="240" w:lineRule="auto"/>
        <w:ind w:firstLine="709"/>
        <w:jc w:val="both"/>
        <w:rPr>
          <w:rFonts w:ascii="Times New Roman" w:hAnsi="Times New Roman"/>
          <w:b/>
          <w:bCs/>
          <w:sz w:val="24"/>
          <w:szCs w:val="24"/>
        </w:rPr>
      </w:pPr>
      <w:r w:rsidRPr="00EA1E1C">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BE10B1" w:rsidRPr="00EA1E1C" w:rsidRDefault="00BE10B1" w:rsidP="00BE10B1">
      <w:pPr>
        <w:spacing w:after="80"/>
        <w:jc w:val="both"/>
        <w:rPr>
          <w:rFonts w:ascii="Times New Roman" w:hAnsi="Times New Roman"/>
          <w:sz w:val="24"/>
        </w:rPr>
      </w:pPr>
    </w:p>
    <w:p w:rsidR="00BE10B1" w:rsidRPr="00EA1E1C" w:rsidRDefault="00BE10B1" w:rsidP="00BE10B1">
      <w:pPr>
        <w:suppressAutoHyphens/>
        <w:spacing w:after="0" w:line="240" w:lineRule="auto"/>
        <w:ind w:firstLine="709"/>
        <w:jc w:val="both"/>
        <w:rPr>
          <w:rFonts w:ascii="Times New Roman" w:hAnsi="Times New Roman"/>
          <w:bCs/>
          <w:sz w:val="24"/>
          <w:szCs w:val="24"/>
        </w:rPr>
      </w:pPr>
      <w:r w:rsidRPr="00EA1E1C">
        <w:rPr>
          <w:rFonts w:ascii="Times New Roman" w:hAnsi="Times New Roman"/>
          <w:b/>
          <w:sz w:val="24"/>
          <w:szCs w:val="24"/>
        </w:rPr>
        <w:t>Кабинет «</w:t>
      </w:r>
      <w:r w:rsidRPr="00232690">
        <w:rPr>
          <w:rFonts w:ascii="Times New Roman" w:hAnsi="Times New Roman"/>
          <w:b/>
          <w:sz w:val="24"/>
          <w:szCs w:val="24"/>
        </w:rPr>
        <w:t>Технология металлообработки</w:t>
      </w:r>
      <w:r w:rsidRPr="00EA1E1C">
        <w:rPr>
          <w:rFonts w:ascii="Times New Roman" w:hAnsi="Times New Roman"/>
          <w:b/>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оснащенный оборудованием:</w:t>
      </w:r>
    </w:p>
    <w:p w:rsidR="00BE10B1" w:rsidRDefault="00BE10B1" w:rsidP="00BE10B1">
      <w:pPr>
        <w:spacing w:after="0" w:line="240" w:lineRule="auto"/>
        <w:jc w:val="both"/>
        <w:rPr>
          <w:rFonts w:ascii="Times New Roman" w:hAnsi="Times New Roman"/>
          <w:bCs/>
          <w:sz w:val="24"/>
          <w:szCs w:val="24"/>
        </w:rPr>
      </w:pP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bCs/>
          <w:sz w:val="24"/>
          <w:szCs w:val="24"/>
        </w:rPr>
        <w:t xml:space="preserve">-   </w:t>
      </w:r>
      <w:r w:rsidRPr="009C43A0">
        <w:rPr>
          <w:rFonts w:ascii="Times New Roman" w:hAnsi="Times New Roman"/>
          <w:sz w:val="24"/>
          <w:szCs w:val="24"/>
        </w:rPr>
        <w:t xml:space="preserve">посадочные места по количеству </w:t>
      </w:r>
      <w:proofErr w:type="gramStart"/>
      <w:r w:rsidRPr="009C43A0">
        <w:rPr>
          <w:rFonts w:ascii="Times New Roman" w:hAnsi="Times New Roman"/>
          <w:sz w:val="24"/>
          <w:szCs w:val="24"/>
        </w:rPr>
        <w:t>обучающихся</w:t>
      </w:r>
      <w:proofErr w:type="gramEnd"/>
      <w:r w:rsidRPr="009C43A0">
        <w:rPr>
          <w:rFonts w:ascii="Times New Roman" w:hAnsi="Times New Roman"/>
          <w:sz w:val="24"/>
          <w:szCs w:val="24"/>
        </w:rPr>
        <w:t xml:space="preserve">; </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xml:space="preserve">- </w:t>
      </w:r>
      <w:r>
        <w:rPr>
          <w:rFonts w:ascii="Times New Roman" w:hAnsi="Times New Roman"/>
          <w:sz w:val="24"/>
          <w:szCs w:val="24"/>
        </w:rPr>
        <w:t xml:space="preserve"> </w:t>
      </w:r>
      <w:r w:rsidRPr="009C43A0">
        <w:rPr>
          <w:rFonts w:ascii="Times New Roman" w:hAnsi="Times New Roman"/>
          <w:sz w:val="24"/>
          <w:szCs w:val="24"/>
        </w:rPr>
        <w:t>рабочее место преподавателя;</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комплект учебно-наглядных пособий «Металлорежущие станки» «Технология машин</w:t>
      </w:r>
      <w:r w:rsidRPr="009C43A0">
        <w:rPr>
          <w:rFonts w:ascii="Times New Roman" w:hAnsi="Times New Roman"/>
          <w:sz w:val="24"/>
          <w:szCs w:val="24"/>
        </w:rPr>
        <w:t>о</w:t>
      </w:r>
      <w:r w:rsidRPr="009C43A0">
        <w:rPr>
          <w:rFonts w:ascii="Times New Roman" w:hAnsi="Times New Roman"/>
          <w:sz w:val="24"/>
          <w:szCs w:val="24"/>
        </w:rPr>
        <w:t>строения»; «Основы программирования фрезерных станков с ЧПУ»</w:t>
      </w:r>
    </w:p>
    <w:p w:rsidR="00BE10B1" w:rsidRPr="009C43A0" w:rsidRDefault="00BE10B1" w:rsidP="00BE10B1">
      <w:pPr>
        <w:spacing w:after="0" w:line="240" w:lineRule="auto"/>
        <w:jc w:val="both"/>
        <w:rPr>
          <w:rFonts w:ascii="Times New Roman" w:hAnsi="Times New Roman"/>
          <w:bCs/>
          <w:sz w:val="24"/>
          <w:szCs w:val="24"/>
        </w:rPr>
      </w:pPr>
      <w:r w:rsidRPr="009C43A0">
        <w:rPr>
          <w:rFonts w:ascii="Times New Roman" w:hAnsi="Times New Roman"/>
          <w:sz w:val="24"/>
          <w:szCs w:val="24"/>
        </w:rPr>
        <w:t>-  дидактические средства, модели, плакаты, таблицы, раздаточный материал.</w:t>
      </w:r>
    </w:p>
    <w:p w:rsidR="00BE10B1" w:rsidRPr="009C43A0" w:rsidRDefault="00BE10B1" w:rsidP="00BE10B1">
      <w:pPr>
        <w:pStyle w:val="ae"/>
        <w:spacing w:before="0" w:after="0"/>
        <w:ind w:left="360"/>
        <w:outlineLvl w:val="0"/>
        <w:rPr>
          <w:i/>
          <w:u w:val="single"/>
        </w:rPr>
      </w:pPr>
      <w:r w:rsidRPr="009C43A0">
        <w:rPr>
          <w:i/>
          <w:u w:val="single"/>
        </w:rPr>
        <w:t xml:space="preserve">Технические средства обучения: </w:t>
      </w:r>
    </w:p>
    <w:p w:rsidR="00BE10B1" w:rsidRPr="009C43A0" w:rsidRDefault="00BE10B1" w:rsidP="00BE10B1">
      <w:pPr>
        <w:pStyle w:val="ae"/>
        <w:spacing w:before="0" w:after="0"/>
        <w:ind w:left="360"/>
        <w:outlineLvl w:val="0"/>
      </w:pPr>
      <w:r w:rsidRPr="009C43A0">
        <w:t xml:space="preserve">Проектор </w:t>
      </w:r>
      <w:proofErr w:type="spellStart"/>
      <w:r w:rsidRPr="009C43A0">
        <w:t>мультимедийный</w:t>
      </w:r>
      <w:proofErr w:type="spellEnd"/>
      <w:r w:rsidRPr="009C43A0">
        <w:t xml:space="preserve"> </w:t>
      </w:r>
    </w:p>
    <w:p w:rsidR="00BE10B1" w:rsidRPr="009C43A0" w:rsidRDefault="00BE10B1" w:rsidP="00BE10B1">
      <w:pPr>
        <w:pStyle w:val="ae"/>
        <w:spacing w:before="0" w:after="0"/>
        <w:ind w:left="360"/>
      </w:pPr>
      <w:r w:rsidRPr="009C43A0">
        <w:t>Доска одноэлементная белая</w:t>
      </w:r>
    </w:p>
    <w:p w:rsidR="00BE10B1" w:rsidRPr="009C43A0" w:rsidRDefault="00BE10B1" w:rsidP="00BE10B1">
      <w:pPr>
        <w:pStyle w:val="ae"/>
        <w:spacing w:before="0" w:after="0"/>
        <w:ind w:left="360"/>
      </w:pPr>
      <w:r w:rsidRPr="009C43A0">
        <w:t xml:space="preserve">Документ-камера </w:t>
      </w:r>
    </w:p>
    <w:p w:rsidR="00BE10B1" w:rsidRPr="009C43A0" w:rsidRDefault="00BE10B1" w:rsidP="00BE10B1">
      <w:pPr>
        <w:pStyle w:val="ae"/>
        <w:spacing w:before="0" w:after="0"/>
        <w:ind w:left="360"/>
      </w:pPr>
      <w:proofErr w:type="spellStart"/>
      <w:r w:rsidRPr="009C43A0">
        <w:t>Оверхед</w:t>
      </w:r>
      <w:proofErr w:type="spellEnd"/>
      <w:r w:rsidRPr="009C43A0">
        <w:t xml:space="preserve"> – проектор </w:t>
      </w:r>
    </w:p>
    <w:p w:rsidR="00BE10B1" w:rsidRPr="009C43A0" w:rsidRDefault="00BE10B1" w:rsidP="00BE10B1">
      <w:pPr>
        <w:pStyle w:val="ae"/>
        <w:spacing w:before="0" w:after="0"/>
        <w:ind w:left="360"/>
      </w:pPr>
      <w:r w:rsidRPr="009C43A0">
        <w:t xml:space="preserve">Компьютеры </w:t>
      </w:r>
    </w:p>
    <w:p w:rsidR="00BE10B1" w:rsidRPr="009C43A0" w:rsidRDefault="00BE10B1" w:rsidP="00BE10B1">
      <w:pPr>
        <w:pStyle w:val="ae"/>
        <w:spacing w:before="0" w:after="0"/>
        <w:ind w:left="360"/>
      </w:pPr>
      <w:r w:rsidRPr="009C43A0">
        <w:t xml:space="preserve">Интегрированный </w:t>
      </w:r>
      <w:r w:rsidRPr="009C43A0">
        <w:rPr>
          <w:lang w:val="en-US"/>
        </w:rPr>
        <w:t>CAD</w:t>
      </w:r>
      <w:r w:rsidRPr="009C43A0">
        <w:t>\</w:t>
      </w:r>
      <w:r w:rsidRPr="009C43A0">
        <w:rPr>
          <w:lang w:val="en-US"/>
        </w:rPr>
        <w:t>CAM</w:t>
      </w:r>
      <w:r w:rsidRPr="009C43A0">
        <w:t>\</w:t>
      </w:r>
      <w:r w:rsidRPr="009C43A0">
        <w:rPr>
          <w:lang w:val="en-US"/>
        </w:rPr>
        <w:t>CAPP</w:t>
      </w:r>
      <w:r w:rsidRPr="009C43A0">
        <w:t xml:space="preserve"> комплекс «</w:t>
      </w:r>
      <w:r w:rsidRPr="009C43A0">
        <w:rPr>
          <w:lang w:val="en-US"/>
        </w:rPr>
        <w:t>ADEM</w:t>
      </w:r>
      <w:r w:rsidRPr="009C43A0">
        <w:t>»</w:t>
      </w:r>
    </w:p>
    <w:p w:rsidR="00BE10B1" w:rsidRPr="009C43A0" w:rsidRDefault="00BE10B1" w:rsidP="00BE10B1">
      <w:pPr>
        <w:pStyle w:val="ae"/>
        <w:spacing w:before="0" w:after="0"/>
        <w:ind w:left="360"/>
      </w:pPr>
      <w:r w:rsidRPr="009C43A0">
        <w:t xml:space="preserve">Принтер </w:t>
      </w:r>
    </w:p>
    <w:p w:rsidR="00BE10B1" w:rsidRPr="009C43A0" w:rsidRDefault="00BE10B1" w:rsidP="00BE10B1">
      <w:pPr>
        <w:pStyle w:val="ae"/>
        <w:spacing w:before="0" w:after="0"/>
        <w:ind w:left="360"/>
      </w:pPr>
      <w:r w:rsidRPr="009C43A0">
        <w:t>Программное обеспечение МТ</w:t>
      </w:r>
      <w:proofErr w:type="gramStart"/>
      <w:r w:rsidRPr="009C43A0">
        <w:t>S</w:t>
      </w:r>
      <w:proofErr w:type="gramEnd"/>
      <w:r w:rsidRPr="009C43A0">
        <w:t xml:space="preserve"> (для моделирования и оптимизации процессов обр</w:t>
      </w:r>
      <w:r w:rsidRPr="009C43A0">
        <w:t>а</w:t>
      </w:r>
      <w:r w:rsidRPr="009C43A0">
        <w:t>ботки деталей)</w:t>
      </w:r>
    </w:p>
    <w:p w:rsidR="00BE10B1" w:rsidRPr="009C43A0" w:rsidRDefault="00BE10B1" w:rsidP="00BE10B1">
      <w:pPr>
        <w:pStyle w:val="ae"/>
        <w:spacing w:before="0" w:after="0"/>
        <w:ind w:left="360"/>
      </w:pPr>
      <w:r w:rsidRPr="009C43A0">
        <w:t>Экран на штативе</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Pr="00EA1E1C" w:rsidRDefault="00BE10B1" w:rsidP="00BE10B1">
      <w:pPr>
        <w:suppressAutoHyphens/>
        <w:spacing w:after="0" w:line="240" w:lineRule="auto"/>
        <w:ind w:firstLine="709"/>
        <w:jc w:val="both"/>
        <w:rPr>
          <w:rFonts w:ascii="Times New Roman" w:hAnsi="Times New Roman"/>
          <w:bCs/>
          <w:sz w:val="24"/>
          <w:szCs w:val="24"/>
        </w:rPr>
      </w:pPr>
      <w:r>
        <w:rPr>
          <w:rFonts w:ascii="Times New Roman" w:hAnsi="Times New Roman"/>
          <w:b/>
          <w:sz w:val="24"/>
          <w:szCs w:val="24"/>
        </w:rPr>
        <w:t xml:space="preserve">Лаборатория </w:t>
      </w:r>
      <w:r w:rsidRPr="00EA1E1C">
        <w:rPr>
          <w:rFonts w:ascii="Times New Roman" w:hAnsi="Times New Roman"/>
          <w:b/>
          <w:sz w:val="24"/>
          <w:szCs w:val="24"/>
        </w:rPr>
        <w:t>«</w:t>
      </w:r>
      <w:r w:rsidRPr="00E0408E">
        <w:rPr>
          <w:rFonts w:ascii="Times New Roman" w:hAnsi="Times New Roman"/>
          <w:b/>
          <w:sz w:val="24"/>
          <w:szCs w:val="24"/>
        </w:rPr>
        <w:t>Программно</w:t>
      </w:r>
      <w:r>
        <w:rPr>
          <w:rFonts w:ascii="Times New Roman" w:hAnsi="Times New Roman"/>
          <w:b/>
          <w:sz w:val="24"/>
          <w:szCs w:val="24"/>
        </w:rPr>
        <w:t>е</w:t>
      </w:r>
      <w:r w:rsidRPr="00E0408E">
        <w:rPr>
          <w:rFonts w:ascii="Times New Roman" w:hAnsi="Times New Roman"/>
          <w:b/>
          <w:sz w:val="24"/>
          <w:szCs w:val="24"/>
        </w:rPr>
        <w:t xml:space="preserve"> управлени</w:t>
      </w:r>
      <w:r>
        <w:rPr>
          <w:rFonts w:ascii="Times New Roman" w:hAnsi="Times New Roman"/>
          <w:b/>
          <w:sz w:val="24"/>
          <w:szCs w:val="24"/>
        </w:rPr>
        <w:t>е</w:t>
      </w:r>
      <w:r w:rsidRPr="00E0408E">
        <w:rPr>
          <w:rFonts w:ascii="Times New Roman" w:hAnsi="Times New Roman"/>
          <w:b/>
          <w:sz w:val="24"/>
          <w:szCs w:val="24"/>
        </w:rPr>
        <w:t xml:space="preserve"> станками</w:t>
      </w:r>
      <w:r>
        <w:rPr>
          <w:rFonts w:ascii="Times New Roman" w:hAnsi="Times New Roman"/>
          <w:b/>
          <w:sz w:val="24"/>
          <w:szCs w:val="24"/>
        </w:rPr>
        <w:t xml:space="preserve"> с ЧПУ</w:t>
      </w:r>
      <w:r w:rsidRPr="00EA1E1C">
        <w:rPr>
          <w:rFonts w:ascii="Times New Roman" w:hAnsi="Times New Roman"/>
          <w:b/>
          <w:sz w:val="24"/>
          <w:szCs w:val="24"/>
        </w:rPr>
        <w:t>»</w:t>
      </w:r>
      <w:r w:rsidRPr="00EA1E1C">
        <w:rPr>
          <w:rFonts w:ascii="Times New Roman" w:hAnsi="Times New Roman"/>
          <w:b/>
          <w:i/>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w:t>
      </w:r>
      <w:r>
        <w:rPr>
          <w:rFonts w:ascii="Times New Roman" w:hAnsi="Times New Roman"/>
          <w:bCs/>
          <w:sz w:val="24"/>
          <w:szCs w:val="24"/>
        </w:rPr>
        <w:t>ая</w:t>
      </w:r>
      <w:r w:rsidRPr="00EA1E1C">
        <w:rPr>
          <w:rFonts w:ascii="Times New Roman" w:hAnsi="Times New Roman"/>
          <w:bCs/>
          <w:sz w:val="24"/>
          <w:szCs w:val="24"/>
        </w:rPr>
        <w:t xml:space="preserve"> в соответствии с п. 6.1.2.1.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Pr="00EA1E1C" w:rsidRDefault="00BE10B1" w:rsidP="00BE10B1">
      <w:pPr>
        <w:suppressAutoHyphens/>
        <w:spacing w:after="0" w:line="240" w:lineRule="auto"/>
        <w:ind w:firstLine="709"/>
        <w:jc w:val="both"/>
        <w:rPr>
          <w:rFonts w:ascii="Times New Roman" w:hAnsi="Times New Roman"/>
          <w:bCs/>
          <w:sz w:val="24"/>
          <w:szCs w:val="24"/>
        </w:rPr>
      </w:pPr>
      <w:r>
        <w:rPr>
          <w:rFonts w:ascii="Times New Roman" w:hAnsi="Times New Roman"/>
          <w:b/>
          <w:sz w:val="24"/>
          <w:szCs w:val="24"/>
        </w:rPr>
        <w:t xml:space="preserve">Мастерская </w:t>
      </w:r>
      <w:r w:rsidRPr="00EA1E1C">
        <w:rPr>
          <w:rFonts w:ascii="Times New Roman" w:hAnsi="Times New Roman"/>
          <w:b/>
          <w:sz w:val="24"/>
          <w:szCs w:val="24"/>
        </w:rPr>
        <w:t>«</w:t>
      </w:r>
      <w:r>
        <w:rPr>
          <w:rFonts w:ascii="Times New Roman" w:hAnsi="Times New Roman"/>
          <w:b/>
          <w:sz w:val="24"/>
          <w:szCs w:val="24"/>
        </w:rPr>
        <w:t>Механообработка</w:t>
      </w:r>
      <w:r w:rsidRPr="00EA1E1C">
        <w:rPr>
          <w:rFonts w:ascii="Times New Roman" w:hAnsi="Times New Roman"/>
          <w:b/>
          <w:sz w:val="24"/>
          <w:szCs w:val="24"/>
        </w:rPr>
        <w:t>»</w:t>
      </w:r>
      <w:r w:rsidRPr="00EA1E1C">
        <w:rPr>
          <w:rFonts w:ascii="Times New Roman" w:hAnsi="Times New Roman"/>
          <w:b/>
          <w:i/>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w:t>
      </w:r>
      <w:r>
        <w:rPr>
          <w:rFonts w:ascii="Times New Roman" w:hAnsi="Times New Roman"/>
          <w:bCs/>
          <w:sz w:val="24"/>
          <w:szCs w:val="24"/>
        </w:rPr>
        <w:t>ая</w:t>
      </w:r>
      <w:r w:rsidRPr="00EA1E1C">
        <w:rPr>
          <w:rFonts w:ascii="Times New Roman" w:hAnsi="Times New Roman"/>
          <w:bCs/>
          <w:sz w:val="24"/>
          <w:szCs w:val="24"/>
        </w:rPr>
        <w:t xml:space="preserve"> в соответствии с п. 6.1.2.</w:t>
      </w:r>
      <w:r>
        <w:rPr>
          <w:rFonts w:ascii="Times New Roman" w:hAnsi="Times New Roman"/>
          <w:bCs/>
          <w:sz w:val="24"/>
          <w:szCs w:val="24"/>
        </w:rPr>
        <w:t>2</w:t>
      </w:r>
      <w:r w:rsidRPr="00EA1E1C">
        <w:rPr>
          <w:rFonts w:ascii="Times New Roman" w:hAnsi="Times New Roman"/>
          <w:bCs/>
          <w:sz w:val="24"/>
          <w:szCs w:val="24"/>
        </w:rPr>
        <w:t>.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Default="00BE10B1" w:rsidP="00BE10B1">
      <w:pPr>
        <w:suppressAutoHyphens/>
        <w:spacing w:after="0" w:line="240" w:lineRule="auto"/>
        <w:ind w:firstLine="709"/>
        <w:jc w:val="both"/>
        <w:rPr>
          <w:rFonts w:ascii="Times New Roman" w:hAnsi="Times New Roman"/>
          <w:bCs/>
          <w:sz w:val="24"/>
          <w:szCs w:val="24"/>
          <w:u w:val="single"/>
        </w:rPr>
      </w:pPr>
      <w:r w:rsidRPr="00EA1E1C">
        <w:rPr>
          <w:rFonts w:ascii="Times New Roman" w:hAnsi="Times New Roman"/>
          <w:b/>
          <w:sz w:val="24"/>
          <w:szCs w:val="24"/>
        </w:rPr>
        <w:t>Оснащенные базы практики</w:t>
      </w:r>
      <w:r w:rsidRPr="00EA1E1C">
        <w:rPr>
          <w:rFonts w:ascii="Times New Roman" w:hAnsi="Times New Roman"/>
          <w:bCs/>
          <w:sz w:val="24"/>
          <w:szCs w:val="24"/>
        </w:rPr>
        <w:t xml:space="preserve">, в соответствии с </w:t>
      </w:r>
      <w:proofErr w:type="spellStart"/>
      <w:proofErr w:type="gramStart"/>
      <w:r w:rsidRPr="00EA1E1C">
        <w:rPr>
          <w:rFonts w:ascii="Times New Roman" w:hAnsi="Times New Roman"/>
          <w:bCs/>
          <w:sz w:val="24"/>
          <w:szCs w:val="24"/>
        </w:rPr>
        <w:t>п</w:t>
      </w:r>
      <w:proofErr w:type="spellEnd"/>
      <w:proofErr w:type="gramEnd"/>
      <w:r w:rsidRPr="00EA1E1C">
        <w:rPr>
          <w:rFonts w:ascii="Times New Roman" w:hAnsi="Times New Roman"/>
          <w:bCs/>
          <w:sz w:val="24"/>
          <w:szCs w:val="24"/>
        </w:rPr>
        <w:t xml:space="preserve"> 6.1.2.3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Default="00BE10B1" w:rsidP="00BE10B1">
      <w:pPr>
        <w:suppressAutoHyphens/>
        <w:spacing w:after="0"/>
        <w:ind w:firstLine="709"/>
        <w:jc w:val="both"/>
        <w:rPr>
          <w:rFonts w:ascii="Times New Roman" w:hAnsi="Times New Roman"/>
          <w:bCs/>
          <w:sz w:val="24"/>
          <w:szCs w:val="24"/>
        </w:rPr>
      </w:pPr>
    </w:p>
    <w:p w:rsidR="00BE10B1" w:rsidRDefault="00BE10B1" w:rsidP="00BE10B1">
      <w:pPr>
        <w:spacing w:after="0"/>
        <w:ind w:firstLine="709"/>
        <w:rPr>
          <w:rFonts w:ascii="Times New Roman" w:hAnsi="Times New Roman"/>
          <w:b/>
          <w:bCs/>
          <w:sz w:val="24"/>
          <w:szCs w:val="24"/>
        </w:rPr>
      </w:pPr>
      <w:r w:rsidRPr="009C43A0">
        <w:rPr>
          <w:rFonts w:ascii="Times New Roman" w:hAnsi="Times New Roman"/>
          <w:sz w:val="24"/>
          <w:szCs w:val="24"/>
        </w:rPr>
        <w:br/>
      </w:r>
    </w:p>
    <w:p w:rsidR="00BE10B1" w:rsidRDefault="00BE10B1" w:rsidP="00BE10B1">
      <w:pPr>
        <w:spacing w:after="0" w:line="240" w:lineRule="auto"/>
        <w:rPr>
          <w:rFonts w:ascii="Times New Roman" w:hAnsi="Times New Roman"/>
          <w:b/>
          <w:bCs/>
          <w:sz w:val="24"/>
          <w:szCs w:val="24"/>
        </w:rPr>
      </w:pPr>
      <w:r>
        <w:rPr>
          <w:rFonts w:ascii="Times New Roman" w:hAnsi="Times New Roman"/>
          <w:b/>
          <w:bCs/>
          <w:sz w:val="24"/>
          <w:szCs w:val="24"/>
        </w:rPr>
        <w:br w:type="page"/>
      </w:r>
    </w:p>
    <w:p w:rsidR="00BE10B1" w:rsidRDefault="00BE10B1" w:rsidP="00BE10B1">
      <w:pPr>
        <w:spacing w:after="0"/>
        <w:ind w:firstLine="709"/>
        <w:rPr>
          <w:rFonts w:ascii="Times New Roman" w:hAnsi="Times New Roman"/>
          <w:b/>
          <w:bCs/>
          <w:sz w:val="24"/>
          <w:szCs w:val="24"/>
        </w:rPr>
      </w:pPr>
      <w:r>
        <w:rPr>
          <w:rFonts w:ascii="Times New Roman" w:hAnsi="Times New Roman"/>
          <w:b/>
          <w:bCs/>
          <w:sz w:val="24"/>
          <w:szCs w:val="24"/>
        </w:rPr>
        <w:lastRenderedPageBreak/>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pacing w:after="0"/>
        <w:ind w:firstLine="709"/>
        <w:contextualSpacing/>
        <w:rPr>
          <w:rFonts w:ascii="Times New Roman" w:hAnsi="Times New Roman"/>
          <w:sz w:val="24"/>
          <w:szCs w:val="24"/>
        </w:rPr>
      </w:pPr>
    </w:p>
    <w:p w:rsidR="00BE10B1" w:rsidRPr="003E176F" w:rsidRDefault="00BE10B1" w:rsidP="00BE10B1">
      <w:pPr>
        <w:spacing w:after="0" w:line="240" w:lineRule="auto"/>
        <w:ind w:firstLine="708"/>
        <w:rPr>
          <w:rFonts w:ascii="Times New Roman" w:hAnsi="Times New Roman"/>
          <w:b/>
          <w:bCs/>
          <w:color w:val="000000"/>
          <w:sz w:val="24"/>
          <w:szCs w:val="24"/>
        </w:rPr>
      </w:pPr>
      <w:r w:rsidRPr="003E176F">
        <w:rPr>
          <w:rFonts w:ascii="Times New Roman" w:hAnsi="Times New Roman"/>
          <w:b/>
          <w:bCs/>
          <w:color w:val="000000"/>
          <w:sz w:val="24"/>
          <w:szCs w:val="24"/>
        </w:rPr>
        <w:t>3.2.1. Основные печатные издания</w:t>
      </w:r>
      <w:r w:rsidRPr="003E176F">
        <w:rPr>
          <w:rFonts w:ascii="Times New Roman" w:hAnsi="Times New Roman"/>
          <w:b/>
          <w:bCs/>
          <w:color w:val="000000"/>
          <w:sz w:val="24"/>
          <w:szCs w:val="24"/>
        </w:rPr>
        <w:br/>
      </w:r>
      <w:r w:rsidRPr="003E176F">
        <w:rPr>
          <w:rFonts w:ascii="Times New Roman" w:hAnsi="Times New Roman"/>
          <w:color w:val="000000"/>
          <w:sz w:val="24"/>
          <w:szCs w:val="24"/>
        </w:rPr>
        <w:t xml:space="preserve">1. </w:t>
      </w:r>
      <w:proofErr w:type="spellStart"/>
      <w:r w:rsidRPr="003E176F">
        <w:rPr>
          <w:rFonts w:ascii="Times New Roman" w:hAnsi="Times New Roman"/>
          <w:color w:val="000000"/>
          <w:sz w:val="24"/>
          <w:szCs w:val="24"/>
        </w:rPr>
        <w:t>Багдасарова</w:t>
      </w:r>
      <w:proofErr w:type="spellEnd"/>
      <w:r w:rsidRPr="003E176F">
        <w:rPr>
          <w:rFonts w:ascii="Times New Roman" w:hAnsi="Times New Roman"/>
          <w:color w:val="000000"/>
          <w:sz w:val="24"/>
          <w:szCs w:val="24"/>
        </w:rPr>
        <w:t xml:space="preserve"> Т.А. Технология токарных работ. Изд.5-е. М.: Академия, 2021. </w:t>
      </w:r>
      <w:r w:rsidRPr="003E176F">
        <w:rPr>
          <w:rFonts w:ascii="Times New Roman" w:hAnsi="Times New Roman"/>
          <w:color w:val="000000"/>
          <w:sz w:val="24"/>
          <w:szCs w:val="24"/>
        </w:rPr>
        <w:br/>
        <w:t xml:space="preserve">2. </w:t>
      </w:r>
      <w:proofErr w:type="spellStart"/>
      <w:r w:rsidRPr="003E176F">
        <w:rPr>
          <w:rFonts w:ascii="Times New Roman" w:hAnsi="Times New Roman"/>
          <w:color w:val="000000"/>
          <w:sz w:val="24"/>
          <w:szCs w:val="24"/>
        </w:rPr>
        <w:t>Босинзон</w:t>
      </w:r>
      <w:proofErr w:type="spellEnd"/>
      <w:r w:rsidRPr="003E176F">
        <w:rPr>
          <w:rFonts w:ascii="Times New Roman" w:hAnsi="Times New Roman"/>
          <w:color w:val="000000"/>
          <w:sz w:val="24"/>
          <w:szCs w:val="24"/>
        </w:rPr>
        <w:t xml:space="preserve"> М.А. Обработка деталей на металлорежущих станках различного типа и вида ОИЦ «Академия», 2018, 368 стр.</w:t>
      </w:r>
      <w:r w:rsidRPr="003E176F">
        <w:rPr>
          <w:rFonts w:ascii="Times New Roman" w:hAnsi="Times New Roman"/>
          <w:color w:val="000000"/>
          <w:sz w:val="24"/>
          <w:szCs w:val="24"/>
        </w:rPr>
        <w:br/>
        <w:t>3. Выполнение работ по профессии "Токарь". Пособие по учебной практике ОИЦ «Акад</w:t>
      </w:r>
      <w:r w:rsidRPr="003E176F">
        <w:rPr>
          <w:rFonts w:ascii="Times New Roman" w:hAnsi="Times New Roman"/>
          <w:color w:val="000000"/>
          <w:sz w:val="24"/>
          <w:szCs w:val="24"/>
        </w:rPr>
        <w:t>е</w:t>
      </w:r>
      <w:r w:rsidRPr="003E176F">
        <w:rPr>
          <w:rFonts w:ascii="Times New Roman" w:hAnsi="Times New Roman"/>
          <w:color w:val="000000"/>
          <w:sz w:val="24"/>
          <w:szCs w:val="24"/>
        </w:rPr>
        <w:t>мия», 2018, 176 стр.</w:t>
      </w:r>
      <w:r w:rsidRPr="003E176F">
        <w:rPr>
          <w:rFonts w:ascii="Times New Roman" w:hAnsi="Times New Roman"/>
          <w:color w:val="000000"/>
          <w:sz w:val="24"/>
          <w:szCs w:val="24"/>
        </w:rPr>
        <w:br/>
        <w:t>4. Основы программирования токарной обработки деталей на станках с ЧПУ в системе «</w:t>
      </w:r>
      <w:proofErr w:type="spellStart"/>
      <w:r w:rsidRPr="003E176F">
        <w:rPr>
          <w:rFonts w:ascii="Times New Roman" w:hAnsi="Times New Roman"/>
          <w:color w:val="000000"/>
          <w:sz w:val="24"/>
          <w:szCs w:val="24"/>
        </w:rPr>
        <w:t>Sinumerik</w:t>
      </w:r>
      <w:proofErr w:type="spellEnd"/>
      <w:r w:rsidRPr="003E176F">
        <w:rPr>
          <w:rFonts w:ascii="Times New Roman" w:hAnsi="Times New Roman"/>
          <w:color w:val="000000"/>
          <w:sz w:val="24"/>
          <w:szCs w:val="24"/>
        </w:rPr>
        <w:t>»</w:t>
      </w:r>
      <w:proofErr w:type="gramStart"/>
      <w:r w:rsidRPr="003E176F">
        <w:rPr>
          <w:rFonts w:ascii="Times New Roman" w:hAnsi="Times New Roman"/>
          <w:color w:val="000000"/>
          <w:sz w:val="24"/>
          <w:szCs w:val="24"/>
        </w:rPr>
        <w:t xml:space="preserve"> :</w:t>
      </w:r>
      <w:proofErr w:type="gramEnd"/>
      <w:r w:rsidRPr="003E176F">
        <w:rPr>
          <w:rFonts w:ascii="Times New Roman" w:hAnsi="Times New Roman"/>
          <w:color w:val="000000"/>
          <w:sz w:val="24"/>
          <w:szCs w:val="24"/>
        </w:rPr>
        <w:t xml:space="preserve"> учебное пособие для СПО / А. А. Терентьев, А. И. Сердюк, А. Н. Поляков, С. Ю. </w:t>
      </w:r>
      <w:proofErr w:type="spellStart"/>
      <w:r w:rsidRPr="003E176F">
        <w:rPr>
          <w:rFonts w:ascii="Times New Roman" w:hAnsi="Times New Roman"/>
          <w:color w:val="000000"/>
          <w:sz w:val="24"/>
          <w:szCs w:val="24"/>
        </w:rPr>
        <w:t>Шамаев</w:t>
      </w:r>
      <w:proofErr w:type="spellEnd"/>
      <w:r w:rsidRPr="003E176F">
        <w:rPr>
          <w:rFonts w:ascii="Times New Roman" w:hAnsi="Times New Roman"/>
          <w:color w:val="000000"/>
          <w:sz w:val="24"/>
          <w:szCs w:val="24"/>
        </w:rPr>
        <w:t>. — Саратов</w:t>
      </w:r>
      <w:proofErr w:type="gramStart"/>
      <w:r w:rsidRPr="003E176F">
        <w:rPr>
          <w:rFonts w:ascii="Times New Roman" w:hAnsi="Times New Roman"/>
          <w:color w:val="000000"/>
          <w:sz w:val="24"/>
          <w:szCs w:val="24"/>
        </w:rPr>
        <w:t xml:space="preserve"> :</w:t>
      </w:r>
      <w:proofErr w:type="gramEnd"/>
      <w:r w:rsidRPr="003E176F">
        <w:rPr>
          <w:rFonts w:ascii="Times New Roman" w:hAnsi="Times New Roman"/>
          <w:color w:val="000000"/>
          <w:sz w:val="24"/>
          <w:szCs w:val="24"/>
        </w:rPr>
        <w:t xml:space="preserve"> Профобразование, 2020. — 107 </w:t>
      </w:r>
      <w:proofErr w:type="spellStart"/>
      <w:r w:rsidRPr="003E176F">
        <w:rPr>
          <w:rFonts w:ascii="Times New Roman" w:hAnsi="Times New Roman"/>
          <w:color w:val="000000"/>
          <w:sz w:val="24"/>
          <w:szCs w:val="24"/>
        </w:rPr>
        <w:t>c</w:t>
      </w:r>
      <w:proofErr w:type="spellEnd"/>
      <w:r w:rsidRPr="003E176F">
        <w:rPr>
          <w:rFonts w:ascii="Times New Roman" w:hAnsi="Times New Roman"/>
          <w:color w:val="000000"/>
          <w:sz w:val="24"/>
          <w:szCs w:val="24"/>
        </w:rPr>
        <w:t xml:space="preserve">. </w:t>
      </w:r>
      <w:r w:rsidRPr="003E176F">
        <w:rPr>
          <w:rFonts w:ascii="Times New Roman" w:hAnsi="Times New Roman"/>
          <w:color w:val="000000"/>
          <w:sz w:val="24"/>
          <w:szCs w:val="24"/>
        </w:rPr>
        <w:br/>
      </w:r>
    </w:p>
    <w:p w:rsidR="00BE10B1" w:rsidRPr="003E176F" w:rsidRDefault="00BE10B1" w:rsidP="00BE10B1">
      <w:pPr>
        <w:spacing w:after="0" w:line="240" w:lineRule="auto"/>
        <w:ind w:firstLine="708"/>
        <w:rPr>
          <w:rFonts w:ascii="Times New Roman" w:hAnsi="Times New Roman"/>
          <w:b/>
          <w:bCs/>
          <w:color w:val="000000"/>
          <w:sz w:val="24"/>
          <w:szCs w:val="24"/>
        </w:rPr>
      </w:pPr>
      <w:r w:rsidRPr="003E176F">
        <w:rPr>
          <w:rFonts w:ascii="Times New Roman" w:hAnsi="Times New Roman"/>
          <w:b/>
          <w:bCs/>
          <w:color w:val="000000"/>
          <w:sz w:val="24"/>
          <w:szCs w:val="24"/>
        </w:rPr>
        <w:t>3.2.2. Основные электронные издания</w:t>
      </w:r>
      <w:r w:rsidRPr="003E176F">
        <w:rPr>
          <w:rFonts w:ascii="Times New Roman" w:hAnsi="Times New Roman"/>
          <w:b/>
          <w:bCs/>
          <w:color w:val="000000"/>
          <w:sz w:val="24"/>
          <w:szCs w:val="24"/>
        </w:rPr>
        <w:br/>
      </w:r>
      <w:r w:rsidRPr="003E176F">
        <w:rPr>
          <w:rFonts w:ascii="Times New Roman" w:hAnsi="Times New Roman"/>
          <w:color w:val="000000"/>
          <w:sz w:val="24"/>
          <w:szCs w:val="24"/>
        </w:rPr>
        <w:t>1. Библиотека машиностроителя. URL: http://lib-bkm.ru/index/0-82 (дата обращения: 10.05.2021)</w:t>
      </w:r>
      <w:r w:rsidRPr="003E176F">
        <w:rPr>
          <w:rFonts w:ascii="Times New Roman" w:hAnsi="Times New Roman"/>
          <w:color w:val="000000"/>
          <w:sz w:val="24"/>
          <w:szCs w:val="24"/>
        </w:rPr>
        <w:br/>
        <w:t>2. Основы программирования токарной обработки деталей на станках с ЧПУ в системе «</w:t>
      </w:r>
      <w:proofErr w:type="spellStart"/>
      <w:r w:rsidRPr="003E176F">
        <w:rPr>
          <w:rFonts w:ascii="Times New Roman" w:hAnsi="Times New Roman"/>
          <w:color w:val="000000"/>
          <w:sz w:val="24"/>
          <w:szCs w:val="24"/>
        </w:rPr>
        <w:t>Sinumerik</w:t>
      </w:r>
      <w:proofErr w:type="spellEnd"/>
      <w:r w:rsidRPr="003E176F">
        <w:rPr>
          <w:rFonts w:ascii="Times New Roman" w:hAnsi="Times New Roman"/>
          <w:color w:val="000000"/>
          <w:sz w:val="24"/>
          <w:szCs w:val="24"/>
        </w:rPr>
        <w:t>»</w:t>
      </w:r>
      <w:proofErr w:type="gramStart"/>
      <w:r w:rsidRPr="003E176F">
        <w:rPr>
          <w:rFonts w:ascii="Times New Roman" w:hAnsi="Times New Roman"/>
          <w:color w:val="000000"/>
          <w:sz w:val="24"/>
          <w:szCs w:val="24"/>
        </w:rPr>
        <w:t xml:space="preserve"> :</w:t>
      </w:r>
      <w:proofErr w:type="gramEnd"/>
      <w:r w:rsidRPr="003E176F">
        <w:rPr>
          <w:rFonts w:ascii="Times New Roman" w:hAnsi="Times New Roman"/>
          <w:color w:val="000000"/>
          <w:sz w:val="24"/>
          <w:szCs w:val="24"/>
        </w:rPr>
        <w:t xml:space="preserve"> учебное пособие для СПО / А. А. Терентьев, А. И. Сердюк, А. Н. Поляков, С. Ю. </w:t>
      </w:r>
      <w:proofErr w:type="spellStart"/>
      <w:r w:rsidRPr="003E176F">
        <w:rPr>
          <w:rFonts w:ascii="Times New Roman" w:hAnsi="Times New Roman"/>
          <w:color w:val="000000"/>
          <w:sz w:val="24"/>
          <w:szCs w:val="24"/>
        </w:rPr>
        <w:t>Шамаев</w:t>
      </w:r>
      <w:proofErr w:type="spellEnd"/>
      <w:r w:rsidRPr="003E176F">
        <w:rPr>
          <w:rFonts w:ascii="Times New Roman" w:hAnsi="Times New Roman"/>
          <w:color w:val="000000"/>
          <w:sz w:val="24"/>
          <w:szCs w:val="24"/>
        </w:rPr>
        <w:t>. — Саратов</w:t>
      </w:r>
      <w:proofErr w:type="gramStart"/>
      <w:r w:rsidRPr="003E176F">
        <w:rPr>
          <w:rFonts w:ascii="Times New Roman" w:hAnsi="Times New Roman"/>
          <w:color w:val="000000"/>
          <w:sz w:val="24"/>
          <w:szCs w:val="24"/>
        </w:rPr>
        <w:t xml:space="preserve"> :</w:t>
      </w:r>
      <w:proofErr w:type="gramEnd"/>
      <w:r w:rsidRPr="003E176F">
        <w:rPr>
          <w:rFonts w:ascii="Times New Roman" w:hAnsi="Times New Roman"/>
          <w:color w:val="000000"/>
          <w:sz w:val="24"/>
          <w:szCs w:val="24"/>
        </w:rPr>
        <w:t xml:space="preserve"> Профобразование, 2020. — 107 </w:t>
      </w:r>
      <w:proofErr w:type="spellStart"/>
      <w:r w:rsidRPr="003E176F">
        <w:rPr>
          <w:rFonts w:ascii="Times New Roman" w:hAnsi="Times New Roman"/>
          <w:color w:val="000000"/>
          <w:sz w:val="24"/>
          <w:szCs w:val="24"/>
        </w:rPr>
        <w:t>c</w:t>
      </w:r>
      <w:proofErr w:type="spellEnd"/>
      <w:r w:rsidRPr="003E176F">
        <w:rPr>
          <w:rFonts w:ascii="Times New Roman" w:hAnsi="Times New Roman"/>
          <w:color w:val="000000"/>
          <w:sz w:val="24"/>
          <w:szCs w:val="24"/>
        </w:rPr>
        <w:t>. — ISBN 978-5-4488-0639-1. — Текст</w:t>
      </w:r>
      <w:proofErr w:type="gramStart"/>
      <w:r w:rsidRPr="003E176F">
        <w:rPr>
          <w:rFonts w:ascii="Times New Roman" w:hAnsi="Times New Roman"/>
          <w:color w:val="000000"/>
          <w:sz w:val="24"/>
          <w:szCs w:val="24"/>
        </w:rPr>
        <w:t xml:space="preserve"> :</w:t>
      </w:r>
      <w:proofErr w:type="gramEnd"/>
      <w:r w:rsidRPr="003E176F">
        <w:rPr>
          <w:rFonts w:ascii="Times New Roman" w:hAnsi="Times New Roman"/>
          <w:color w:val="000000"/>
          <w:sz w:val="24"/>
          <w:szCs w:val="24"/>
        </w:rPr>
        <w:t xml:space="preserve"> электронный // Электронный ресурс цифровой образовательной среды СПО </w:t>
      </w:r>
      <w:proofErr w:type="spellStart"/>
      <w:r w:rsidRPr="003E176F">
        <w:rPr>
          <w:rFonts w:ascii="Times New Roman" w:hAnsi="Times New Roman"/>
          <w:color w:val="000000"/>
          <w:sz w:val="24"/>
          <w:szCs w:val="24"/>
        </w:rPr>
        <w:t>PROFобразование</w:t>
      </w:r>
      <w:proofErr w:type="spellEnd"/>
      <w:r w:rsidRPr="003E176F">
        <w:rPr>
          <w:rFonts w:ascii="Times New Roman" w:hAnsi="Times New Roman"/>
          <w:color w:val="000000"/>
          <w:sz w:val="24"/>
          <w:szCs w:val="24"/>
        </w:rPr>
        <w:t xml:space="preserve"> : [сайт]. — URL: https://profspo.ru/books/92137</w:t>
      </w:r>
      <w:r w:rsidRPr="003E176F">
        <w:rPr>
          <w:rFonts w:ascii="Times New Roman" w:hAnsi="Times New Roman"/>
          <w:color w:val="000000"/>
          <w:sz w:val="24"/>
          <w:szCs w:val="24"/>
        </w:rPr>
        <w:br/>
        <w:t>3. Станки, современные технологии и инструмент для металлообработки. URL: http://www.stankoinform.ru/ (дата обращения: 10.05.2021)</w:t>
      </w:r>
      <w:r w:rsidRPr="003E176F">
        <w:rPr>
          <w:rFonts w:ascii="Times New Roman" w:hAnsi="Times New Roman"/>
          <w:color w:val="000000"/>
          <w:sz w:val="24"/>
          <w:szCs w:val="24"/>
        </w:rPr>
        <w:br/>
      </w:r>
    </w:p>
    <w:p w:rsidR="00BE10B1" w:rsidRPr="003E176F" w:rsidRDefault="00BE10B1" w:rsidP="00BE10B1">
      <w:pPr>
        <w:spacing w:after="0" w:line="240" w:lineRule="auto"/>
        <w:ind w:firstLine="708"/>
        <w:rPr>
          <w:rFonts w:ascii="Times New Roman" w:hAnsi="Times New Roman"/>
          <w:color w:val="000000"/>
          <w:sz w:val="24"/>
          <w:szCs w:val="24"/>
        </w:rPr>
      </w:pPr>
      <w:r w:rsidRPr="003E176F">
        <w:rPr>
          <w:rFonts w:ascii="Times New Roman" w:hAnsi="Times New Roman"/>
          <w:b/>
          <w:bCs/>
          <w:color w:val="000000"/>
          <w:sz w:val="24"/>
          <w:szCs w:val="24"/>
        </w:rPr>
        <w:t xml:space="preserve">3.2.3. Дополнительные источники </w:t>
      </w:r>
      <w:r w:rsidRPr="003E176F">
        <w:rPr>
          <w:rFonts w:ascii="Times New Roman" w:hAnsi="Times New Roman"/>
          <w:b/>
          <w:bCs/>
          <w:color w:val="000000"/>
          <w:sz w:val="24"/>
          <w:szCs w:val="24"/>
        </w:rPr>
        <w:br/>
      </w:r>
      <w:r w:rsidRPr="003E176F">
        <w:rPr>
          <w:rFonts w:ascii="Times New Roman" w:hAnsi="Times New Roman"/>
          <w:color w:val="000000"/>
          <w:sz w:val="24"/>
          <w:szCs w:val="24"/>
        </w:rPr>
        <w:t xml:space="preserve">1. </w:t>
      </w:r>
      <w:proofErr w:type="spellStart"/>
      <w:r w:rsidRPr="003E176F">
        <w:rPr>
          <w:rFonts w:ascii="Times New Roman" w:hAnsi="Times New Roman"/>
          <w:color w:val="000000"/>
          <w:sz w:val="24"/>
          <w:szCs w:val="24"/>
        </w:rPr>
        <w:t>Багдасарова</w:t>
      </w:r>
      <w:proofErr w:type="spellEnd"/>
      <w:r w:rsidRPr="003E176F">
        <w:rPr>
          <w:rFonts w:ascii="Times New Roman" w:hAnsi="Times New Roman"/>
          <w:color w:val="000000"/>
          <w:sz w:val="24"/>
          <w:szCs w:val="24"/>
        </w:rPr>
        <w:t xml:space="preserve"> Т. А., Основы резания металлов: учебное пособие для </w:t>
      </w:r>
      <w:proofErr w:type="spellStart"/>
      <w:r w:rsidRPr="003E176F">
        <w:rPr>
          <w:rFonts w:ascii="Times New Roman" w:hAnsi="Times New Roman"/>
          <w:color w:val="000000"/>
          <w:sz w:val="24"/>
          <w:szCs w:val="24"/>
        </w:rPr>
        <w:t>нач</w:t>
      </w:r>
      <w:proofErr w:type="spellEnd"/>
      <w:r w:rsidRPr="003E176F">
        <w:rPr>
          <w:rFonts w:ascii="Times New Roman" w:hAnsi="Times New Roman"/>
          <w:color w:val="000000"/>
          <w:sz w:val="24"/>
          <w:szCs w:val="24"/>
        </w:rPr>
        <w:t>. проф. образов</w:t>
      </w:r>
      <w:r w:rsidRPr="003E176F">
        <w:rPr>
          <w:rFonts w:ascii="Times New Roman" w:hAnsi="Times New Roman"/>
          <w:color w:val="000000"/>
          <w:sz w:val="24"/>
          <w:szCs w:val="24"/>
        </w:rPr>
        <w:t>а</w:t>
      </w:r>
      <w:r w:rsidRPr="003E176F">
        <w:rPr>
          <w:rFonts w:ascii="Times New Roman" w:hAnsi="Times New Roman"/>
          <w:color w:val="000000"/>
          <w:sz w:val="24"/>
          <w:szCs w:val="24"/>
        </w:rPr>
        <w:t>ния.  - М.: Издательский центр «Академия» , 2020 г.,  78 стр.</w:t>
      </w:r>
      <w:r w:rsidRPr="003E176F">
        <w:rPr>
          <w:rFonts w:ascii="Times New Roman" w:hAnsi="Times New Roman"/>
          <w:color w:val="000000"/>
          <w:sz w:val="24"/>
          <w:szCs w:val="24"/>
        </w:rPr>
        <w:br/>
        <w:t xml:space="preserve">2. </w:t>
      </w:r>
      <w:proofErr w:type="spellStart"/>
      <w:r w:rsidRPr="003E176F">
        <w:rPr>
          <w:rFonts w:ascii="Times New Roman" w:hAnsi="Times New Roman"/>
          <w:color w:val="000000"/>
          <w:sz w:val="24"/>
          <w:szCs w:val="24"/>
        </w:rPr>
        <w:t>Багдасарова</w:t>
      </w:r>
      <w:proofErr w:type="spellEnd"/>
      <w:r w:rsidRPr="003E176F">
        <w:rPr>
          <w:rFonts w:ascii="Times New Roman" w:hAnsi="Times New Roman"/>
          <w:color w:val="000000"/>
          <w:sz w:val="24"/>
          <w:szCs w:val="24"/>
        </w:rPr>
        <w:t xml:space="preserve"> Т.А.  Технология токарных работ: рабочая тетрадь для </w:t>
      </w:r>
      <w:proofErr w:type="spellStart"/>
      <w:r w:rsidRPr="003E176F">
        <w:rPr>
          <w:rFonts w:ascii="Times New Roman" w:hAnsi="Times New Roman"/>
          <w:color w:val="000000"/>
          <w:sz w:val="24"/>
          <w:szCs w:val="24"/>
        </w:rPr>
        <w:t>нач</w:t>
      </w:r>
      <w:proofErr w:type="gramStart"/>
      <w:r w:rsidRPr="003E176F">
        <w:rPr>
          <w:rFonts w:ascii="Times New Roman" w:hAnsi="Times New Roman"/>
          <w:color w:val="000000"/>
          <w:sz w:val="24"/>
          <w:szCs w:val="24"/>
        </w:rPr>
        <w:t>.п</w:t>
      </w:r>
      <w:proofErr w:type="gramEnd"/>
      <w:r w:rsidRPr="003E176F">
        <w:rPr>
          <w:rFonts w:ascii="Times New Roman" w:hAnsi="Times New Roman"/>
          <w:color w:val="000000"/>
          <w:sz w:val="24"/>
          <w:szCs w:val="24"/>
        </w:rPr>
        <w:t>роф</w:t>
      </w:r>
      <w:proofErr w:type="spellEnd"/>
      <w:r w:rsidRPr="003E176F">
        <w:rPr>
          <w:rFonts w:ascii="Times New Roman" w:hAnsi="Times New Roman"/>
          <w:color w:val="000000"/>
          <w:sz w:val="24"/>
          <w:szCs w:val="24"/>
        </w:rPr>
        <w:t>. образов</w:t>
      </w:r>
      <w:r w:rsidRPr="003E176F">
        <w:rPr>
          <w:rFonts w:ascii="Times New Roman" w:hAnsi="Times New Roman"/>
          <w:color w:val="000000"/>
          <w:sz w:val="24"/>
          <w:szCs w:val="24"/>
        </w:rPr>
        <w:t>а</w:t>
      </w:r>
      <w:r w:rsidRPr="003E176F">
        <w:rPr>
          <w:rFonts w:ascii="Times New Roman" w:hAnsi="Times New Roman"/>
          <w:color w:val="000000"/>
          <w:sz w:val="24"/>
          <w:szCs w:val="24"/>
        </w:rPr>
        <w:t>ния. Издательский центр «Академия», 2020 г., 160 стр.</w:t>
      </w:r>
      <w:r w:rsidRPr="003E176F">
        <w:rPr>
          <w:rFonts w:ascii="Times New Roman" w:hAnsi="Times New Roman"/>
          <w:color w:val="000000"/>
          <w:sz w:val="24"/>
          <w:szCs w:val="24"/>
        </w:rPr>
        <w:br/>
        <w:t xml:space="preserve">3. </w:t>
      </w:r>
      <w:proofErr w:type="spellStart"/>
      <w:r w:rsidRPr="003E176F">
        <w:rPr>
          <w:rFonts w:ascii="Times New Roman" w:hAnsi="Times New Roman"/>
          <w:color w:val="000000"/>
          <w:sz w:val="24"/>
          <w:szCs w:val="24"/>
        </w:rPr>
        <w:t>Вереина</w:t>
      </w:r>
      <w:proofErr w:type="spellEnd"/>
      <w:r w:rsidRPr="003E176F">
        <w:rPr>
          <w:rFonts w:ascii="Times New Roman" w:hAnsi="Times New Roman"/>
          <w:color w:val="000000"/>
          <w:sz w:val="24"/>
          <w:szCs w:val="24"/>
        </w:rPr>
        <w:t xml:space="preserve"> Л.И. Токарь высокой квалификации. Учебное пособие. Издательский центр  «Академия» , 2020 г.,  366 стр.</w:t>
      </w:r>
      <w:r w:rsidRPr="003E176F">
        <w:rPr>
          <w:rFonts w:ascii="Times New Roman" w:hAnsi="Times New Roman"/>
          <w:color w:val="000000"/>
          <w:sz w:val="24"/>
          <w:szCs w:val="24"/>
        </w:rPr>
        <w:br/>
        <w:t xml:space="preserve">4. </w:t>
      </w:r>
      <w:proofErr w:type="spellStart"/>
      <w:r w:rsidRPr="003E176F">
        <w:rPr>
          <w:rFonts w:ascii="Times New Roman" w:hAnsi="Times New Roman"/>
          <w:color w:val="000000"/>
          <w:sz w:val="24"/>
          <w:szCs w:val="24"/>
        </w:rPr>
        <w:t>Вереина</w:t>
      </w:r>
      <w:proofErr w:type="spellEnd"/>
      <w:r w:rsidRPr="003E176F">
        <w:rPr>
          <w:rFonts w:ascii="Times New Roman" w:hAnsi="Times New Roman"/>
          <w:color w:val="000000"/>
          <w:sz w:val="24"/>
          <w:szCs w:val="24"/>
        </w:rPr>
        <w:t xml:space="preserve"> Л.И. Устройство металлорежущих станков: учебник для </w:t>
      </w:r>
      <w:proofErr w:type="spellStart"/>
      <w:r w:rsidRPr="003E176F">
        <w:rPr>
          <w:rFonts w:ascii="Times New Roman" w:hAnsi="Times New Roman"/>
          <w:color w:val="000000"/>
          <w:sz w:val="24"/>
          <w:szCs w:val="24"/>
        </w:rPr>
        <w:t>нач</w:t>
      </w:r>
      <w:proofErr w:type="spellEnd"/>
      <w:r w:rsidRPr="003E176F">
        <w:rPr>
          <w:rFonts w:ascii="Times New Roman" w:hAnsi="Times New Roman"/>
          <w:color w:val="000000"/>
          <w:sz w:val="24"/>
          <w:szCs w:val="24"/>
        </w:rPr>
        <w:t>. проф. образов</w:t>
      </w:r>
      <w:r w:rsidRPr="003E176F">
        <w:rPr>
          <w:rFonts w:ascii="Times New Roman" w:hAnsi="Times New Roman"/>
          <w:color w:val="000000"/>
          <w:sz w:val="24"/>
          <w:szCs w:val="24"/>
        </w:rPr>
        <w:t>а</w:t>
      </w:r>
      <w:r w:rsidRPr="003E176F">
        <w:rPr>
          <w:rFonts w:ascii="Times New Roman" w:hAnsi="Times New Roman"/>
          <w:color w:val="000000"/>
          <w:sz w:val="24"/>
          <w:szCs w:val="24"/>
        </w:rPr>
        <w:t>ния</w:t>
      </w:r>
      <w:proofErr w:type="gramStart"/>
      <w:r w:rsidRPr="003E176F">
        <w:rPr>
          <w:rFonts w:ascii="Times New Roman" w:hAnsi="Times New Roman"/>
          <w:color w:val="000000"/>
          <w:sz w:val="24"/>
          <w:szCs w:val="24"/>
        </w:rPr>
        <w:t xml:space="preserve">.. – </w:t>
      </w:r>
      <w:proofErr w:type="gramEnd"/>
      <w:r w:rsidRPr="003E176F">
        <w:rPr>
          <w:rFonts w:ascii="Times New Roman" w:hAnsi="Times New Roman"/>
          <w:color w:val="000000"/>
          <w:sz w:val="24"/>
          <w:szCs w:val="24"/>
        </w:rPr>
        <w:t>М.: Издательский центр  «Академия» , 2020 г.,  432 стр.</w:t>
      </w:r>
    </w:p>
    <w:p w:rsidR="00BE10B1" w:rsidRPr="00060A09" w:rsidRDefault="00BE10B1" w:rsidP="00BE10B1">
      <w:pPr>
        <w:spacing w:after="160" w:line="256" w:lineRule="auto"/>
        <w:rPr>
          <w:rFonts w:ascii="Times New Roman" w:hAnsi="Times New Roman"/>
          <w:b/>
          <w:bCs/>
          <w:sz w:val="24"/>
          <w:szCs w:val="24"/>
        </w:rPr>
        <w:sectPr w:rsidR="00BE10B1" w:rsidRPr="00060A09" w:rsidSect="00DC23D6">
          <w:pgSz w:w="11907" w:h="16840"/>
          <w:pgMar w:top="1134" w:right="851" w:bottom="992" w:left="1701" w:header="709" w:footer="709" w:gutter="0"/>
          <w:cols w:space="720"/>
        </w:sectPr>
      </w:pPr>
      <w:r>
        <w:rPr>
          <w:rFonts w:ascii="Times New Roman" w:hAnsi="Times New Roman"/>
          <w:b/>
          <w:bCs/>
          <w:sz w:val="24"/>
          <w:szCs w:val="24"/>
        </w:rPr>
        <w:br w:type="page"/>
      </w:r>
    </w:p>
    <w:p w:rsidR="00BE10B1" w:rsidRPr="009C43A0" w:rsidRDefault="00BE10B1" w:rsidP="00BE10B1">
      <w:pPr>
        <w:rPr>
          <w:rFonts w:ascii="Times New Roman" w:hAnsi="Times New Roman"/>
          <w:b/>
        </w:rPr>
      </w:pPr>
      <w:r w:rsidRPr="009C43A0">
        <w:rPr>
          <w:rFonts w:ascii="Times New Roman" w:hAnsi="Times New Roman"/>
          <w:b/>
          <w:color w:val="000000" w:themeColor="text1"/>
        </w:rPr>
        <w:lastRenderedPageBreak/>
        <w:t>4. КОНТРОЛЬ И ОЦЕНКА</w:t>
      </w:r>
      <w:r w:rsidRPr="009C43A0">
        <w:rPr>
          <w:rFonts w:ascii="Times New Roman" w:hAnsi="Times New Roman"/>
          <w:b/>
        </w:rPr>
        <w:t xml:space="preserve"> РЕЗУЛЬТАТОВ ОСВОЕНИЯ ПРОФЕССИОНАЛЬНОГО М</w:t>
      </w:r>
      <w:r w:rsidRPr="009C43A0">
        <w:rPr>
          <w:rFonts w:ascii="Times New Roman" w:hAnsi="Times New Roman"/>
          <w:b/>
        </w:rPr>
        <w:t>О</w:t>
      </w:r>
      <w:r w:rsidRPr="009C43A0">
        <w:rPr>
          <w:rFonts w:ascii="Times New Roman" w:hAnsi="Times New Roman"/>
          <w:b/>
        </w:rPr>
        <w:t xml:space="preserve">ДУЛЯ </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9"/>
        <w:gridCol w:w="4045"/>
        <w:gridCol w:w="1903"/>
      </w:tblGrid>
      <w:tr w:rsidR="00BE10B1" w:rsidRPr="009C43A0" w:rsidTr="00A16245">
        <w:trPr>
          <w:trHeight w:val="1098"/>
        </w:trPr>
        <w:tc>
          <w:tcPr>
            <w:tcW w:w="3969" w:type="dxa"/>
          </w:tcPr>
          <w:p w:rsidR="00BE10B1" w:rsidRPr="009C43A0" w:rsidRDefault="00BE10B1" w:rsidP="00A16245">
            <w:pPr>
              <w:suppressAutoHyphens/>
              <w:spacing w:after="0"/>
              <w:jc w:val="center"/>
              <w:rPr>
                <w:rFonts w:ascii="Times New Roman" w:hAnsi="Times New Roman"/>
              </w:rPr>
            </w:pPr>
            <w:r w:rsidRPr="009C43A0">
              <w:rPr>
                <w:rFonts w:ascii="Times New Roman" w:hAnsi="Times New Roman"/>
              </w:rPr>
              <w:t>Код и наименование профессиональных и общих компетенций, формируемых в рамках модуля</w:t>
            </w:r>
          </w:p>
        </w:tc>
        <w:tc>
          <w:tcPr>
            <w:tcW w:w="4045" w:type="dxa"/>
          </w:tcPr>
          <w:p w:rsidR="00BE10B1" w:rsidRPr="009C43A0" w:rsidRDefault="00BE10B1" w:rsidP="00A16245">
            <w:pPr>
              <w:suppressAutoHyphens/>
              <w:spacing w:after="0"/>
              <w:jc w:val="center"/>
              <w:rPr>
                <w:rFonts w:ascii="Times New Roman" w:hAnsi="Times New Roman"/>
              </w:rPr>
            </w:pPr>
          </w:p>
          <w:p w:rsidR="00BE10B1" w:rsidRPr="009C43A0" w:rsidRDefault="00BE10B1" w:rsidP="00A16245">
            <w:pPr>
              <w:suppressAutoHyphens/>
              <w:spacing w:after="0"/>
              <w:jc w:val="center"/>
              <w:rPr>
                <w:rFonts w:ascii="Times New Roman" w:hAnsi="Times New Roman"/>
              </w:rPr>
            </w:pPr>
            <w:r w:rsidRPr="009C43A0">
              <w:rPr>
                <w:rFonts w:ascii="Times New Roman" w:hAnsi="Times New Roman"/>
              </w:rPr>
              <w:t>Критерии оценки</w:t>
            </w:r>
          </w:p>
        </w:tc>
        <w:tc>
          <w:tcPr>
            <w:tcW w:w="1903" w:type="dxa"/>
          </w:tcPr>
          <w:p w:rsidR="00BE10B1" w:rsidRPr="009C43A0" w:rsidRDefault="00BE10B1" w:rsidP="00A16245">
            <w:pPr>
              <w:suppressAutoHyphens/>
              <w:spacing w:after="0"/>
              <w:jc w:val="center"/>
              <w:rPr>
                <w:rFonts w:ascii="Times New Roman" w:hAnsi="Times New Roman"/>
              </w:rPr>
            </w:pPr>
          </w:p>
          <w:p w:rsidR="00BE10B1" w:rsidRPr="009C43A0" w:rsidRDefault="00BE10B1" w:rsidP="00A16245">
            <w:pPr>
              <w:suppressAutoHyphens/>
              <w:spacing w:after="0"/>
              <w:jc w:val="center"/>
              <w:rPr>
                <w:rFonts w:ascii="Times New Roman" w:hAnsi="Times New Roman"/>
              </w:rPr>
            </w:pPr>
            <w:r w:rsidRPr="009C43A0">
              <w:rPr>
                <w:rFonts w:ascii="Times New Roman" w:hAnsi="Times New Roman"/>
              </w:rPr>
              <w:t>Методы оценки</w:t>
            </w:r>
          </w:p>
        </w:tc>
      </w:tr>
      <w:tr w:rsidR="00BE10B1" w:rsidRPr="009C43A0" w:rsidTr="00A16245">
        <w:trPr>
          <w:trHeight w:val="698"/>
        </w:trPr>
        <w:tc>
          <w:tcPr>
            <w:tcW w:w="3969" w:type="dxa"/>
          </w:tcPr>
          <w:p w:rsidR="00BE10B1" w:rsidRPr="009C43A0" w:rsidRDefault="00BE10B1" w:rsidP="00A16245">
            <w:pPr>
              <w:spacing w:after="0"/>
              <w:jc w:val="both"/>
              <w:rPr>
                <w:rFonts w:ascii="Times New Roman" w:hAnsi="Times New Roman"/>
                <w:color w:val="000000"/>
              </w:rPr>
            </w:pPr>
            <w:r w:rsidRPr="009C43A0">
              <w:rPr>
                <w:rFonts w:ascii="Times New Roman" w:hAnsi="Times New Roman"/>
              </w:rPr>
              <w:t>ПК</w:t>
            </w:r>
            <w:proofErr w:type="gramStart"/>
            <w:r w:rsidRPr="009C43A0">
              <w:rPr>
                <w:rFonts w:ascii="Times New Roman" w:hAnsi="Times New Roman"/>
              </w:rPr>
              <w:t>2</w:t>
            </w:r>
            <w:proofErr w:type="gramEnd"/>
            <w:r w:rsidRPr="009C43A0">
              <w:rPr>
                <w:rFonts w:ascii="Times New Roman" w:hAnsi="Times New Roman"/>
              </w:rPr>
              <w:t>.1.</w:t>
            </w:r>
            <w:r w:rsidRPr="009C43A0">
              <w:rPr>
                <w:rFonts w:ascii="Times New Roman" w:hAnsi="Times New Roman"/>
                <w:color w:val="000000"/>
              </w:rPr>
              <w:t xml:space="preserve"> Осуществлять подготовку и о</w:t>
            </w:r>
            <w:r w:rsidRPr="009C43A0">
              <w:rPr>
                <w:rFonts w:ascii="Times New Roman" w:hAnsi="Times New Roman"/>
                <w:color w:val="000000"/>
              </w:rPr>
              <w:t>б</w:t>
            </w:r>
            <w:r w:rsidRPr="009C43A0">
              <w:rPr>
                <w:rFonts w:ascii="Times New Roman" w:hAnsi="Times New Roman"/>
                <w:color w:val="000000"/>
              </w:rPr>
              <w:t>служивание рабочего места для работы на токарно-карусельных станках</w:t>
            </w:r>
          </w:p>
          <w:p w:rsidR="00BE10B1" w:rsidRPr="009C43A0" w:rsidRDefault="00BE10B1" w:rsidP="00A16245">
            <w:pPr>
              <w:spacing w:after="0"/>
              <w:jc w:val="both"/>
              <w:rPr>
                <w:rFonts w:ascii="Times New Roman" w:hAnsi="Times New Roman"/>
              </w:rPr>
            </w:pPr>
            <w:r w:rsidRPr="009C43A0">
              <w:rPr>
                <w:rFonts w:ascii="Times New Roman" w:hAnsi="Times New Roman"/>
              </w:rPr>
              <w:t>ПК 2.3</w:t>
            </w:r>
            <w:proofErr w:type="gramStart"/>
            <w:r w:rsidRPr="009C43A0">
              <w:rPr>
                <w:rFonts w:ascii="Times New Roman" w:hAnsi="Times New Roman"/>
              </w:rPr>
              <w:t xml:space="preserve"> </w:t>
            </w:r>
            <w:r w:rsidRPr="009C43A0">
              <w:rPr>
                <w:rFonts w:ascii="Times New Roman" w:hAnsi="Times New Roman"/>
                <w:color w:val="000000"/>
              </w:rPr>
              <w:t>О</w:t>
            </w:r>
            <w:proofErr w:type="gramEnd"/>
            <w:r w:rsidRPr="009C43A0">
              <w:rPr>
                <w:rFonts w:ascii="Times New Roman" w:hAnsi="Times New Roman"/>
                <w:color w:val="000000"/>
              </w:rPr>
              <w:t>пределять последовательность и оптимальные режимы обработки ра</w:t>
            </w:r>
            <w:r w:rsidRPr="009C43A0">
              <w:rPr>
                <w:rFonts w:ascii="Times New Roman" w:hAnsi="Times New Roman"/>
                <w:color w:val="000000"/>
              </w:rPr>
              <w:t>з</w:t>
            </w:r>
            <w:r w:rsidRPr="009C43A0">
              <w:rPr>
                <w:rFonts w:ascii="Times New Roman" w:hAnsi="Times New Roman"/>
                <w:color w:val="000000"/>
              </w:rPr>
              <w:t>личных изделий на токарно-карусельных станках в соответствии с заданием</w:t>
            </w:r>
          </w:p>
          <w:p w:rsidR="00BE10B1" w:rsidRPr="009C43A0" w:rsidRDefault="00BE10B1" w:rsidP="00A16245">
            <w:pPr>
              <w:spacing w:after="0"/>
              <w:jc w:val="both"/>
              <w:rPr>
                <w:rFonts w:ascii="Times New Roman" w:hAnsi="Times New Roman"/>
              </w:rPr>
            </w:pPr>
            <w:r w:rsidRPr="009C43A0">
              <w:rPr>
                <w:rFonts w:ascii="Times New Roman" w:hAnsi="Times New Roman"/>
              </w:rPr>
              <w:t xml:space="preserve">ПК 2.2. </w:t>
            </w:r>
            <w:r w:rsidRPr="009C43A0">
              <w:rPr>
                <w:rFonts w:ascii="Times New Roman" w:hAnsi="Times New Roman"/>
                <w:color w:val="000000"/>
              </w:rPr>
              <w:t>Осуществлять подготовку к использованию инструмента и оснас</w:t>
            </w:r>
            <w:r w:rsidRPr="009C43A0">
              <w:rPr>
                <w:rFonts w:ascii="Times New Roman" w:hAnsi="Times New Roman"/>
                <w:color w:val="000000"/>
              </w:rPr>
              <w:t>т</w:t>
            </w:r>
            <w:r w:rsidRPr="009C43A0">
              <w:rPr>
                <w:rFonts w:ascii="Times New Roman" w:hAnsi="Times New Roman"/>
                <w:color w:val="000000"/>
              </w:rPr>
              <w:t>ки для работы на токарно-карусельных станках в соответствии с полученным заданием</w:t>
            </w:r>
          </w:p>
          <w:p w:rsidR="00BE10B1" w:rsidRPr="009C43A0" w:rsidRDefault="00BE10B1" w:rsidP="00A16245">
            <w:pPr>
              <w:suppressAutoHyphens/>
              <w:spacing w:after="0"/>
              <w:jc w:val="both"/>
              <w:rPr>
                <w:rFonts w:ascii="Times New Roman" w:hAnsi="Times New Roman"/>
              </w:rPr>
            </w:pPr>
            <w:r w:rsidRPr="009C43A0">
              <w:rPr>
                <w:rFonts w:ascii="Times New Roman" w:hAnsi="Times New Roman"/>
              </w:rPr>
              <w:t>ОК 1</w:t>
            </w:r>
            <w:proofErr w:type="gramStart"/>
            <w:r w:rsidRPr="009C43A0">
              <w:rPr>
                <w:rFonts w:ascii="Times New Roman" w:hAnsi="Times New Roman"/>
              </w:rPr>
              <w:t xml:space="preserve"> В</w:t>
            </w:r>
            <w:proofErr w:type="gramEnd"/>
            <w:r w:rsidRPr="009C43A0">
              <w:rPr>
                <w:rFonts w:ascii="Times New Roman" w:hAnsi="Times New Roman"/>
              </w:rPr>
              <w:t>ыбирать способы решения задач профессиональной деятельности, применительно к различным контекстам</w:t>
            </w:r>
          </w:p>
          <w:p w:rsidR="00BE10B1" w:rsidRPr="009C43A0" w:rsidRDefault="00BE10B1" w:rsidP="00A16245">
            <w:pPr>
              <w:suppressAutoHyphens/>
              <w:spacing w:after="0"/>
              <w:jc w:val="both"/>
              <w:rPr>
                <w:rFonts w:ascii="Times New Roman" w:hAnsi="Times New Roman"/>
              </w:rPr>
            </w:pPr>
            <w:r w:rsidRPr="009C43A0">
              <w:rPr>
                <w:rFonts w:ascii="Times New Roman" w:hAnsi="Times New Roman"/>
              </w:rPr>
              <w:t>ОК 4</w:t>
            </w:r>
            <w:proofErr w:type="gramStart"/>
            <w:r w:rsidRPr="009C43A0">
              <w:rPr>
                <w:rFonts w:ascii="Times New Roman" w:hAnsi="Times New Roman"/>
              </w:rPr>
              <w:t xml:space="preserve"> Р</w:t>
            </w:r>
            <w:proofErr w:type="gramEnd"/>
            <w:r w:rsidRPr="009C43A0">
              <w:rPr>
                <w:rFonts w:ascii="Times New Roman" w:hAnsi="Times New Roman"/>
              </w:rPr>
              <w:t>аботать в коллективе и команде, эффективно взаимодействовать с коллегами, руководством, клиентами</w:t>
            </w:r>
          </w:p>
          <w:p w:rsidR="00BE10B1" w:rsidRPr="009C43A0" w:rsidRDefault="00BE10B1" w:rsidP="00A16245">
            <w:pPr>
              <w:suppressAutoHyphens/>
              <w:spacing w:after="0"/>
              <w:jc w:val="both"/>
              <w:rPr>
                <w:rFonts w:ascii="Times New Roman" w:hAnsi="Times New Roman"/>
              </w:rPr>
            </w:pPr>
            <w:r w:rsidRPr="009C43A0">
              <w:rPr>
                <w:rFonts w:ascii="Times New Roman" w:hAnsi="Times New Roman"/>
              </w:rPr>
              <w:t>ОК 10</w:t>
            </w:r>
            <w:proofErr w:type="gramStart"/>
            <w:r w:rsidRPr="009C43A0">
              <w:rPr>
                <w:rFonts w:ascii="Times New Roman" w:hAnsi="Times New Roman"/>
              </w:rPr>
              <w:t xml:space="preserve"> П</w:t>
            </w:r>
            <w:proofErr w:type="gramEnd"/>
            <w:r w:rsidRPr="009C43A0">
              <w:rPr>
                <w:rFonts w:ascii="Times New Roman" w:hAnsi="Times New Roman"/>
              </w:rPr>
              <w:t>ользоваться профессиональной документацией на государственном и иностранном языке</w:t>
            </w:r>
          </w:p>
        </w:tc>
        <w:tc>
          <w:tcPr>
            <w:tcW w:w="4045" w:type="dxa"/>
          </w:tcPr>
          <w:p w:rsidR="00BE10B1" w:rsidRPr="009C43A0" w:rsidRDefault="00BE10B1" w:rsidP="00A16245">
            <w:pPr>
              <w:spacing w:after="0"/>
              <w:ind w:firstLine="317"/>
              <w:jc w:val="both"/>
              <w:rPr>
                <w:rFonts w:ascii="Times New Roman" w:hAnsi="Times New Roman"/>
                <w:bCs/>
              </w:rPr>
            </w:pPr>
            <w:r w:rsidRPr="009C43A0">
              <w:rPr>
                <w:rFonts w:ascii="Times New Roman" w:hAnsi="Times New Roman"/>
                <w:bCs/>
              </w:rPr>
              <w:t>организация рабочего места в соо</w:t>
            </w:r>
            <w:r w:rsidRPr="009C43A0">
              <w:rPr>
                <w:rFonts w:ascii="Times New Roman" w:hAnsi="Times New Roman"/>
                <w:bCs/>
              </w:rPr>
              <w:t>т</w:t>
            </w:r>
            <w:r w:rsidRPr="009C43A0">
              <w:rPr>
                <w:rFonts w:ascii="Times New Roman" w:hAnsi="Times New Roman"/>
                <w:bCs/>
              </w:rPr>
              <w:t>ветствии с нормативными документами;</w:t>
            </w:r>
          </w:p>
          <w:p w:rsidR="00BE10B1" w:rsidRPr="009C43A0" w:rsidRDefault="00BE10B1" w:rsidP="00A16245">
            <w:pPr>
              <w:spacing w:after="0"/>
              <w:ind w:firstLine="317"/>
              <w:jc w:val="both"/>
              <w:rPr>
                <w:rFonts w:ascii="Times New Roman" w:hAnsi="Times New Roman"/>
              </w:rPr>
            </w:pPr>
            <w:r w:rsidRPr="009C43A0">
              <w:rPr>
                <w:rFonts w:ascii="Times New Roman" w:hAnsi="Times New Roman"/>
                <w:bCs/>
              </w:rPr>
              <w:t>соблюдение правил безопасности труда; выбор и установка приспособл</w:t>
            </w:r>
            <w:r w:rsidRPr="009C43A0">
              <w:rPr>
                <w:rFonts w:ascii="Times New Roman" w:hAnsi="Times New Roman"/>
                <w:bCs/>
              </w:rPr>
              <w:t>е</w:t>
            </w:r>
            <w:r w:rsidRPr="009C43A0">
              <w:rPr>
                <w:rFonts w:ascii="Times New Roman" w:hAnsi="Times New Roman"/>
                <w:bCs/>
              </w:rPr>
              <w:t>ний, режущего, мерительного и вспом</w:t>
            </w:r>
            <w:r w:rsidRPr="009C43A0">
              <w:rPr>
                <w:rFonts w:ascii="Times New Roman" w:hAnsi="Times New Roman"/>
                <w:bCs/>
              </w:rPr>
              <w:t>о</w:t>
            </w:r>
            <w:r w:rsidRPr="009C43A0">
              <w:rPr>
                <w:rFonts w:ascii="Times New Roman" w:hAnsi="Times New Roman"/>
                <w:bCs/>
              </w:rPr>
              <w:t>гательного инструмента при настройке станков на обработку деталей в соотве</w:t>
            </w:r>
            <w:r w:rsidRPr="009C43A0">
              <w:rPr>
                <w:rFonts w:ascii="Times New Roman" w:hAnsi="Times New Roman"/>
                <w:bCs/>
              </w:rPr>
              <w:t>т</w:t>
            </w:r>
            <w:r w:rsidRPr="009C43A0">
              <w:rPr>
                <w:rFonts w:ascii="Times New Roman" w:hAnsi="Times New Roman"/>
                <w:bCs/>
              </w:rPr>
              <w:t>ствии с паспортом станка и технолог</w:t>
            </w:r>
            <w:r w:rsidRPr="009C43A0">
              <w:rPr>
                <w:rFonts w:ascii="Times New Roman" w:hAnsi="Times New Roman"/>
                <w:bCs/>
              </w:rPr>
              <w:t>и</w:t>
            </w:r>
            <w:r w:rsidRPr="009C43A0">
              <w:rPr>
                <w:rFonts w:ascii="Times New Roman" w:hAnsi="Times New Roman"/>
                <w:bCs/>
              </w:rPr>
              <w:t>ческим процессом;</w:t>
            </w:r>
          </w:p>
          <w:p w:rsidR="00BE10B1" w:rsidRPr="009C43A0" w:rsidRDefault="00BE10B1" w:rsidP="00A16245">
            <w:pPr>
              <w:spacing w:after="0"/>
              <w:ind w:firstLine="317"/>
              <w:jc w:val="both"/>
              <w:rPr>
                <w:rFonts w:ascii="Times New Roman" w:hAnsi="Times New Roman"/>
              </w:rPr>
            </w:pPr>
            <w:r w:rsidRPr="009C43A0">
              <w:rPr>
                <w:rFonts w:ascii="Times New Roman" w:hAnsi="Times New Roman"/>
              </w:rPr>
              <w:t>настройка станка на заданные ди</w:t>
            </w:r>
            <w:r w:rsidRPr="009C43A0">
              <w:rPr>
                <w:rFonts w:ascii="Times New Roman" w:hAnsi="Times New Roman"/>
              </w:rPr>
              <w:t>а</w:t>
            </w:r>
            <w:r w:rsidRPr="009C43A0">
              <w:rPr>
                <w:rFonts w:ascii="Times New Roman" w:hAnsi="Times New Roman"/>
              </w:rPr>
              <w:t>метральные размеры и размеры по дл</w:t>
            </w:r>
            <w:r w:rsidRPr="009C43A0">
              <w:rPr>
                <w:rFonts w:ascii="Times New Roman" w:hAnsi="Times New Roman"/>
              </w:rPr>
              <w:t>и</w:t>
            </w:r>
            <w:r w:rsidRPr="009C43A0">
              <w:rPr>
                <w:rFonts w:ascii="Times New Roman" w:hAnsi="Times New Roman"/>
              </w:rPr>
              <w:t>не в соответствии с чертежом детали;</w:t>
            </w:r>
          </w:p>
          <w:p w:rsidR="00BE10B1" w:rsidRPr="009C43A0" w:rsidRDefault="00BE10B1" w:rsidP="00A16245">
            <w:pPr>
              <w:spacing w:after="0"/>
              <w:ind w:firstLine="317"/>
              <w:jc w:val="both"/>
              <w:rPr>
                <w:rFonts w:ascii="Times New Roman" w:hAnsi="Times New Roman"/>
              </w:rPr>
            </w:pPr>
            <w:proofErr w:type="spellStart"/>
            <w:r w:rsidRPr="009C43A0">
              <w:rPr>
                <w:rFonts w:ascii="Times New Roman" w:hAnsi="Times New Roman"/>
              </w:rPr>
              <w:t>подналадка</w:t>
            </w:r>
            <w:proofErr w:type="spellEnd"/>
            <w:r w:rsidRPr="009C43A0">
              <w:rPr>
                <w:rFonts w:ascii="Times New Roman" w:hAnsi="Times New Roman"/>
              </w:rPr>
              <w:t xml:space="preserve"> отдельных простых и средней сложности узлов и механизмов в процессе работы в соответствии с в</w:t>
            </w:r>
            <w:r w:rsidRPr="009C43A0">
              <w:rPr>
                <w:rFonts w:ascii="Times New Roman" w:hAnsi="Times New Roman"/>
              </w:rPr>
              <w:t>ы</w:t>
            </w:r>
            <w:r w:rsidRPr="009C43A0">
              <w:rPr>
                <w:rFonts w:ascii="Times New Roman" w:hAnsi="Times New Roman"/>
              </w:rPr>
              <w:t>ходными данными;</w:t>
            </w:r>
          </w:p>
          <w:p w:rsidR="00BE10B1" w:rsidRPr="009C43A0" w:rsidRDefault="00BE10B1" w:rsidP="00A16245">
            <w:pPr>
              <w:spacing w:after="0"/>
              <w:ind w:firstLine="317"/>
              <w:jc w:val="both"/>
              <w:rPr>
                <w:rFonts w:ascii="Times New Roman" w:hAnsi="Times New Roman"/>
                <w:bCs/>
              </w:rPr>
            </w:pPr>
            <w:r w:rsidRPr="009C43A0">
              <w:rPr>
                <w:rFonts w:ascii="Times New Roman" w:hAnsi="Times New Roman"/>
              </w:rPr>
              <w:t>настройка коробки скоростей и к</w:t>
            </w:r>
            <w:r w:rsidRPr="009C43A0">
              <w:rPr>
                <w:rFonts w:ascii="Times New Roman" w:hAnsi="Times New Roman"/>
              </w:rPr>
              <w:t>о</w:t>
            </w:r>
            <w:r w:rsidRPr="009C43A0">
              <w:rPr>
                <w:rFonts w:ascii="Times New Roman" w:hAnsi="Times New Roman"/>
              </w:rPr>
              <w:t>робки подач согласно технологическ</w:t>
            </w:r>
            <w:r w:rsidRPr="009C43A0">
              <w:rPr>
                <w:rFonts w:ascii="Times New Roman" w:hAnsi="Times New Roman"/>
              </w:rPr>
              <w:t>о</w:t>
            </w:r>
            <w:r w:rsidRPr="009C43A0">
              <w:rPr>
                <w:rFonts w:ascii="Times New Roman" w:hAnsi="Times New Roman"/>
              </w:rPr>
              <w:t>му процессу;</w:t>
            </w:r>
          </w:p>
          <w:p w:rsidR="00BE10B1" w:rsidRPr="009C43A0" w:rsidRDefault="00BE10B1" w:rsidP="00A16245">
            <w:pPr>
              <w:spacing w:after="0"/>
              <w:ind w:firstLine="317"/>
              <w:jc w:val="both"/>
              <w:rPr>
                <w:rFonts w:ascii="Times New Roman" w:hAnsi="Times New Roman"/>
                <w:bCs/>
              </w:rPr>
            </w:pPr>
            <w:r w:rsidRPr="009C43A0">
              <w:rPr>
                <w:rFonts w:ascii="Times New Roman" w:hAnsi="Times New Roman"/>
                <w:bCs/>
              </w:rPr>
              <w:t>подготовка режущих инструментов в соответствии с технологической картой;</w:t>
            </w:r>
          </w:p>
          <w:p w:rsidR="00BE10B1" w:rsidRPr="009C43A0" w:rsidRDefault="00BE10B1" w:rsidP="00A16245">
            <w:pPr>
              <w:spacing w:after="0"/>
              <w:ind w:firstLine="317"/>
              <w:jc w:val="both"/>
              <w:rPr>
                <w:rFonts w:ascii="Times New Roman" w:hAnsi="Times New Roman"/>
              </w:rPr>
            </w:pPr>
            <w:r w:rsidRPr="009C43A0">
              <w:rPr>
                <w:rStyle w:val="211pt"/>
              </w:rPr>
              <w:t>установка оптимального режима т</w:t>
            </w:r>
            <w:r w:rsidRPr="009C43A0">
              <w:rPr>
                <w:rStyle w:val="211pt"/>
              </w:rPr>
              <w:t>о</w:t>
            </w:r>
            <w:r w:rsidRPr="009C43A0">
              <w:rPr>
                <w:rStyle w:val="211pt"/>
              </w:rPr>
              <w:t>карно-карусельной обработки в соо</w:t>
            </w:r>
            <w:r w:rsidRPr="009C43A0">
              <w:rPr>
                <w:rStyle w:val="211pt"/>
              </w:rPr>
              <w:t>т</w:t>
            </w:r>
            <w:r w:rsidRPr="009C43A0">
              <w:rPr>
                <w:rStyle w:val="211pt"/>
              </w:rPr>
              <w:t>ветствии с технологической картой;</w:t>
            </w:r>
          </w:p>
        </w:tc>
        <w:tc>
          <w:tcPr>
            <w:tcW w:w="1903" w:type="dxa"/>
          </w:tcPr>
          <w:p w:rsidR="00BE10B1" w:rsidRPr="009C43A0" w:rsidRDefault="00BE10B1" w:rsidP="00A16245">
            <w:pPr>
              <w:spacing w:after="0"/>
              <w:jc w:val="both"/>
              <w:rPr>
                <w:rFonts w:ascii="Times New Roman" w:hAnsi="Times New Roman"/>
              </w:rPr>
            </w:pPr>
            <w:r w:rsidRPr="009C43A0">
              <w:rPr>
                <w:rFonts w:ascii="Times New Roman" w:hAnsi="Times New Roman"/>
              </w:rPr>
              <w:t>Экспертное н</w:t>
            </w:r>
            <w:r w:rsidRPr="009C43A0">
              <w:rPr>
                <w:rFonts w:ascii="Times New Roman" w:hAnsi="Times New Roman"/>
              </w:rPr>
              <w:t>а</w:t>
            </w:r>
            <w:r w:rsidRPr="009C43A0">
              <w:rPr>
                <w:rFonts w:ascii="Times New Roman" w:hAnsi="Times New Roman"/>
              </w:rPr>
              <w:t>блюдение в</w:t>
            </w:r>
            <w:r w:rsidRPr="009C43A0">
              <w:rPr>
                <w:rFonts w:ascii="Times New Roman" w:hAnsi="Times New Roman"/>
              </w:rPr>
              <w:t>ы</w:t>
            </w:r>
            <w:r w:rsidRPr="009C43A0">
              <w:rPr>
                <w:rFonts w:ascii="Times New Roman" w:hAnsi="Times New Roman"/>
              </w:rPr>
              <w:t>полнения пра</w:t>
            </w:r>
            <w:r w:rsidRPr="009C43A0">
              <w:rPr>
                <w:rFonts w:ascii="Times New Roman" w:hAnsi="Times New Roman"/>
              </w:rPr>
              <w:t>к</w:t>
            </w:r>
            <w:r w:rsidRPr="009C43A0">
              <w:rPr>
                <w:rFonts w:ascii="Times New Roman" w:hAnsi="Times New Roman"/>
              </w:rPr>
              <w:t>тических работ</w:t>
            </w:r>
          </w:p>
          <w:p w:rsidR="00BE10B1" w:rsidRPr="009C43A0" w:rsidRDefault="00BE10B1" w:rsidP="00A16245">
            <w:pPr>
              <w:spacing w:after="0"/>
              <w:jc w:val="both"/>
              <w:rPr>
                <w:rFonts w:ascii="Times New Roman" w:hAnsi="Times New Roman"/>
                <w:bCs/>
              </w:rPr>
            </w:pPr>
            <w:r w:rsidRPr="009C43A0">
              <w:rPr>
                <w:rFonts w:ascii="Times New Roman" w:hAnsi="Times New Roman"/>
                <w:bCs/>
              </w:rPr>
              <w:t>Защита отчётов по практическим занятиям</w:t>
            </w:r>
          </w:p>
          <w:p w:rsidR="00BE10B1" w:rsidRPr="009C43A0" w:rsidRDefault="00BE10B1" w:rsidP="00A16245">
            <w:pPr>
              <w:spacing w:after="0"/>
              <w:jc w:val="both"/>
              <w:rPr>
                <w:rFonts w:ascii="Times New Roman" w:hAnsi="Times New Roman"/>
                <w:bCs/>
                <w:shd w:val="clear" w:color="auto" w:fill="FFFFFF"/>
              </w:rPr>
            </w:pPr>
            <w:r w:rsidRPr="009C43A0">
              <w:rPr>
                <w:rFonts w:ascii="Times New Roman" w:hAnsi="Times New Roman"/>
                <w:bCs/>
              </w:rPr>
              <w:t xml:space="preserve"> Выполнение </w:t>
            </w:r>
            <w:r w:rsidRPr="009C43A0">
              <w:rPr>
                <w:rFonts w:ascii="Times New Roman" w:hAnsi="Times New Roman"/>
                <w:bCs/>
                <w:shd w:val="clear" w:color="auto" w:fill="FFFFFF"/>
              </w:rPr>
              <w:t>те</w:t>
            </w:r>
            <w:r w:rsidRPr="009C43A0">
              <w:rPr>
                <w:rFonts w:ascii="Times New Roman" w:hAnsi="Times New Roman"/>
                <w:bCs/>
                <w:shd w:val="clear" w:color="auto" w:fill="FFFFFF"/>
              </w:rPr>
              <w:t>с</w:t>
            </w:r>
            <w:r w:rsidRPr="009C43A0">
              <w:rPr>
                <w:rFonts w:ascii="Times New Roman" w:hAnsi="Times New Roman"/>
                <w:bCs/>
                <w:shd w:val="clear" w:color="auto" w:fill="FFFFFF"/>
              </w:rPr>
              <w:t>товых заданий</w:t>
            </w:r>
          </w:p>
          <w:p w:rsidR="00BE10B1" w:rsidRPr="009C43A0" w:rsidRDefault="00BE10B1" w:rsidP="00A16245">
            <w:pPr>
              <w:suppressAutoHyphens/>
              <w:spacing w:after="0"/>
              <w:jc w:val="both"/>
              <w:rPr>
                <w:rFonts w:ascii="Times New Roman" w:hAnsi="Times New Roman"/>
              </w:rPr>
            </w:pPr>
          </w:p>
        </w:tc>
      </w:tr>
      <w:tr w:rsidR="00BE10B1" w:rsidRPr="009C43A0" w:rsidTr="00A16245">
        <w:tc>
          <w:tcPr>
            <w:tcW w:w="3969" w:type="dxa"/>
          </w:tcPr>
          <w:p w:rsidR="00BE10B1" w:rsidRPr="009C43A0" w:rsidRDefault="00BE10B1" w:rsidP="00A16245">
            <w:pPr>
              <w:spacing w:after="0"/>
              <w:jc w:val="both"/>
              <w:rPr>
                <w:rFonts w:ascii="Times New Roman" w:hAnsi="Times New Roman"/>
              </w:rPr>
            </w:pPr>
            <w:r w:rsidRPr="009C43A0">
              <w:rPr>
                <w:rFonts w:ascii="Times New Roman" w:hAnsi="Times New Roman"/>
              </w:rPr>
              <w:t>ПК</w:t>
            </w:r>
            <w:proofErr w:type="gramStart"/>
            <w:r w:rsidRPr="009C43A0">
              <w:rPr>
                <w:rFonts w:ascii="Times New Roman" w:hAnsi="Times New Roman"/>
              </w:rPr>
              <w:t>2</w:t>
            </w:r>
            <w:proofErr w:type="gramEnd"/>
            <w:r w:rsidRPr="009C43A0">
              <w:rPr>
                <w:rFonts w:ascii="Times New Roman" w:hAnsi="Times New Roman"/>
              </w:rPr>
              <w:t xml:space="preserve">.4. </w:t>
            </w:r>
            <w:r w:rsidRPr="009C43A0">
              <w:rPr>
                <w:rFonts w:ascii="Times New Roman" w:hAnsi="Times New Roman"/>
                <w:color w:val="000000"/>
              </w:rPr>
              <w:t>Вести технологический процесс обработки деталей на токарно-</w:t>
            </w:r>
            <w:r w:rsidRPr="009C43A0">
              <w:rPr>
                <w:rFonts w:ascii="Times New Roman" w:hAnsi="Times New Roman"/>
                <w:color w:val="000000"/>
              </w:rPr>
              <w:softHyphen/>
              <w:t>карусельных станках с соблюдением требований к качеству, в соответствии с заданием и с технической документ</w:t>
            </w:r>
            <w:r w:rsidRPr="009C43A0">
              <w:rPr>
                <w:rFonts w:ascii="Times New Roman" w:hAnsi="Times New Roman"/>
                <w:color w:val="000000"/>
              </w:rPr>
              <w:t>а</w:t>
            </w:r>
            <w:r w:rsidRPr="009C43A0">
              <w:rPr>
                <w:rFonts w:ascii="Times New Roman" w:hAnsi="Times New Roman"/>
                <w:color w:val="000000"/>
              </w:rPr>
              <w:t>цией</w:t>
            </w:r>
          </w:p>
          <w:p w:rsidR="00BE10B1" w:rsidRPr="009C43A0" w:rsidRDefault="00BE10B1" w:rsidP="00A16245">
            <w:pPr>
              <w:spacing w:after="0"/>
              <w:jc w:val="both"/>
              <w:rPr>
                <w:rFonts w:ascii="Times New Roman" w:hAnsi="Times New Roman"/>
              </w:rPr>
            </w:pPr>
            <w:r w:rsidRPr="009C43A0">
              <w:rPr>
                <w:rFonts w:ascii="Times New Roman" w:hAnsi="Times New Roman"/>
              </w:rPr>
              <w:t>ОК</w:t>
            </w:r>
            <w:proofErr w:type="gramStart"/>
            <w:r w:rsidRPr="009C43A0">
              <w:rPr>
                <w:rFonts w:ascii="Times New Roman" w:hAnsi="Times New Roman"/>
              </w:rPr>
              <w:t>9</w:t>
            </w:r>
            <w:proofErr w:type="gramEnd"/>
            <w:r w:rsidRPr="009C43A0">
              <w:rPr>
                <w:rFonts w:ascii="Times New Roman" w:hAnsi="Times New Roman"/>
              </w:rPr>
              <w:t>, ОК10</w:t>
            </w:r>
          </w:p>
        </w:tc>
        <w:tc>
          <w:tcPr>
            <w:tcW w:w="4045" w:type="dxa"/>
          </w:tcPr>
          <w:p w:rsidR="00BE10B1" w:rsidRPr="009C43A0" w:rsidRDefault="00BE10B1" w:rsidP="00A16245">
            <w:pPr>
              <w:spacing w:after="0"/>
              <w:ind w:firstLine="317"/>
              <w:jc w:val="both"/>
              <w:rPr>
                <w:rFonts w:ascii="Times New Roman" w:hAnsi="Times New Roman"/>
                <w:bCs/>
              </w:rPr>
            </w:pPr>
            <w:r w:rsidRPr="009C43A0">
              <w:rPr>
                <w:rFonts w:ascii="Times New Roman" w:hAnsi="Times New Roman"/>
                <w:bCs/>
              </w:rPr>
              <w:t>организация рабочего места в соо</w:t>
            </w:r>
            <w:r w:rsidRPr="009C43A0">
              <w:rPr>
                <w:rFonts w:ascii="Times New Roman" w:hAnsi="Times New Roman"/>
                <w:bCs/>
              </w:rPr>
              <w:t>т</w:t>
            </w:r>
            <w:r w:rsidRPr="009C43A0">
              <w:rPr>
                <w:rFonts w:ascii="Times New Roman" w:hAnsi="Times New Roman"/>
                <w:bCs/>
              </w:rPr>
              <w:t>ветствии с нормативными документами;</w:t>
            </w:r>
          </w:p>
          <w:p w:rsidR="00BE10B1" w:rsidRPr="009C43A0" w:rsidRDefault="00BE10B1" w:rsidP="00A16245">
            <w:pPr>
              <w:spacing w:after="0"/>
              <w:ind w:firstLine="317"/>
              <w:jc w:val="both"/>
              <w:rPr>
                <w:rFonts w:ascii="Times New Roman" w:hAnsi="Times New Roman"/>
                <w:bCs/>
              </w:rPr>
            </w:pPr>
            <w:r w:rsidRPr="009C43A0">
              <w:rPr>
                <w:rFonts w:ascii="Times New Roman" w:hAnsi="Times New Roman"/>
                <w:bCs/>
              </w:rPr>
              <w:t>соблюдение правил безопасности труда;</w:t>
            </w:r>
          </w:p>
          <w:p w:rsidR="00BE10B1" w:rsidRPr="009C43A0" w:rsidRDefault="00BE10B1" w:rsidP="00A16245">
            <w:pPr>
              <w:spacing w:after="0"/>
              <w:ind w:firstLine="317"/>
              <w:jc w:val="both"/>
              <w:rPr>
                <w:rFonts w:ascii="Times New Roman" w:hAnsi="Times New Roman"/>
              </w:rPr>
            </w:pPr>
            <w:r w:rsidRPr="009C43A0">
              <w:rPr>
                <w:rStyle w:val="211pt"/>
              </w:rPr>
              <w:t>осуществление технологического процесса обработке детали на токарно-расточных станках с соблюдением тр</w:t>
            </w:r>
            <w:r w:rsidRPr="009C43A0">
              <w:rPr>
                <w:rStyle w:val="211pt"/>
              </w:rPr>
              <w:t>е</w:t>
            </w:r>
            <w:r w:rsidRPr="009C43A0">
              <w:rPr>
                <w:rStyle w:val="211pt"/>
              </w:rPr>
              <w:t>бований к качеству в соответствии те</w:t>
            </w:r>
            <w:r w:rsidRPr="009C43A0">
              <w:rPr>
                <w:rStyle w:val="211pt"/>
              </w:rPr>
              <w:t>х</w:t>
            </w:r>
            <w:r w:rsidRPr="009C43A0">
              <w:rPr>
                <w:rStyle w:val="211pt"/>
              </w:rPr>
              <w:t>нической документацией.</w:t>
            </w:r>
          </w:p>
        </w:tc>
        <w:tc>
          <w:tcPr>
            <w:tcW w:w="1903" w:type="dxa"/>
          </w:tcPr>
          <w:p w:rsidR="00BE10B1" w:rsidRPr="009C43A0" w:rsidRDefault="00BE10B1" w:rsidP="00A16245">
            <w:pPr>
              <w:spacing w:after="0"/>
              <w:jc w:val="both"/>
              <w:rPr>
                <w:rFonts w:ascii="Times New Roman" w:hAnsi="Times New Roman"/>
              </w:rPr>
            </w:pPr>
            <w:r w:rsidRPr="009C43A0">
              <w:rPr>
                <w:rFonts w:ascii="Times New Roman" w:hAnsi="Times New Roman"/>
              </w:rPr>
              <w:t>Экспертное н</w:t>
            </w:r>
            <w:r w:rsidRPr="009C43A0">
              <w:rPr>
                <w:rFonts w:ascii="Times New Roman" w:hAnsi="Times New Roman"/>
              </w:rPr>
              <w:t>а</w:t>
            </w:r>
            <w:r w:rsidRPr="009C43A0">
              <w:rPr>
                <w:rFonts w:ascii="Times New Roman" w:hAnsi="Times New Roman"/>
              </w:rPr>
              <w:t>блюдение в</w:t>
            </w:r>
            <w:r w:rsidRPr="009C43A0">
              <w:rPr>
                <w:rFonts w:ascii="Times New Roman" w:hAnsi="Times New Roman"/>
              </w:rPr>
              <w:t>ы</w:t>
            </w:r>
            <w:r w:rsidRPr="009C43A0">
              <w:rPr>
                <w:rFonts w:ascii="Times New Roman" w:hAnsi="Times New Roman"/>
              </w:rPr>
              <w:t>полнения пра</w:t>
            </w:r>
            <w:r w:rsidRPr="009C43A0">
              <w:rPr>
                <w:rFonts w:ascii="Times New Roman" w:hAnsi="Times New Roman"/>
              </w:rPr>
              <w:t>к</w:t>
            </w:r>
            <w:r w:rsidRPr="009C43A0">
              <w:rPr>
                <w:rFonts w:ascii="Times New Roman" w:hAnsi="Times New Roman"/>
              </w:rPr>
              <w:t>тических работ</w:t>
            </w:r>
          </w:p>
          <w:p w:rsidR="00BE10B1" w:rsidRPr="009C43A0" w:rsidRDefault="00BE10B1" w:rsidP="00A16245">
            <w:pPr>
              <w:spacing w:after="0"/>
              <w:jc w:val="both"/>
              <w:rPr>
                <w:rFonts w:ascii="Times New Roman" w:hAnsi="Times New Roman"/>
                <w:bCs/>
              </w:rPr>
            </w:pPr>
            <w:r w:rsidRPr="009C43A0">
              <w:rPr>
                <w:rFonts w:ascii="Times New Roman" w:hAnsi="Times New Roman"/>
                <w:bCs/>
              </w:rPr>
              <w:t>Защита отчётов по практическим занятиям.</w:t>
            </w:r>
          </w:p>
          <w:p w:rsidR="00BE10B1" w:rsidRPr="009C43A0" w:rsidRDefault="00BE10B1" w:rsidP="00A16245">
            <w:pPr>
              <w:spacing w:after="0"/>
              <w:jc w:val="both"/>
              <w:rPr>
                <w:rFonts w:ascii="Times New Roman" w:hAnsi="Times New Roman"/>
                <w:bCs/>
                <w:shd w:val="clear" w:color="auto" w:fill="FFFFFF"/>
              </w:rPr>
            </w:pPr>
            <w:r w:rsidRPr="009C43A0">
              <w:rPr>
                <w:rFonts w:ascii="Times New Roman" w:hAnsi="Times New Roman"/>
                <w:bCs/>
              </w:rPr>
              <w:t xml:space="preserve"> Выполнение </w:t>
            </w:r>
            <w:r w:rsidRPr="009C43A0">
              <w:rPr>
                <w:rFonts w:ascii="Times New Roman" w:hAnsi="Times New Roman"/>
                <w:bCs/>
                <w:shd w:val="clear" w:color="auto" w:fill="FFFFFF"/>
              </w:rPr>
              <w:t>те</w:t>
            </w:r>
            <w:r w:rsidRPr="009C43A0">
              <w:rPr>
                <w:rFonts w:ascii="Times New Roman" w:hAnsi="Times New Roman"/>
                <w:bCs/>
                <w:shd w:val="clear" w:color="auto" w:fill="FFFFFF"/>
              </w:rPr>
              <w:t>с</w:t>
            </w:r>
            <w:r w:rsidRPr="009C43A0">
              <w:rPr>
                <w:rFonts w:ascii="Times New Roman" w:hAnsi="Times New Roman"/>
                <w:bCs/>
                <w:shd w:val="clear" w:color="auto" w:fill="FFFFFF"/>
              </w:rPr>
              <w:t>товых заданий.</w:t>
            </w:r>
          </w:p>
          <w:p w:rsidR="00BE10B1" w:rsidRPr="009C43A0" w:rsidRDefault="00BE10B1" w:rsidP="00A16245">
            <w:pPr>
              <w:spacing w:after="0"/>
              <w:jc w:val="both"/>
              <w:rPr>
                <w:rFonts w:ascii="Times New Roman" w:hAnsi="Times New Roman"/>
              </w:rPr>
            </w:pPr>
          </w:p>
        </w:tc>
      </w:tr>
    </w:tbl>
    <w:p w:rsidR="00BE10B1" w:rsidRDefault="00BE10B1" w:rsidP="00BE10B1">
      <w:pPr>
        <w:spacing w:after="0" w:line="240" w:lineRule="auto"/>
        <w:jc w:val="right"/>
        <w:outlineLvl w:val="0"/>
        <w:rPr>
          <w:rFonts w:ascii="Times New Roman" w:hAnsi="Times New Roman"/>
          <w:b/>
          <w:i/>
          <w:sz w:val="24"/>
          <w:szCs w:val="24"/>
        </w:rPr>
      </w:pPr>
    </w:p>
    <w:p w:rsidR="00BE10B1" w:rsidRDefault="00BE10B1" w:rsidP="00BE10B1">
      <w:pPr>
        <w:spacing w:after="160" w:line="259" w:lineRule="auto"/>
        <w:rPr>
          <w:rFonts w:ascii="Times New Roman" w:hAnsi="Times New Roman"/>
          <w:b/>
          <w:i/>
          <w:sz w:val="24"/>
          <w:szCs w:val="24"/>
        </w:rPr>
      </w:pPr>
      <w:r>
        <w:rPr>
          <w:rFonts w:ascii="Times New Roman" w:hAnsi="Times New Roman"/>
          <w:b/>
          <w:i/>
          <w:sz w:val="24"/>
          <w:szCs w:val="24"/>
        </w:rPr>
        <w:br w:type="page"/>
      </w:r>
    </w:p>
    <w:p w:rsidR="00BE10B1" w:rsidRPr="009C43A0" w:rsidRDefault="00BE10B1" w:rsidP="00BE10B1">
      <w:pPr>
        <w:spacing w:after="0" w:line="240" w:lineRule="auto"/>
        <w:jc w:val="right"/>
        <w:outlineLvl w:val="0"/>
        <w:rPr>
          <w:rFonts w:ascii="Times New Roman" w:hAnsi="Times New Roman"/>
          <w:b/>
          <w:i/>
          <w:sz w:val="24"/>
          <w:szCs w:val="24"/>
        </w:rPr>
      </w:pPr>
      <w:r w:rsidRPr="009C43A0">
        <w:rPr>
          <w:rFonts w:ascii="Times New Roman" w:hAnsi="Times New Roman"/>
          <w:b/>
          <w:i/>
          <w:sz w:val="24"/>
          <w:szCs w:val="24"/>
        </w:rPr>
        <w:lastRenderedPageBreak/>
        <w:t xml:space="preserve">Приложение  </w:t>
      </w:r>
      <w:r>
        <w:rPr>
          <w:rFonts w:ascii="Times New Roman" w:hAnsi="Times New Roman"/>
          <w:b/>
          <w:i/>
          <w:sz w:val="24"/>
          <w:szCs w:val="24"/>
        </w:rPr>
        <w:t>1</w:t>
      </w:r>
      <w:r w:rsidRPr="009C43A0">
        <w:rPr>
          <w:rFonts w:ascii="Times New Roman" w:hAnsi="Times New Roman"/>
          <w:b/>
          <w:i/>
          <w:sz w:val="24"/>
          <w:szCs w:val="24"/>
        </w:rPr>
        <w:t>.3</w:t>
      </w:r>
    </w:p>
    <w:p w:rsidR="00BE10B1" w:rsidRPr="009C43A0" w:rsidRDefault="00BE10B1" w:rsidP="00BE10B1">
      <w:pPr>
        <w:spacing w:after="0" w:line="240" w:lineRule="auto"/>
        <w:jc w:val="right"/>
        <w:rPr>
          <w:rFonts w:ascii="Times New Roman" w:hAnsi="Times New Roman"/>
          <w:i/>
          <w:u w:val="single"/>
        </w:rPr>
      </w:pPr>
      <w:r w:rsidRPr="009C43A0">
        <w:rPr>
          <w:rFonts w:ascii="Times New Roman" w:hAnsi="Times New Roman"/>
          <w:b/>
          <w:i/>
        </w:rPr>
        <w:t xml:space="preserve">к ПООП по профессии </w:t>
      </w:r>
      <w:r w:rsidRPr="009C43A0">
        <w:rPr>
          <w:rFonts w:ascii="Times New Roman" w:hAnsi="Times New Roman"/>
          <w:i/>
          <w:u w:val="single"/>
        </w:rPr>
        <w:t>15.01.33 Токарь на станках</w:t>
      </w:r>
    </w:p>
    <w:p w:rsidR="00BE10B1" w:rsidRPr="009C43A0" w:rsidRDefault="00BE10B1" w:rsidP="00BE10B1">
      <w:pPr>
        <w:spacing w:after="0" w:line="240" w:lineRule="auto"/>
        <w:jc w:val="right"/>
        <w:rPr>
          <w:rFonts w:ascii="Times New Roman" w:hAnsi="Times New Roman"/>
          <w:i/>
          <w:u w:val="single"/>
        </w:rPr>
      </w:pPr>
      <w:r w:rsidRPr="009C43A0">
        <w:rPr>
          <w:rFonts w:ascii="Times New Roman" w:hAnsi="Times New Roman"/>
          <w:i/>
          <w:u w:val="single"/>
        </w:rPr>
        <w:t xml:space="preserve"> с числовым программным управлением</w:t>
      </w:r>
    </w:p>
    <w:p w:rsidR="00BE10B1" w:rsidRPr="009C43A0" w:rsidRDefault="00BE10B1" w:rsidP="00BE10B1">
      <w:pPr>
        <w:jc w:val="right"/>
        <w:rPr>
          <w:rFonts w:ascii="Times New Roman" w:hAnsi="Times New Roman"/>
        </w:rPr>
      </w:pPr>
    </w:p>
    <w:p w:rsidR="00BE10B1" w:rsidRPr="009C43A0" w:rsidRDefault="00BE10B1" w:rsidP="00BE10B1">
      <w:pPr>
        <w:jc w:val="right"/>
        <w:rPr>
          <w:rFonts w:ascii="Times New Roman" w:hAnsi="Times New Roman"/>
        </w:rPr>
      </w:pPr>
    </w:p>
    <w:p w:rsidR="00BE10B1" w:rsidRPr="009C43A0" w:rsidRDefault="00BE10B1" w:rsidP="00BE10B1">
      <w:pPr>
        <w:jc w:val="right"/>
        <w:rPr>
          <w:rFonts w:ascii="Times New Roman" w:hAnsi="Times New Roman"/>
        </w:rPr>
      </w:pPr>
    </w:p>
    <w:p w:rsidR="00BE10B1" w:rsidRPr="009C43A0" w:rsidRDefault="00BE10B1" w:rsidP="00BE10B1">
      <w:pPr>
        <w:jc w:val="right"/>
        <w:rPr>
          <w:rFonts w:ascii="Times New Roman" w:hAnsi="Times New Roman"/>
        </w:rPr>
      </w:pPr>
    </w:p>
    <w:p w:rsidR="00BE10B1" w:rsidRPr="009C43A0" w:rsidRDefault="00BE10B1" w:rsidP="00BE10B1">
      <w:pPr>
        <w:jc w:val="right"/>
        <w:rPr>
          <w:rFonts w:ascii="Times New Roman" w:hAnsi="Times New Roman"/>
        </w:rPr>
      </w:pPr>
    </w:p>
    <w:p w:rsidR="00BE10B1" w:rsidRPr="009C43A0" w:rsidRDefault="00BE10B1" w:rsidP="00BE10B1">
      <w:pPr>
        <w:jc w:val="right"/>
        <w:rPr>
          <w:rFonts w:ascii="Times New Roman" w:hAnsi="Times New Roman"/>
        </w:rPr>
      </w:pPr>
    </w:p>
    <w:p w:rsidR="00BE10B1" w:rsidRPr="009C43A0" w:rsidRDefault="00BE10B1" w:rsidP="00BE10B1">
      <w:pPr>
        <w:jc w:val="right"/>
        <w:rPr>
          <w:rFonts w:ascii="Times New Roman" w:hAnsi="Times New Roman"/>
        </w:rPr>
      </w:pPr>
    </w:p>
    <w:p w:rsidR="00BE10B1" w:rsidRPr="009C43A0" w:rsidRDefault="00BE10B1" w:rsidP="00BE10B1">
      <w:pPr>
        <w:jc w:val="right"/>
        <w:rPr>
          <w:rFonts w:ascii="Times New Roman" w:hAnsi="Times New Roman"/>
        </w:rPr>
      </w:pPr>
    </w:p>
    <w:p w:rsidR="00BE10B1" w:rsidRPr="009C43A0" w:rsidRDefault="00BE10B1" w:rsidP="00BE10B1">
      <w:pPr>
        <w:jc w:val="right"/>
        <w:rPr>
          <w:rFonts w:ascii="Times New Roman" w:hAnsi="Times New Roman"/>
        </w:rPr>
      </w:pPr>
    </w:p>
    <w:p w:rsidR="00BE10B1" w:rsidRPr="009C43A0" w:rsidRDefault="00BE10B1" w:rsidP="00BE10B1">
      <w:pPr>
        <w:jc w:val="right"/>
        <w:rPr>
          <w:rFonts w:ascii="Times New Roman" w:hAnsi="Times New Roman"/>
        </w:rPr>
      </w:pPr>
    </w:p>
    <w:p w:rsidR="00BE10B1" w:rsidRPr="009C43A0" w:rsidRDefault="00BE10B1" w:rsidP="00BE10B1">
      <w:pPr>
        <w:jc w:val="center"/>
        <w:outlineLvl w:val="0"/>
        <w:rPr>
          <w:rFonts w:ascii="Times New Roman" w:hAnsi="Times New Roman"/>
          <w:b/>
          <w:i/>
          <w:sz w:val="24"/>
          <w:szCs w:val="24"/>
        </w:rPr>
      </w:pPr>
      <w:r w:rsidRPr="009C43A0">
        <w:rPr>
          <w:rFonts w:ascii="Times New Roman" w:hAnsi="Times New Roman"/>
          <w:b/>
          <w:i/>
          <w:sz w:val="24"/>
          <w:szCs w:val="24"/>
        </w:rPr>
        <w:t>ПРИМЕРНАЯ РАБОЧАЯ ПРОГРАММА ПРОФЕССИОНАЛЬНОГО МОДУЛЯ</w:t>
      </w:r>
    </w:p>
    <w:p w:rsidR="00BE10B1" w:rsidRPr="009C43A0" w:rsidRDefault="00BE10B1" w:rsidP="00BE10B1">
      <w:pPr>
        <w:jc w:val="center"/>
        <w:rPr>
          <w:rFonts w:ascii="Times New Roman" w:hAnsi="Times New Roman"/>
          <w:b/>
          <w:i/>
          <w:sz w:val="24"/>
          <w:szCs w:val="24"/>
          <w:u w:val="single"/>
        </w:rPr>
      </w:pPr>
    </w:p>
    <w:p w:rsidR="00BE10B1" w:rsidRPr="009C43A0" w:rsidRDefault="00BE10B1" w:rsidP="00BE10B1">
      <w:pPr>
        <w:shd w:val="clear" w:color="auto" w:fill="FFFFFF"/>
        <w:spacing w:after="0"/>
        <w:ind w:firstLine="142"/>
        <w:jc w:val="center"/>
        <w:rPr>
          <w:rFonts w:ascii="Times New Roman" w:hAnsi="Times New Roman"/>
          <w:b/>
          <w:sz w:val="24"/>
          <w:szCs w:val="24"/>
          <w:u w:val="single"/>
        </w:rPr>
      </w:pPr>
      <w:r w:rsidRPr="009C43A0">
        <w:rPr>
          <w:rFonts w:ascii="Times New Roman" w:hAnsi="Times New Roman"/>
          <w:b/>
          <w:bCs/>
          <w:sz w:val="24"/>
          <w:szCs w:val="24"/>
          <w:u w:val="single"/>
        </w:rPr>
        <w:t xml:space="preserve">«ПМ.03  </w:t>
      </w:r>
      <w:r w:rsidRPr="009C43A0">
        <w:rPr>
          <w:rFonts w:ascii="Times New Roman" w:hAnsi="Times New Roman"/>
          <w:b/>
          <w:sz w:val="24"/>
          <w:szCs w:val="24"/>
          <w:u w:val="single"/>
        </w:rPr>
        <w:t>ИЗГОТОВЛЕНИЕ ИЗДЕЛИЙ НА ТОКАРНО-РАСТОЧНЫХ СТАНКАХ ПО СТАДИЯМ ТЕХНОЛОГИЧЕСКОГО ПРОЦЕССА В СООТВЕТСТВИИ С ТР</w:t>
      </w:r>
      <w:r w:rsidRPr="009C43A0">
        <w:rPr>
          <w:rFonts w:ascii="Times New Roman" w:hAnsi="Times New Roman"/>
          <w:b/>
          <w:sz w:val="24"/>
          <w:szCs w:val="24"/>
          <w:u w:val="single"/>
        </w:rPr>
        <w:t>Е</w:t>
      </w:r>
      <w:r w:rsidRPr="009C43A0">
        <w:rPr>
          <w:rFonts w:ascii="Times New Roman" w:hAnsi="Times New Roman"/>
          <w:b/>
          <w:sz w:val="24"/>
          <w:szCs w:val="24"/>
          <w:u w:val="single"/>
        </w:rPr>
        <w:t>БОВАНИЯМИ ОХРАНЫ ТРУДА И ЭКОЛОГИЧЕСКОЙ БЕЗОПАСНОСТИ»</w:t>
      </w:r>
    </w:p>
    <w:p w:rsidR="00BE10B1" w:rsidRPr="009C43A0" w:rsidRDefault="00BE10B1" w:rsidP="00BE10B1">
      <w:pPr>
        <w:jc w:val="center"/>
        <w:rPr>
          <w:rFonts w:ascii="Times New Roman" w:hAnsi="Times New Roman"/>
          <w:b/>
          <w:i/>
          <w:u w:val="single"/>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jc w:val="center"/>
        <w:rPr>
          <w:rFonts w:ascii="Times New Roman" w:hAnsi="Times New Roman"/>
          <w:b/>
          <w:bCs/>
          <w:i/>
          <w:sz w:val="24"/>
          <w:szCs w:val="24"/>
        </w:rPr>
      </w:pPr>
      <w:r w:rsidRPr="009C43A0">
        <w:rPr>
          <w:rFonts w:ascii="Times New Roman" w:hAnsi="Times New Roman"/>
          <w:b/>
          <w:bCs/>
          <w:i/>
          <w:sz w:val="24"/>
          <w:szCs w:val="24"/>
        </w:rPr>
        <w:t>20</w:t>
      </w:r>
      <w:r>
        <w:rPr>
          <w:rFonts w:ascii="Times New Roman" w:hAnsi="Times New Roman"/>
          <w:b/>
          <w:bCs/>
          <w:i/>
          <w:sz w:val="24"/>
          <w:szCs w:val="24"/>
        </w:rPr>
        <w:t>21</w:t>
      </w:r>
      <w:r w:rsidRPr="009C43A0">
        <w:rPr>
          <w:rFonts w:ascii="Times New Roman" w:hAnsi="Times New Roman"/>
          <w:b/>
          <w:bCs/>
          <w:i/>
          <w:sz w:val="24"/>
          <w:szCs w:val="24"/>
        </w:rPr>
        <w:t xml:space="preserve"> г.</w:t>
      </w: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sectPr w:rsidR="00BE10B1" w:rsidRPr="009C43A0" w:rsidSect="00DC23D6">
          <w:pgSz w:w="11907" w:h="16840"/>
          <w:pgMar w:top="1134" w:right="851" w:bottom="992" w:left="1701" w:header="709" w:footer="709" w:gutter="0"/>
          <w:cols w:space="720"/>
        </w:sectPr>
      </w:pPr>
    </w:p>
    <w:p w:rsidR="00BE10B1" w:rsidRPr="009C43A0" w:rsidRDefault="00BE10B1" w:rsidP="00BE10B1">
      <w:pPr>
        <w:rPr>
          <w:rFonts w:ascii="Times New Roman" w:hAnsi="Times New Roman"/>
          <w:b/>
          <w:i/>
          <w:sz w:val="24"/>
          <w:szCs w:val="24"/>
        </w:rPr>
      </w:pPr>
    </w:p>
    <w:p w:rsidR="00BE10B1" w:rsidRPr="004A3003" w:rsidRDefault="00BE10B1" w:rsidP="00BE10B1">
      <w:pPr>
        <w:kinsoku w:val="0"/>
        <w:overflowPunct w:val="0"/>
        <w:spacing w:line="200" w:lineRule="exact"/>
        <w:jc w:val="center"/>
        <w:rPr>
          <w:rFonts w:ascii="Times New Roman" w:hAnsi="Times New Roman"/>
          <w:b/>
          <w:bCs/>
        </w:rPr>
      </w:pPr>
      <w:r w:rsidRPr="004A3003">
        <w:rPr>
          <w:rFonts w:ascii="Times New Roman" w:hAnsi="Times New Roman"/>
          <w:b/>
          <w:bCs/>
        </w:rPr>
        <w:t>СОДЕРЖАНИЕ</w:t>
      </w:r>
    </w:p>
    <w:p w:rsidR="00BE10B1" w:rsidRDefault="00BE10B1" w:rsidP="00BE10B1">
      <w:pPr>
        <w:kinsoku w:val="0"/>
        <w:overflowPunct w:val="0"/>
        <w:spacing w:line="200" w:lineRule="exact"/>
        <w:rPr>
          <w:rFonts w:ascii="Times New Roman" w:hAnsi="Times New Roman"/>
        </w:rPr>
      </w:pPr>
    </w:p>
    <w:tbl>
      <w:tblPr>
        <w:tblW w:w="9807" w:type="dxa"/>
        <w:tblLook w:val="01E0"/>
      </w:tblPr>
      <w:tblGrid>
        <w:gridCol w:w="9807"/>
      </w:tblGrid>
      <w:tr w:rsidR="00BE10B1" w:rsidRPr="004A3003" w:rsidTr="00A16245">
        <w:trPr>
          <w:trHeight w:val="394"/>
        </w:trPr>
        <w:tc>
          <w:tcPr>
            <w:tcW w:w="9007" w:type="dxa"/>
            <w:hideMark/>
          </w:tcPr>
          <w:p w:rsidR="00BE10B1" w:rsidRPr="004A3003" w:rsidRDefault="00BE10B1" w:rsidP="00A16245">
            <w:pPr>
              <w:rPr>
                <w:rFonts w:ascii="Times New Roman" w:hAnsi="Times New Roman"/>
                <w:b/>
                <w:sz w:val="24"/>
                <w:szCs w:val="24"/>
                <w:lang w:eastAsia="en-US"/>
              </w:rPr>
            </w:pPr>
            <w:r w:rsidRPr="004A3003">
              <w:rPr>
                <w:rFonts w:ascii="Times New Roman" w:hAnsi="Times New Roman"/>
                <w:b/>
                <w:sz w:val="24"/>
                <w:szCs w:val="24"/>
                <w:lang w:eastAsia="en-US"/>
              </w:rPr>
              <w:t>1. ОБЩАЯ ХАРАКТЕРИСТИКА ПРИМЕРНОЙ РАБОЧЕЙ ПРОГРАММЫ</w:t>
            </w:r>
            <w:r w:rsidRPr="006F710D">
              <w:rPr>
                <w:rFonts w:ascii="Times New Roman" w:hAnsi="Times New Roman"/>
                <w:b/>
                <w:sz w:val="24"/>
                <w:szCs w:val="24"/>
                <w:lang w:eastAsia="en-US"/>
              </w:rPr>
              <w:t xml:space="preserve"> </w:t>
            </w:r>
            <w:r w:rsidRPr="004A3003">
              <w:rPr>
                <w:rFonts w:ascii="Times New Roman" w:hAnsi="Times New Roman"/>
                <w:b/>
                <w:sz w:val="24"/>
                <w:szCs w:val="24"/>
                <w:lang w:eastAsia="en-US"/>
              </w:rPr>
              <w:t>ПРОФЕ</w:t>
            </w:r>
            <w:r w:rsidRPr="004A3003">
              <w:rPr>
                <w:rFonts w:ascii="Times New Roman" w:hAnsi="Times New Roman"/>
                <w:b/>
                <w:sz w:val="24"/>
                <w:szCs w:val="24"/>
                <w:lang w:eastAsia="en-US"/>
              </w:rPr>
              <w:t>С</w:t>
            </w:r>
            <w:r w:rsidRPr="004A3003">
              <w:rPr>
                <w:rFonts w:ascii="Times New Roman" w:hAnsi="Times New Roman"/>
                <w:b/>
                <w:sz w:val="24"/>
                <w:szCs w:val="24"/>
                <w:lang w:eastAsia="en-US"/>
              </w:rPr>
              <w:t>СИОНАЛЬНОГО МОДУЛЯ</w:t>
            </w:r>
          </w:p>
        </w:tc>
      </w:tr>
      <w:tr w:rsidR="00BE10B1" w:rsidRPr="004A3003" w:rsidTr="00A16245">
        <w:trPr>
          <w:trHeight w:val="720"/>
        </w:trPr>
        <w:tc>
          <w:tcPr>
            <w:tcW w:w="9007" w:type="dxa"/>
            <w:hideMark/>
          </w:tcPr>
          <w:p w:rsidR="00BE10B1" w:rsidRPr="004A3003" w:rsidRDefault="00BE10B1" w:rsidP="00A16245">
            <w:pPr>
              <w:rPr>
                <w:rFonts w:ascii="Times New Roman" w:hAnsi="Times New Roman"/>
                <w:b/>
                <w:sz w:val="24"/>
                <w:szCs w:val="24"/>
                <w:lang w:eastAsia="en-US"/>
              </w:rPr>
            </w:pPr>
            <w:r w:rsidRPr="004A3003">
              <w:rPr>
                <w:rFonts w:ascii="Times New Roman" w:hAnsi="Times New Roman"/>
                <w:b/>
                <w:sz w:val="24"/>
                <w:szCs w:val="24"/>
                <w:lang w:eastAsia="en-US"/>
              </w:rPr>
              <w:t>2. СТРУКТУРА И СОДЕРЖАНИЕ ПРОФЕССИОНАЛЬНОГО МОДУЛЯ</w:t>
            </w:r>
          </w:p>
          <w:p w:rsidR="00BE10B1" w:rsidRPr="004A3003" w:rsidRDefault="00BE10B1" w:rsidP="00A16245">
            <w:pPr>
              <w:rPr>
                <w:rFonts w:ascii="Times New Roman" w:hAnsi="Times New Roman"/>
                <w:b/>
                <w:bCs/>
                <w:sz w:val="24"/>
                <w:szCs w:val="24"/>
                <w:lang w:eastAsia="en-US"/>
              </w:rPr>
            </w:pPr>
            <w:r w:rsidRPr="004A3003">
              <w:rPr>
                <w:rFonts w:ascii="Times New Roman" w:hAnsi="Times New Roman"/>
                <w:b/>
                <w:bCs/>
                <w:sz w:val="24"/>
                <w:szCs w:val="24"/>
                <w:lang w:eastAsia="en-US"/>
              </w:rPr>
              <w:t xml:space="preserve">3. </w:t>
            </w:r>
            <w:r w:rsidRPr="000C57F7">
              <w:rPr>
                <w:rFonts w:ascii="Times New Roman" w:hAnsi="Times New Roman"/>
                <w:b/>
                <w:bCs/>
                <w:sz w:val="24"/>
                <w:szCs w:val="24"/>
                <w:lang w:eastAsia="en-US"/>
              </w:rPr>
              <w:t>УСЛОВИЯ РЕАЛИЗАЦИИ ПРОГРАММЫ ПРОФЕССИОНАЛЬНОГО МОДУЛЯ</w:t>
            </w:r>
          </w:p>
        </w:tc>
      </w:tr>
      <w:tr w:rsidR="00BE10B1" w:rsidRPr="004A3003" w:rsidTr="00A16245">
        <w:trPr>
          <w:trHeight w:val="692"/>
        </w:trPr>
        <w:tc>
          <w:tcPr>
            <w:tcW w:w="9007" w:type="dxa"/>
            <w:hideMark/>
          </w:tcPr>
          <w:p w:rsidR="00BE10B1" w:rsidRPr="004A3003" w:rsidRDefault="00BE10B1" w:rsidP="00A16245">
            <w:pPr>
              <w:rPr>
                <w:rFonts w:ascii="Times New Roman" w:hAnsi="Times New Roman"/>
                <w:b/>
                <w:bCs/>
                <w:sz w:val="24"/>
                <w:szCs w:val="24"/>
                <w:lang w:eastAsia="en-US"/>
              </w:rPr>
            </w:pPr>
            <w:r w:rsidRPr="004A3003">
              <w:rPr>
                <w:rFonts w:ascii="Times New Roman" w:hAnsi="Times New Roman"/>
                <w:b/>
                <w:sz w:val="24"/>
                <w:szCs w:val="24"/>
                <w:lang w:eastAsia="en-US"/>
              </w:rPr>
              <w:t xml:space="preserve">4. КОНТРОЛЬ И ОЦЕНКА РЕЗУЛЬТАТОВ ОСВОЕНИЯ ПРОФЕССИОНАЛЬНОГО МОДУЛЯ </w:t>
            </w:r>
          </w:p>
        </w:tc>
      </w:tr>
    </w:tbl>
    <w:p w:rsidR="00BE10B1" w:rsidRPr="009C43A0" w:rsidRDefault="00BE10B1" w:rsidP="00BE10B1">
      <w:pPr>
        <w:rPr>
          <w:rFonts w:ascii="Times New Roman" w:hAnsi="Times New Roman"/>
          <w:b/>
          <w:i/>
          <w:sz w:val="24"/>
          <w:szCs w:val="24"/>
        </w:rPr>
        <w:sectPr w:rsidR="00BE10B1" w:rsidRPr="009C43A0" w:rsidSect="00DC23D6">
          <w:pgSz w:w="11907" w:h="16840"/>
          <w:pgMar w:top="1134" w:right="851" w:bottom="992" w:left="1701" w:header="709" w:footer="709" w:gutter="0"/>
          <w:cols w:space="720"/>
        </w:sectPr>
      </w:pPr>
    </w:p>
    <w:p w:rsidR="00BE10B1" w:rsidRPr="009C43A0" w:rsidRDefault="00BE10B1" w:rsidP="00BE10B1">
      <w:pPr>
        <w:rPr>
          <w:rFonts w:ascii="Times New Roman" w:hAnsi="Times New Roman"/>
          <w:b/>
          <w:i/>
          <w:sz w:val="24"/>
          <w:szCs w:val="24"/>
        </w:rPr>
      </w:pPr>
    </w:p>
    <w:p w:rsidR="00BE10B1" w:rsidRPr="009C43A0" w:rsidRDefault="00BE10B1" w:rsidP="00BE10B1">
      <w:pPr>
        <w:spacing w:after="0"/>
        <w:jc w:val="center"/>
        <w:rPr>
          <w:rFonts w:ascii="Times New Roman" w:hAnsi="Times New Roman"/>
          <w:b/>
          <w:sz w:val="24"/>
          <w:szCs w:val="24"/>
        </w:rPr>
      </w:pPr>
      <w:r w:rsidRPr="009C43A0">
        <w:rPr>
          <w:rFonts w:ascii="Times New Roman" w:hAnsi="Times New Roman"/>
          <w:b/>
          <w:sz w:val="24"/>
          <w:szCs w:val="24"/>
        </w:rPr>
        <w:t>1. ОБЩАЯ ХАРАКТЕРИСТИКА ПРИМЕРНОЙ РАБОЧЕЙ ПРОГРАММЫ</w:t>
      </w:r>
    </w:p>
    <w:p w:rsidR="00BE10B1" w:rsidRPr="009C43A0" w:rsidRDefault="00BE10B1" w:rsidP="00BE10B1">
      <w:pPr>
        <w:spacing w:after="0"/>
        <w:jc w:val="center"/>
        <w:rPr>
          <w:rFonts w:ascii="Times New Roman" w:hAnsi="Times New Roman"/>
          <w:b/>
          <w:sz w:val="24"/>
          <w:szCs w:val="24"/>
        </w:rPr>
      </w:pPr>
      <w:r w:rsidRPr="009C43A0">
        <w:rPr>
          <w:rFonts w:ascii="Times New Roman" w:hAnsi="Times New Roman"/>
          <w:b/>
          <w:sz w:val="24"/>
          <w:szCs w:val="24"/>
        </w:rPr>
        <w:t>ПРОФЕССИОНАЛЬНОГО МОДУЛЯ</w:t>
      </w:r>
    </w:p>
    <w:p w:rsidR="00BE10B1" w:rsidRPr="009C43A0" w:rsidRDefault="00BE10B1" w:rsidP="00BE10B1">
      <w:pPr>
        <w:shd w:val="clear" w:color="auto" w:fill="FFFFFF"/>
        <w:spacing w:after="0"/>
        <w:ind w:firstLine="142"/>
        <w:jc w:val="center"/>
        <w:rPr>
          <w:rFonts w:ascii="Times New Roman" w:hAnsi="Times New Roman"/>
          <w:b/>
          <w:sz w:val="24"/>
          <w:szCs w:val="24"/>
          <w:u w:val="single"/>
        </w:rPr>
      </w:pPr>
      <w:r w:rsidRPr="009C43A0">
        <w:rPr>
          <w:rFonts w:ascii="Times New Roman" w:hAnsi="Times New Roman"/>
          <w:b/>
          <w:bCs/>
          <w:sz w:val="24"/>
          <w:szCs w:val="24"/>
          <w:u w:val="single"/>
        </w:rPr>
        <w:t xml:space="preserve">«ПМ.03 </w:t>
      </w:r>
      <w:r w:rsidRPr="009C43A0">
        <w:rPr>
          <w:rFonts w:ascii="Times New Roman" w:hAnsi="Times New Roman"/>
          <w:b/>
          <w:sz w:val="24"/>
          <w:szCs w:val="24"/>
          <w:u w:val="single"/>
        </w:rPr>
        <w:t>ИЗГОТОВЛЕНИЕ ИЗДЕЛИЙ НА ТОКАРНО-РАСТОЧНЫХ СТАНКАХ ПО СТАДИЯМ ТЕХНОЛОГИЧЕСКОГО ПРОЦЕССА В СООТВЕТСТВИИ С ТРЕБОВ</w:t>
      </w:r>
      <w:r w:rsidRPr="009C43A0">
        <w:rPr>
          <w:rFonts w:ascii="Times New Roman" w:hAnsi="Times New Roman"/>
          <w:b/>
          <w:sz w:val="24"/>
          <w:szCs w:val="24"/>
          <w:u w:val="single"/>
        </w:rPr>
        <w:t>А</w:t>
      </w:r>
      <w:r w:rsidRPr="009C43A0">
        <w:rPr>
          <w:rFonts w:ascii="Times New Roman" w:hAnsi="Times New Roman"/>
          <w:b/>
          <w:sz w:val="24"/>
          <w:szCs w:val="24"/>
          <w:u w:val="single"/>
        </w:rPr>
        <w:t>НИЯМИ ОХРАНЫ ТРУДА И ЭКОЛОГИЧЕСКОЙ БЕЗОПАСНОСТИ»</w:t>
      </w:r>
    </w:p>
    <w:p w:rsidR="00BE10B1" w:rsidRPr="009C43A0" w:rsidRDefault="00BE10B1" w:rsidP="00BE10B1">
      <w:pPr>
        <w:suppressAutoHyphens/>
        <w:spacing w:after="0"/>
        <w:outlineLvl w:val="0"/>
        <w:rPr>
          <w:rFonts w:ascii="Times New Roman" w:hAnsi="Times New Roman"/>
          <w:b/>
          <w:i/>
          <w:sz w:val="24"/>
          <w:szCs w:val="24"/>
        </w:rPr>
      </w:pPr>
      <w:r w:rsidRPr="009C43A0">
        <w:rPr>
          <w:rFonts w:ascii="Times New Roman" w:hAnsi="Times New Roman"/>
          <w:b/>
          <w:i/>
          <w:sz w:val="24"/>
          <w:szCs w:val="24"/>
        </w:rPr>
        <w:t xml:space="preserve">1.1. Цель и планируемые результаты освоения профессионального модуля </w:t>
      </w:r>
    </w:p>
    <w:p w:rsidR="00BE10B1" w:rsidRPr="009C43A0" w:rsidRDefault="00BE10B1" w:rsidP="00BE10B1">
      <w:pPr>
        <w:suppressAutoHyphens/>
        <w:spacing w:after="0"/>
        <w:ind w:firstLine="708"/>
        <w:jc w:val="both"/>
        <w:rPr>
          <w:rFonts w:ascii="Times New Roman" w:hAnsi="Times New Roman"/>
          <w:sz w:val="24"/>
          <w:szCs w:val="24"/>
        </w:rPr>
      </w:pPr>
      <w:r w:rsidRPr="009C43A0">
        <w:rPr>
          <w:rFonts w:ascii="Times New Roman" w:hAnsi="Times New Roman"/>
          <w:sz w:val="24"/>
          <w:szCs w:val="24"/>
        </w:rPr>
        <w:t>В результате изучения профессионального модуля студент должен освоить основной вид деятельности изготовление изделий на токарно-расточных станках по стадиям технологического процесса в соответствии с требованиями охраны труда и экологической безопасности   и соответствующие ему общие компетенции и профессиональные компетенции:</w:t>
      </w:r>
    </w:p>
    <w:p w:rsidR="00BE10B1" w:rsidRPr="009C43A0" w:rsidRDefault="00BE10B1" w:rsidP="00BE10B1">
      <w:pPr>
        <w:jc w:val="both"/>
        <w:outlineLvl w:val="0"/>
        <w:rPr>
          <w:rFonts w:ascii="Times New Roman" w:hAnsi="Times New Roman"/>
          <w:b/>
          <w:sz w:val="24"/>
          <w:szCs w:val="24"/>
        </w:rPr>
      </w:pPr>
      <w:r w:rsidRPr="009C43A0">
        <w:rPr>
          <w:rFonts w:ascii="Times New Roman" w:hAnsi="Times New Roman"/>
          <w:b/>
          <w:sz w:val="24"/>
          <w:szCs w:val="24"/>
        </w:rPr>
        <w:t>1.1.1. Перечень общих компетенций</w:t>
      </w:r>
    </w:p>
    <w:tbl>
      <w:tblPr>
        <w:tblW w:w="0" w:type="auto"/>
        <w:tblInd w:w="44" w:type="dxa"/>
        <w:tblLayout w:type="fixed"/>
        <w:tblCellMar>
          <w:left w:w="10" w:type="dxa"/>
          <w:right w:w="10" w:type="dxa"/>
        </w:tblCellMar>
        <w:tblLook w:val="04A0"/>
      </w:tblPr>
      <w:tblGrid>
        <w:gridCol w:w="1100"/>
        <w:gridCol w:w="8344"/>
      </w:tblGrid>
      <w:tr w:rsidR="00BE10B1" w:rsidRPr="009C43A0" w:rsidTr="00A16245">
        <w:trPr>
          <w:trHeight w:hRule="exact" w:val="293"/>
        </w:trPr>
        <w:tc>
          <w:tcPr>
            <w:tcW w:w="1100" w:type="dxa"/>
            <w:tcBorders>
              <w:top w:val="single" w:sz="4" w:space="0" w:color="auto"/>
              <w:left w:val="single" w:sz="4" w:space="0" w:color="auto"/>
            </w:tcBorders>
            <w:shd w:val="clear" w:color="auto" w:fill="FFFFFF"/>
            <w:vAlign w:val="bottom"/>
          </w:tcPr>
          <w:p w:rsidR="00BE10B1" w:rsidRPr="009C43A0" w:rsidRDefault="00BE10B1" w:rsidP="00A16245">
            <w:pPr>
              <w:pStyle w:val="28"/>
              <w:shd w:val="clear" w:color="auto" w:fill="auto"/>
              <w:spacing w:after="0" w:line="240" w:lineRule="exact"/>
              <w:rPr>
                <w:color w:val="000000"/>
              </w:rPr>
            </w:pPr>
            <w:r w:rsidRPr="009C43A0">
              <w:rPr>
                <w:rStyle w:val="212pt"/>
                <w:bCs/>
                <w:iCs/>
                <w:szCs w:val="24"/>
              </w:rPr>
              <w:t>Код</w:t>
            </w:r>
          </w:p>
        </w:tc>
        <w:tc>
          <w:tcPr>
            <w:tcW w:w="8344" w:type="dxa"/>
            <w:tcBorders>
              <w:top w:val="single" w:sz="4" w:space="0" w:color="auto"/>
              <w:left w:val="single" w:sz="4" w:space="0" w:color="auto"/>
              <w:right w:val="single" w:sz="4" w:space="0" w:color="auto"/>
            </w:tcBorders>
            <w:shd w:val="clear" w:color="auto" w:fill="FFFFFF"/>
            <w:vAlign w:val="bottom"/>
          </w:tcPr>
          <w:p w:rsidR="00BE10B1" w:rsidRPr="009C43A0" w:rsidRDefault="00BE10B1" w:rsidP="00A16245">
            <w:pPr>
              <w:pStyle w:val="28"/>
              <w:shd w:val="clear" w:color="auto" w:fill="auto"/>
              <w:spacing w:after="0" w:line="240" w:lineRule="exact"/>
              <w:rPr>
                <w:color w:val="000000"/>
                <w:sz w:val="24"/>
                <w:szCs w:val="24"/>
              </w:rPr>
            </w:pPr>
            <w:r w:rsidRPr="009C43A0">
              <w:rPr>
                <w:rStyle w:val="212pt"/>
                <w:bCs/>
                <w:iCs/>
                <w:szCs w:val="24"/>
              </w:rPr>
              <w:t>Наименование общих компетенций</w:t>
            </w:r>
          </w:p>
        </w:tc>
      </w:tr>
      <w:tr w:rsidR="00BE10B1" w:rsidRPr="009C43A0" w:rsidTr="00A16245">
        <w:trPr>
          <w:trHeight w:hRule="exact" w:val="562"/>
        </w:trPr>
        <w:tc>
          <w:tcPr>
            <w:tcW w:w="1100"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w:t>
            </w:r>
            <w:proofErr w:type="gramStart"/>
            <w:r w:rsidRPr="009C43A0">
              <w:rPr>
                <w:rStyle w:val="211"/>
                <w:iCs/>
                <w:sz w:val="24"/>
                <w:szCs w:val="24"/>
              </w:rPr>
              <w:t>1</w:t>
            </w:r>
            <w:proofErr w:type="gramEnd"/>
            <w:r w:rsidRPr="009C43A0">
              <w:rPr>
                <w:rStyle w:val="211"/>
                <w:iCs/>
                <w:sz w:val="24"/>
                <w:szCs w:val="24"/>
              </w:rPr>
              <w:t>.</w:t>
            </w:r>
          </w:p>
        </w:tc>
        <w:tc>
          <w:tcPr>
            <w:tcW w:w="8344" w:type="dxa"/>
            <w:tcBorders>
              <w:top w:val="single" w:sz="4" w:space="0" w:color="auto"/>
              <w:left w:val="single" w:sz="4" w:space="0" w:color="auto"/>
              <w:right w:val="single" w:sz="4" w:space="0" w:color="auto"/>
            </w:tcBorders>
            <w:shd w:val="clear" w:color="auto" w:fill="FFFFFF"/>
            <w:vAlign w:val="bottom"/>
          </w:tcPr>
          <w:p w:rsidR="00BE10B1" w:rsidRPr="009C43A0" w:rsidRDefault="00BE10B1" w:rsidP="00A16245">
            <w:pPr>
              <w:pStyle w:val="28"/>
              <w:shd w:val="clear" w:color="auto" w:fill="auto"/>
              <w:spacing w:after="0" w:line="274" w:lineRule="exact"/>
              <w:jc w:val="both"/>
              <w:rPr>
                <w:color w:val="000000"/>
                <w:sz w:val="24"/>
                <w:szCs w:val="24"/>
              </w:rPr>
            </w:pPr>
            <w:r w:rsidRPr="009C43A0">
              <w:rPr>
                <w:sz w:val="24"/>
                <w:szCs w:val="24"/>
              </w:rPr>
              <w:t>Выбирать способы решения задач профессиональной деятельности, примен</w:t>
            </w:r>
            <w:r w:rsidRPr="009C43A0">
              <w:rPr>
                <w:sz w:val="24"/>
                <w:szCs w:val="24"/>
              </w:rPr>
              <w:t>и</w:t>
            </w:r>
            <w:r w:rsidRPr="009C43A0">
              <w:rPr>
                <w:sz w:val="24"/>
                <w:szCs w:val="24"/>
              </w:rPr>
              <w:t>тельно к различным контекстам</w:t>
            </w:r>
          </w:p>
        </w:tc>
      </w:tr>
      <w:tr w:rsidR="00BE10B1" w:rsidRPr="009C43A0" w:rsidTr="00A16245">
        <w:trPr>
          <w:trHeight w:hRule="exact" w:val="686"/>
        </w:trPr>
        <w:tc>
          <w:tcPr>
            <w:tcW w:w="1100"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2.</w:t>
            </w:r>
          </w:p>
        </w:tc>
        <w:tc>
          <w:tcPr>
            <w:tcW w:w="8344" w:type="dxa"/>
            <w:tcBorders>
              <w:top w:val="single" w:sz="4" w:space="0" w:color="auto"/>
              <w:left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83" w:lineRule="exact"/>
              <w:jc w:val="both"/>
              <w:rPr>
                <w:color w:val="000000"/>
                <w:sz w:val="24"/>
                <w:szCs w:val="24"/>
              </w:rPr>
            </w:pPr>
            <w:r w:rsidRPr="009C43A0">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BE10B1" w:rsidRPr="009C43A0" w:rsidTr="00A16245">
        <w:trPr>
          <w:trHeight w:hRule="exact" w:val="691"/>
        </w:trPr>
        <w:tc>
          <w:tcPr>
            <w:tcW w:w="1100"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4.</w:t>
            </w:r>
          </w:p>
        </w:tc>
        <w:tc>
          <w:tcPr>
            <w:tcW w:w="8344" w:type="dxa"/>
            <w:tcBorders>
              <w:top w:val="single" w:sz="4" w:space="0" w:color="auto"/>
              <w:left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74" w:lineRule="exact"/>
              <w:jc w:val="both"/>
              <w:rPr>
                <w:color w:val="000000"/>
                <w:sz w:val="24"/>
                <w:szCs w:val="24"/>
              </w:rPr>
            </w:pPr>
            <w:r w:rsidRPr="009C43A0">
              <w:rPr>
                <w:sz w:val="24"/>
                <w:szCs w:val="24"/>
              </w:rPr>
              <w:t>Работать в коллективе и команде, эффективно взаимодействовать с коллегами, руководством, клиентами</w:t>
            </w:r>
          </w:p>
        </w:tc>
      </w:tr>
      <w:tr w:rsidR="00BE10B1" w:rsidRPr="009C43A0" w:rsidTr="00A16245">
        <w:trPr>
          <w:trHeight w:hRule="exact" w:val="686"/>
        </w:trPr>
        <w:tc>
          <w:tcPr>
            <w:tcW w:w="1100" w:type="dxa"/>
            <w:tcBorders>
              <w:top w:val="single" w:sz="4" w:space="0" w:color="auto"/>
              <w:left w:val="single" w:sz="4" w:space="0" w:color="auto"/>
              <w:bottom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9.</w:t>
            </w:r>
          </w:p>
        </w:tc>
        <w:tc>
          <w:tcPr>
            <w:tcW w:w="8344" w:type="dxa"/>
            <w:tcBorders>
              <w:top w:val="single" w:sz="4" w:space="0" w:color="auto"/>
              <w:left w:val="single" w:sz="4" w:space="0" w:color="auto"/>
              <w:bottom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83" w:lineRule="exact"/>
              <w:jc w:val="both"/>
              <w:rPr>
                <w:color w:val="000000"/>
                <w:sz w:val="24"/>
                <w:szCs w:val="24"/>
              </w:rPr>
            </w:pPr>
            <w:r w:rsidRPr="009C43A0">
              <w:rPr>
                <w:sz w:val="24"/>
                <w:szCs w:val="24"/>
              </w:rPr>
              <w:t>Использовать информационные технологии в профессиональной деятельности.</w:t>
            </w:r>
          </w:p>
        </w:tc>
      </w:tr>
      <w:tr w:rsidR="00BE10B1" w:rsidRPr="009C43A0" w:rsidTr="00A16245">
        <w:trPr>
          <w:trHeight w:hRule="exact" w:val="691"/>
        </w:trPr>
        <w:tc>
          <w:tcPr>
            <w:tcW w:w="1100" w:type="dxa"/>
            <w:tcBorders>
              <w:top w:val="single" w:sz="4" w:space="0" w:color="auto"/>
              <w:left w:val="single" w:sz="4" w:space="0" w:color="auto"/>
              <w:bottom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10.</w:t>
            </w:r>
          </w:p>
        </w:tc>
        <w:tc>
          <w:tcPr>
            <w:tcW w:w="8344" w:type="dxa"/>
            <w:tcBorders>
              <w:top w:val="single" w:sz="4" w:space="0" w:color="auto"/>
              <w:left w:val="single" w:sz="4" w:space="0" w:color="auto"/>
              <w:bottom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74" w:lineRule="exact"/>
              <w:jc w:val="both"/>
              <w:rPr>
                <w:color w:val="000000"/>
                <w:sz w:val="24"/>
                <w:szCs w:val="24"/>
              </w:rPr>
            </w:pPr>
            <w:r w:rsidRPr="009C43A0">
              <w:rPr>
                <w:sz w:val="24"/>
                <w:szCs w:val="24"/>
              </w:rPr>
              <w:t>Пользоваться профессиональной документацией на государственном и ин</w:t>
            </w:r>
            <w:r w:rsidRPr="009C43A0">
              <w:rPr>
                <w:sz w:val="24"/>
                <w:szCs w:val="24"/>
              </w:rPr>
              <w:t>о</w:t>
            </w:r>
            <w:r w:rsidRPr="009C43A0">
              <w:rPr>
                <w:sz w:val="24"/>
                <w:szCs w:val="24"/>
              </w:rPr>
              <w:t>странном языке</w:t>
            </w:r>
          </w:p>
        </w:tc>
      </w:tr>
      <w:tr w:rsidR="00BE10B1" w:rsidRPr="009C43A0" w:rsidTr="00A16245">
        <w:tblPrEx>
          <w:tblBorders>
            <w:top w:val="single" w:sz="4" w:space="0" w:color="auto"/>
          </w:tblBorders>
          <w:tblCellMar>
            <w:left w:w="108" w:type="dxa"/>
            <w:right w:w="108" w:type="dxa"/>
          </w:tblCellMar>
          <w:tblLook w:val="0000"/>
        </w:tblPrEx>
        <w:trPr>
          <w:trHeight w:val="91"/>
        </w:trPr>
        <w:tc>
          <w:tcPr>
            <w:tcW w:w="9444" w:type="dxa"/>
            <w:gridSpan w:val="2"/>
            <w:tcBorders>
              <w:top w:val="single" w:sz="4" w:space="0" w:color="auto"/>
            </w:tcBorders>
          </w:tcPr>
          <w:p w:rsidR="00BE10B1" w:rsidRPr="009C43A0" w:rsidRDefault="00BE10B1" w:rsidP="00A16245">
            <w:pPr>
              <w:pStyle w:val="2"/>
              <w:spacing w:before="0" w:after="0"/>
              <w:jc w:val="both"/>
              <w:rPr>
                <w:rStyle w:val="af0"/>
                <w:b w:val="0"/>
                <w:szCs w:val="24"/>
              </w:rPr>
            </w:pPr>
          </w:p>
        </w:tc>
      </w:tr>
    </w:tbl>
    <w:p w:rsidR="00BE10B1" w:rsidRPr="009C43A0" w:rsidRDefault="00BE10B1" w:rsidP="00BE10B1">
      <w:pPr>
        <w:pStyle w:val="2"/>
        <w:spacing w:before="0" w:after="0"/>
        <w:jc w:val="both"/>
        <w:rPr>
          <w:rStyle w:val="af0"/>
          <w:b w:val="0"/>
          <w:szCs w:val="24"/>
        </w:rPr>
      </w:pPr>
    </w:p>
    <w:p w:rsidR="00BE10B1" w:rsidRPr="009C43A0" w:rsidRDefault="00BE10B1" w:rsidP="00BE10B1">
      <w:pPr>
        <w:pStyle w:val="2"/>
        <w:spacing w:before="0" w:after="0" w:line="276" w:lineRule="auto"/>
        <w:jc w:val="both"/>
        <w:rPr>
          <w:rStyle w:val="af0"/>
          <w:szCs w:val="24"/>
        </w:rPr>
      </w:pPr>
      <w:r w:rsidRPr="009C43A0">
        <w:rPr>
          <w:rStyle w:val="af0"/>
          <w:szCs w:val="24"/>
        </w:rPr>
        <w:t>1.1.2. Перечень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BE10B1" w:rsidRPr="009C43A0" w:rsidTr="00A16245">
        <w:tc>
          <w:tcPr>
            <w:tcW w:w="1204" w:type="dxa"/>
          </w:tcPr>
          <w:p w:rsidR="00BE10B1" w:rsidRPr="009C43A0" w:rsidRDefault="00BE10B1" w:rsidP="00A16245">
            <w:pPr>
              <w:pStyle w:val="2"/>
              <w:spacing w:before="0" w:after="0" w:line="276" w:lineRule="auto"/>
              <w:jc w:val="both"/>
              <w:rPr>
                <w:rStyle w:val="af0"/>
                <w:b w:val="0"/>
                <w:szCs w:val="24"/>
              </w:rPr>
            </w:pPr>
            <w:r w:rsidRPr="009C43A0">
              <w:rPr>
                <w:rStyle w:val="af0"/>
                <w:b w:val="0"/>
                <w:szCs w:val="24"/>
              </w:rPr>
              <w:t>Код</w:t>
            </w:r>
          </w:p>
        </w:tc>
        <w:tc>
          <w:tcPr>
            <w:tcW w:w="8367" w:type="dxa"/>
          </w:tcPr>
          <w:p w:rsidR="00BE10B1" w:rsidRPr="009C43A0" w:rsidRDefault="00BE10B1" w:rsidP="00A16245">
            <w:pPr>
              <w:pStyle w:val="2"/>
              <w:spacing w:before="0" w:after="0" w:line="276" w:lineRule="auto"/>
              <w:jc w:val="both"/>
              <w:rPr>
                <w:rStyle w:val="af0"/>
                <w:b w:val="0"/>
                <w:szCs w:val="24"/>
              </w:rPr>
            </w:pPr>
            <w:r w:rsidRPr="009C43A0">
              <w:rPr>
                <w:rStyle w:val="af0"/>
                <w:b w:val="0"/>
                <w:szCs w:val="24"/>
              </w:rPr>
              <w:t>Наименование видов деятельности и профессиональных компетенций</w:t>
            </w:r>
          </w:p>
        </w:tc>
      </w:tr>
      <w:tr w:rsidR="00BE10B1" w:rsidRPr="009C43A0" w:rsidTr="00A16245">
        <w:tc>
          <w:tcPr>
            <w:tcW w:w="1204" w:type="dxa"/>
          </w:tcPr>
          <w:p w:rsidR="00BE10B1" w:rsidRPr="009C43A0" w:rsidRDefault="00BE10B1" w:rsidP="00A16245">
            <w:pPr>
              <w:pStyle w:val="2"/>
              <w:spacing w:before="0" w:after="0" w:line="276" w:lineRule="auto"/>
              <w:jc w:val="both"/>
              <w:rPr>
                <w:rStyle w:val="af0"/>
                <w:b w:val="0"/>
                <w:szCs w:val="24"/>
              </w:rPr>
            </w:pPr>
            <w:r w:rsidRPr="009C43A0">
              <w:rPr>
                <w:rStyle w:val="af0"/>
                <w:b w:val="0"/>
                <w:szCs w:val="24"/>
              </w:rPr>
              <w:t>ВД 1</w:t>
            </w:r>
          </w:p>
        </w:tc>
        <w:tc>
          <w:tcPr>
            <w:tcW w:w="8367" w:type="dxa"/>
          </w:tcPr>
          <w:p w:rsidR="00BE10B1" w:rsidRPr="009C43A0" w:rsidRDefault="00BE10B1" w:rsidP="00A16245">
            <w:pPr>
              <w:pStyle w:val="2"/>
              <w:spacing w:before="0" w:after="0" w:line="276" w:lineRule="auto"/>
              <w:jc w:val="both"/>
              <w:rPr>
                <w:rStyle w:val="af0"/>
                <w:b w:val="0"/>
                <w:i/>
                <w:szCs w:val="24"/>
              </w:rPr>
            </w:pPr>
            <w:r w:rsidRPr="009C43A0">
              <w:rPr>
                <w:rStyle w:val="211pt"/>
                <w:b w:val="0"/>
                <w:i w:val="0"/>
                <w:sz w:val="24"/>
                <w:szCs w:val="24"/>
              </w:rPr>
              <w:t>Изготовление изделий на токарно-расточных станках по стадиям технологич</w:t>
            </w:r>
            <w:r w:rsidRPr="009C43A0">
              <w:rPr>
                <w:rStyle w:val="211pt"/>
                <w:b w:val="0"/>
                <w:i w:val="0"/>
                <w:sz w:val="24"/>
                <w:szCs w:val="24"/>
              </w:rPr>
              <w:t>е</w:t>
            </w:r>
            <w:r w:rsidRPr="009C43A0">
              <w:rPr>
                <w:rStyle w:val="211pt"/>
                <w:b w:val="0"/>
                <w:i w:val="0"/>
                <w:sz w:val="24"/>
                <w:szCs w:val="24"/>
              </w:rPr>
              <w:t>ского процесса в соответствии с требованиями охраны труда и экологической безопасности</w:t>
            </w:r>
          </w:p>
        </w:tc>
      </w:tr>
      <w:tr w:rsidR="00BE10B1" w:rsidRPr="009C43A0" w:rsidTr="00A16245">
        <w:tc>
          <w:tcPr>
            <w:tcW w:w="1204" w:type="dxa"/>
          </w:tcPr>
          <w:p w:rsidR="00BE10B1" w:rsidRPr="009C43A0" w:rsidRDefault="00BE10B1" w:rsidP="00A16245">
            <w:pPr>
              <w:pStyle w:val="2"/>
              <w:spacing w:before="0" w:after="0" w:line="276" w:lineRule="auto"/>
              <w:jc w:val="both"/>
              <w:rPr>
                <w:rStyle w:val="af0"/>
                <w:b w:val="0"/>
                <w:i/>
                <w:szCs w:val="24"/>
              </w:rPr>
            </w:pPr>
            <w:r w:rsidRPr="009C43A0">
              <w:rPr>
                <w:rStyle w:val="af0"/>
                <w:b w:val="0"/>
                <w:szCs w:val="24"/>
              </w:rPr>
              <w:t>ПК 3.1.</w:t>
            </w:r>
          </w:p>
        </w:tc>
        <w:tc>
          <w:tcPr>
            <w:tcW w:w="8367" w:type="dxa"/>
          </w:tcPr>
          <w:p w:rsidR="00BE10B1" w:rsidRPr="009C43A0" w:rsidRDefault="00BE10B1" w:rsidP="00A16245">
            <w:pPr>
              <w:pStyle w:val="2"/>
              <w:spacing w:before="0" w:after="0" w:line="276" w:lineRule="auto"/>
              <w:jc w:val="both"/>
              <w:rPr>
                <w:rStyle w:val="af0"/>
                <w:b w:val="0"/>
                <w:i/>
                <w:szCs w:val="24"/>
              </w:rPr>
            </w:pPr>
            <w:r w:rsidRPr="009C43A0">
              <w:rPr>
                <w:rFonts w:ascii="Times New Roman" w:hAnsi="Times New Roman"/>
                <w:b w:val="0"/>
                <w:i w:val="0"/>
                <w:sz w:val="24"/>
                <w:szCs w:val="24"/>
              </w:rPr>
              <w:t>Осуществлять подготовку и обслуживание рабочего места для работы на т</w:t>
            </w:r>
            <w:r w:rsidRPr="009C43A0">
              <w:rPr>
                <w:rFonts w:ascii="Times New Roman" w:hAnsi="Times New Roman"/>
                <w:b w:val="0"/>
                <w:i w:val="0"/>
                <w:sz w:val="24"/>
                <w:szCs w:val="24"/>
              </w:rPr>
              <w:t>о</w:t>
            </w:r>
            <w:r w:rsidRPr="009C43A0">
              <w:rPr>
                <w:rFonts w:ascii="Times New Roman" w:hAnsi="Times New Roman"/>
                <w:b w:val="0"/>
                <w:i w:val="0"/>
                <w:sz w:val="24"/>
                <w:szCs w:val="24"/>
              </w:rPr>
              <w:t>карно-расточных станках.</w:t>
            </w:r>
          </w:p>
        </w:tc>
      </w:tr>
      <w:tr w:rsidR="00BE10B1" w:rsidRPr="009C43A0" w:rsidTr="00A16245">
        <w:tc>
          <w:tcPr>
            <w:tcW w:w="1204" w:type="dxa"/>
          </w:tcPr>
          <w:p w:rsidR="00BE10B1" w:rsidRPr="009C43A0" w:rsidRDefault="00BE10B1" w:rsidP="00A16245">
            <w:pPr>
              <w:pStyle w:val="2"/>
              <w:spacing w:before="0" w:after="0" w:line="276" w:lineRule="auto"/>
              <w:jc w:val="both"/>
              <w:rPr>
                <w:rStyle w:val="af0"/>
                <w:b w:val="0"/>
                <w:i/>
                <w:szCs w:val="24"/>
              </w:rPr>
            </w:pPr>
            <w:r w:rsidRPr="009C43A0">
              <w:rPr>
                <w:rStyle w:val="af0"/>
                <w:b w:val="0"/>
                <w:szCs w:val="24"/>
              </w:rPr>
              <w:t>ПК3.2.</w:t>
            </w:r>
          </w:p>
        </w:tc>
        <w:tc>
          <w:tcPr>
            <w:tcW w:w="8367" w:type="dxa"/>
          </w:tcPr>
          <w:p w:rsidR="00BE10B1" w:rsidRPr="009C43A0" w:rsidRDefault="00BE10B1" w:rsidP="00A16245">
            <w:pPr>
              <w:spacing w:after="0"/>
              <w:ind w:firstLine="175"/>
              <w:rPr>
                <w:rFonts w:ascii="Times New Roman" w:hAnsi="Times New Roman"/>
                <w:sz w:val="24"/>
                <w:szCs w:val="24"/>
              </w:rPr>
            </w:pPr>
            <w:r w:rsidRPr="009C43A0">
              <w:rPr>
                <w:rFonts w:ascii="Times New Roman" w:hAnsi="Times New Roman"/>
                <w:sz w:val="24"/>
                <w:szCs w:val="24"/>
              </w:rPr>
              <w:t>Осуществлять подготовку к использованию инструмента и оснастки для р</w:t>
            </w:r>
            <w:r w:rsidRPr="009C43A0">
              <w:rPr>
                <w:rFonts w:ascii="Times New Roman" w:hAnsi="Times New Roman"/>
                <w:sz w:val="24"/>
                <w:szCs w:val="24"/>
              </w:rPr>
              <w:t>а</w:t>
            </w:r>
            <w:r w:rsidRPr="009C43A0">
              <w:rPr>
                <w:rFonts w:ascii="Times New Roman" w:hAnsi="Times New Roman"/>
                <w:sz w:val="24"/>
                <w:szCs w:val="24"/>
              </w:rPr>
              <w:t>боты на токарно-расточных станках в соответствии с полученным заданием.</w:t>
            </w:r>
          </w:p>
          <w:p w:rsidR="00BE10B1" w:rsidRPr="009C43A0" w:rsidRDefault="00BE10B1" w:rsidP="00A16245">
            <w:pPr>
              <w:pStyle w:val="2"/>
              <w:spacing w:before="0" w:after="0" w:line="276" w:lineRule="auto"/>
              <w:jc w:val="both"/>
              <w:rPr>
                <w:rStyle w:val="af0"/>
                <w:b w:val="0"/>
                <w:szCs w:val="24"/>
              </w:rPr>
            </w:pPr>
          </w:p>
        </w:tc>
      </w:tr>
      <w:tr w:rsidR="00BE10B1" w:rsidRPr="009C43A0" w:rsidTr="00A16245">
        <w:tc>
          <w:tcPr>
            <w:tcW w:w="1204" w:type="dxa"/>
          </w:tcPr>
          <w:p w:rsidR="00BE10B1" w:rsidRPr="009C43A0" w:rsidRDefault="00BE10B1" w:rsidP="00A16245">
            <w:pPr>
              <w:pStyle w:val="2"/>
              <w:spacing w:before="0" w:after="0" w:line="276" w:lineRule="auto"/>
              <w:jc w:val="both"/>
              <w:rPr>
                <w:rStyle w:val="af0"/>
                <w:b w:val="0"/>
                <w:i/>
                <w:szCs w:val="24"/>
              </w:rPr>
            </w:pPr>
            <w:r w:rsidRPr="009C43A0">
              <w:rPr>
                <w:rStyle w:val="af0"/>
                <w:b w:val="0"/>
                <w:szCs w:val="24"/>
              </w:rPr>
              <w:t>ПК 3.3.</w:t>
            </w:r>
          </w:p>
        </w:tc>
        <w:tc>
          <w:tcPr>
            <w:tcW w:w="8367" w:type="dxa"/>
          </w:tcPr>
          <w:p w:rsidR="00BE10B1" w:rsidRPr="009C43A0" w:rsidRDefault="00BE10B1" w:rsidP="00A16245">
            <w:pPr>
              <w:pStyle w:val="2"/>
              <w:spacing w:before="0" w:after="0" w:line="276" w:lineRule="auto"/>
              <w:jc w:val="both"/>
              <w:rPr>
                <w:rStyle w:val="af0"/>
                <w:b w:val="0"/>
                <w:i/>
                <w:szCs w:val="24"/>
              </w:rPr>
            </w:pPr>
            <w:r w:rsidRPr="009C43A0">
              <w:rPr>
                <w:rFonts w:ascii="Times New Roman" w:hAnsi="Times New Roman"/>
                <w:b w:val="0"/>
                <w:i w:val="0"/>
                <w:sz w:val="24"/>
                <w:szCs w:val="24"/>
              </w:rPr>
              <w:t>Определять последовательность и оптимальные режимы обработки различных изделий на токарно-расточных станках в соответствии с заданием.</w:t>
            </w:r>
          </w:p>
        </w:tc>
      </w:tr>
      <w:tr w:rsidR="00BE10B1" w:rsidRPr="009C43A0" w:rsidTr="00A16245">
        <w:tc>
          <w:tcPr>
            <w:tcW w:w="1204" w:type="dxa"/>
          </w:tcPr>
          <w:p w:rsidR="00BE10B1" w:rsidRPr="009C43A0" w:rsidRDefault="00BE10B1" w:rsidP="00A16245">
            <w:pPr>
              <w:pStyle w:val="2"/>
              <w:spacing w:before="0" w:after="0" w:line="276" w:lineRule="auto"/>
              <w:jc w:val="both"/>
              <w:rPr>
                <w:rStyle w:val="af0"/>
                <w:b w:val="0"/>
                <w:i/>
                <w:szCs w:val="24"/>
              </w:rPr>
            </w:pPr>
            <w:r w:rsidRPr="009C43A0">
              <w:rPr>
                <w:rStyle w:val="af0"/>
                <w:b w:val="0"/>
                <w:szCs w:val="24"/>
              </w:rPr>
              <w:t>ПК 3.4.</w:t>
            </w:r>
          </w:p>
        </w:tc>
        <w:tc>
          <w:tcPr>
            <w:tcW w:w="8367" w:type="dxa"/>
          </w:tcPr>
          <w:p w:rsidR="00BE10B1" w:rsidRPr="009C43A0" w:rsidRDefault="00BE10B1" w:rsidP="00A16245">
            <w:pPr>
              <w:pStyle w:val="2"/>
              <w:spacing w:before="0" w:after="0" w:line="276" w:lineRule="auto"/>
              <w:jc w:val="both"/>
              <w:rPr>
                <w:rStyle w:val="af0"/>
                <w:b w:val="0"/>
                <w:i/>
                <w:szCs w:val="24"/>
              </w:rPr>
            </w:pPr>
            <w:r w:rsidRPr="009C43A0">
              <w:rPr>
                <w:rFonts w:ascii="Times New Roman" w:hAnsi="Times New Roman"/>
                <w:b w:val="0"/>
                <w:i w:val="0"/>
                <w:sz w:val="24"/>
                <w:szCs w:val="24"/>
              </w:rPr>
              <w:t>Вести технологический процесс обработки деталей на токарно-</w:t>
            </w:r>
            <w:r w:rsidRPr="009C43A0">
              <w:rPr>
                <w:rFonts w:ascii="Times New Roman" w:hAnsi="Times New Roman"/>
                <w:b w:val="0"/>
                <w:i w:val="0"/>
                <w:sz w:val="24"/>
                <w:szCs w:val="24"/>
              </w:rPr>
              <w:softHyphen/>
              <w:t>расточных станках с соблюдением требований к качеству, в соответствии с заданием и с технической документацией.</w:t>
            </w:r>
          </w:p>
        </w:tc>
      </w:tr>
    </w:tbl>
    <w:p w:rsidR="00BE10B1" w:rsidRPr="009C43A0" w:rsidRDefault="00BE10B1" w:rsidP="00BE10B1">
      <w:pPr>
        <w:rPr>
          <w:rFonts w:ascii="Times New Roman" w:hAnsi="Times New Roman"/>
        </w:rPr>
      </w:pPr>
    </w:p>
    <w:p w:rsidR="00BE10B1" w:rsidRPr="008F456B" w:rsidRDefault="00BE10B1" w:rsidP="00BE10B1">
      <w:pPr>
        <w:pStyle w:val="afffffa"/>
        <w:widowControl w:val="0"/>
        <w:autoSpaceDE w:val="0"/>
        <w:autoSpaceDN w:val="0"/>
        <w:adjustRightInd w:val="0"/>
        <w:spacing w:before="120" w:after="120"/>
        <w:ind w:left="357"/>
        <w:jc w:val="both"/>
        <w:rPr>
          <w:rFonts w:ascii="Times New Roman" w:hAnsi="Times New Roman"/>
          <w:b/>
          <w:color w:val="231F20"/>
          <w:spacing w:val="-3"/>
          <w:w w:val="105"/>
          <w:sz w:val="24"/>
          <w:szCs w:val="24"/>
        </w:rPr>
      </w:pPr>
      <w:r w:rsidRPr="008F456B">
        <w:rPr>
          <w:rFonts w:ascii="Times New Roman" w:hAnsi="Times New Roman"/>
          <w:b/>
          <w:sz w:val="24"/>
          <w:szCs w:val="24"/>
        </w:rPr>
        <w:t>1.1.3</w:t>
      </w:r>
      <w:proofErr w:type="gramStart"/>
      <w:r w:rsidRPr="008F456B">
        <w:rPr>
          <w:rFonts w:ascii="Times New Roman" w:hAnsi="Times New Roman"/>
          <w:b/>
          <w:sz w:val="24"/>
          <w:szCs w:val="24"/>
        </w:rPr>
        <w:t xml:space="preserve"> В</w:t>
      </w:r>
      <w:proofErr w:type="gramEnd"/>
      <w:r w:rsidRPr="008F456B">
        <w:rPr>
          <w:rFonts w:ascii="Times New Roman" w:hAnsi="Times New Roman"/>
          <w:b/>
          <w:sz w:val="24"/>
          <w:szCs w:val="24"/>
        </w:rPr>
        <w:t xml:space="preserve">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7797"/>
      </w:tblGrid>
      <w:tr w:rsidR="00BE10B1" w:rsidRPr="009C43A0" w:rsidTr="00A16245">
        <w:tc>
          <w:tcPr>
            <w:tcW w:w="1809" w:type="dxa"/>
          </w:tcPr>
          <w:p w:rsidR="00BE10B1" w:rsidRPr="009C43A0" w:rsidRDefault="00BE10B1" w:rsidP="00A16245">
            <w:pPr>
              <w:spacing w:after="0" w:line="240" w:lineRule="auto"/>
              <w:rPr>
                <w:rFonts w:ascii="Times New Roman" w:hAnsi="Times New Roman"/>
                <w:b/>
                <w:bCs/>
                <w:color w:val="000000"/>
                <w:sz w:val="24"/>
                <w:szCs w:val="24"/>
                <w:lang w:eastAsia="en-US"/>
              </w:rPr>
            </w:pPr>
            <w:r w:rsidRPr="009C43A0">
              <w:rPr>
                <w:rFonts w:ascii="Times New Roman" w:hAnsi="Times New Roman"/>
                <w:b/>
                <w:bCs/>
                <w:color w:val="000000"/>
                <w:sz w:val="24"/>
                <w:szCs w:val="24"/>
                <w:lang w:eastAsia="en-US"/>
              </w:rPr>
              <w:t>Иметь пра</w:t>
            </w:r>
            <w:r w:rsidRPr="009C43A0">
              <w:rPr>
                <w:rFonts w:ascii="Times New Roman" w:hAnsi="Times New Roman"/>
                <w:b/>
                <w:bCs/>
                <w:color w:val="000000"/>
                <w:sz w:val="24"/>
                <w:szCs w:val="24"/>
                <w:lang w:eastAsia="en-US"/>
              </w:rPr>
              <w:t>к</w:t>
            </w:r>
            <w:r w:rsidRPr="009C43A0">
              <w:rPr>
                <w:rFonts w:ascii="Times New Roman" w:hAnsi="Times New Roman"/>
                <w:b/>
                <w:bCs/>
                <w:color w:val="000000"/>
                <w:sz w:val="24"/>
                <w:szCs w:val="24"/>
                <w:lang w:eastAsia="en-US"/>
              </w:rPr>
              <w:t xml:space="preserve">тический опыт </w:t>
            </w:r>
            <w:proofErr w:type="gramStart"/>
            <w:r w:rsidRPr="009C43A0">
              <w:rPr>
                <w:rFonts w:ascii="Times New Roman" w:hAnsi="Times New Roman"/>
                <w:b/>
                <w:bCs/>
                <w:color w:val="000000"/>
                <w:sz w:val="24"/>
                <w:szCs w:val="24"/>
                <w:lang w:eastAsia="en-US"/>
              </w:rPr>
              <w:t>в</w:t>
            </w:r>
            <w:proofErr w:type="gramEnd"/>
          </w:p>
        </w:tc>
        <w:tc>
          <w:tcPr>
            <w:tcW w:w="7797" w:type="dxa"/>
          </w:tcPr>
          <w:p w:rsidR="00BE10B1" w:rsidRPr="009C43A0" w:rsidRDefault="00BE10B1" w:rsidP="00A16245">
            <w:pPr>
              <w:spacing w:after="0" w:line="240" w:lineRule="auto"/>
              <w:ind w:firstLine="318"/>
              <w:rPr>
                <w:rStyle w:val="211pt"/>
                <w:sz w:val="24"/>
                <w:szCs w:val="24"/>
              </w:rPr>
            </w:pPr>
            <w:proofErr w:type="gramStart"/>
            <w:r w:rsidRPr="009C43A0">
              <w:rPr>
                <w:rStyle w:val="211pt"/>
                <w:sz w:val="24"/>
                <w:szCs w:val="24"/>
              </w:rPr>
              <w:t>выполнении</w:t>
            </w:r>
            <w:proofErr w:type="gramEnd"/>
            <w:r w:rsidRPr="009C43A0">
              <w:rPr>
                <w:rStyle w:val="211pt"/>
                <w:sz w:val="24"/>
                <w:szCs w:val="24"/>
              </w:rPr>
              <w:t xml:space="preserve"> подготовительных работ и обслуживании рабочего места токаря-расточника;</w:t>
            </w:r>
          </w:p>
          <w:p w:rsidR="00BE10B1" w:rsidRPr="009C43A0" w:rsidRDefault="00BE10B1" w:rsidP="00A16245">
            <w:pPr>
              <w:spacing w:after="0" w:line="240" w:lineRule="auto"/>
              <w:ind w:firstLine="318"/>
              <w:rPr>
                <w:rStyle w:val="211pt"/>
                <w:sz w:val="24"/>
                <w:szCs w:val="24"/>
              </w:rPr>
            </w:pPr>
            <w:r w:rsidRPr="009C43A0">
              <w:rPr>
                <w:rStyle w:val="211pt"/>
                <w:sz w:val="24"/>
                <w:szCs w:val="24"/>
              </w:rPr>
              <w:t>подготовке к использованию инструмента и оснастки для работы на токарно-расточных станках в соответствии с полученным заданием;</w:t>
            </w:r>
          </w:p>
          <w:p w:rsidR="00BE10B1" w:rsidRPr="009C43A0" w:rsidRDefault="00BE10B1" w:rsidP="00A16245">
            <w:pPr>
              <w:spacing w:after="0" w:line="240" w:lineRule="auto"/>
              <w:ind w:firstLine="318"/>
              <w:rPr>
                <w:rStyle w:val="211pt"/>
                <w:sz w:val="24"/>
                <w:szCs w:val="24"/>
              </w:rPr>
            </w:pPr>
            <w:proofErr w:type="gramStart"/>
            <w:r w:rsidRPr="009C43A0">
              <w:rPr>
                <w:rStyle w:val="211pt"/>
                <w:sz w:val="24"/>
                <w:szCs w:val="24"/>
              </w:rPr>
              <w:t>определении</w:t>
            </w:r>
            <w:proofErr w:type="gramEnd"/>
            <w:r w:rsidRPr="009C43A0">
              <w:rPr>
                <w:rStyle w:val="211pt"/>
                <w:sz w:val="24"/>
                <w:szCs w:val="24"/>
              </w:rPr>
              <w:t xml:space="preserve"> последовательности и оптимального режима обработки различных изделий на токарно-расточных станках в соответствии с зад</w:t>
            </w:r>
            <w:r w:rsidRPr="009C43A0">
              <w:rPr>
                <w:rStyle w:val="211pt"/>
                <w:sz w:val="24"/>
                <w:szCs w:val="24"/>
              </w:rPr>
              <w:t>а</w:t>
            </w:r>
            <w:r w:rsidRPr="009C43A0">
              <w:rPr>
                <w:rStyle w:val="211pt"/>
                <w:sz w:val="24"/>
                <w:szCs w:val="24"/>
              </w:rPr>
              <w:t>нием;</w:t>
            </w:r>
          </w:p>
          <w:p w:rsidR="00BE10B1" w:rsidRPr="009C43A0" w:rsidRDefault="00BE10B1" w:rsidP="00A16245">
            <w:pPr>
              <w:spacing w:after="0" w:line="240" w:lineRule="auto"/>
              <w:ind w:firstLine="318"/>
              <w:rPr>
                <w:rFonts w:ascii="Times New Roman" w:hAnsi="Times New Roman"/>
                <w:bCs/>
                <w:color w:val="000000"/>
                <w:sz w:val="24"/>
                <w:szCs w:val="24"/>
                <w:lang w:eastAsia="en-US"/>
              </w:rPr>
            </w:pPr>
            <w:proofErr w:type="gramStart"/>
            <w:r w:rsidRPr="009C43A0">
              <w:rPr>
                <w:rStyle w:val="211pt"/>
                <w:sz w:val="24"/>
                <w:szCs w:val="24"/>
              </w:rPr>
              <w:t>осуществлении</w:t>
            </w:r>
            <w:proofErr w:type="gramEnd"/>
            <w:r w:rsidRPr="009C43A0">
              <w:rPr>
                <w:rStyle w:val="211pt"/>
                <w:sz w:val="24"/>
                <w:szCs w:val="24"/>
              </w:rPr>
              <w:t xml:space="preserve"> технологического процесса обработке детали на т</w:t>
            </w:r>
            <w:r w:rsidRPr="009C43A0">
              <w:rPr>
                <w:rStyle w:val="211pt"/>
                <w:sz w:val="24"/>
                <w:szCs w:val="24"/>
              </w:rPr>
              <w:t>о</w:t>
            </w:r>
            <w:r w:rsidRPr="009C43A0">
              <w:rPr>
                <w:rStyle w:val="211pt"/>
                <w:sz w:val="24"/>
                <w:szCs w:val="24"/>
              </w:rPr>
              <w:t>карно-расточных станках с соблюдением требований к качеству, в соо</w:t>
            </w:r>
            <w:r w:rsidRPr="009C43A0">
              <w:rPr>
                <w:rStyle w:val="211pt"/>
                <w:sz w:val="24"/>
                <w:szCs w:val="24"/>
              </w:rPr>
              <w:t>т</w:t>
            </w:r>
            <w:r w:rsidRPr="009C43A0">
              <w:rPr>
                <w:rStyle w:val="211pt"/>
                <w:sz w:val="24"/>
                <w:szCs w:val="24"/>
              </w:rPr>
              <w:t>ветствии с заданием и технической документацией</w:t>
            </w:r>
          </w:p>
        </w:tc>
      </w:tr>
      <w:tr w:rsidR="00BE10B1" w:rsidRPr="009C43A0" w:rsidTr="00A16245">
        <w:tc>
          <w:tcPr>
            <w:tcW w:w="1809" w:type="dxa"/>
          </w:tcPr>
          <w:p w:rsidR="00BE10B1" w:rsidRPr="009C43A0" w:rsidRDefault="00BE10B1" w:rsidP="00A16245">
            <w:pPr>
              <w:spacing w:after="0" w:line="240" w:lineRule="auto"/>
              <w:rPr>
                <w:rFonts w:ascii="Times New Roman" w:hAnsi="Times New Roman"/>
                <w:b/>
                <w:bCs/>
                <w:color w:val="000000"/>
                <w:sz w:val="24"/>
                <w:szCs w:val="24"/>
                <w:lang w:eastAsia="en-US"/>
              </w:rPr>
            </w:pPr>
            <w:r w:rsidRPr="009C43A0">
              <w:rPr>
                <w:rFonts w:ascii="Times New Roman" w:hAnsi="Times New Roman"/>
                <w:b/>
                <w:bCs/>
                <w:color w:val="000000"/>
                <w:sz w:val="24"/>
                <w:szCs w:val="24"/>
                <w:lang w:eastAsia="en-US"/>
              </w:rPr>
              <w:t>уметь</w:t>
            </w:r>
          </w:p>
        </w:tc>
        <w:tc>
          <w:tcPr>
            <w:tcW w:w="7797" w:type="dxa"/>
          </w:tcPr>
          <w:p w:rsidR="00BE10B1" w:rsidRPr="009C43A0" w:rsidRDefault="00BE10B1" w:rsidP="00A16245">
            <w:pPr>
              <w:pStyle w:val="ae"/>
              <w:spacing w:before="0" w:after="0"/>
              <w:ind w:left="-107" w:firstLine="318"/>
              <w:rPr>
                <w:rStyle w:val="211pt"/>
              </w:rPr>
            </w:pPr>
            <w:r w:rsidRPr="009C43A0">
              <w:rPr>
                <w:rStyle w:val="211pt"/>
              </w:rPr>
              <w:t xml:space="preserve">осуществлять подготовку к работе и обслуживание рабочего места токаря-расточника в соответствии с требованиями охраны труда, производственной санитарии, пожарной безопасности и </w:t>
            </w:r>
            <w:proofErr w:type="spellStart"/>
            <w:r w:rsidRPr="009C43A0">
              <w:rPr>
                <w:rStyle w:val="211pt"/>
              </w:rPr>
              <w:t>электробезопасности</w:t>
            </w:r>
            <w:proofErr w:type="spellEnd"/>
            <w:r w:rsidRPr="009C43A0">
              <w:rPr>
                <w:rStyle w:val="211pt"/>
              </w:rPr>
              <w:t>;</w:t>
            </w:r>
          </w:p>
          <w:p w:rsidR="00BE10B1" w:rsidRPr="009C43A0" w:rsidRDefault="00BE10B1" w:rsidP="00A16245">
            <w:pPr>
              <w:spacing w:after="0" w:line="240" w:lineRule="auto"/>
              <w:ind w:firstLine="318"/>
              <w:rPr>
                <w:rStyle w:val="211pt"/>
                <w:sz w:val="24"/>
                <w:szCs w:val="24"/>
              </w:rPr>
            </w:pPr>
            <w:r w:rsidRPr="009C43A0">
              <w:rPr>
                <w:rStyle w:val="211pt"/>
                <w:sz w:val="24"/>
                <w:szCs w:val="24"/>
              </w:rPr>
              <w:t>выбирать и подготавливать к работе универсальные, специальные приспособления, режущий и контрольно-</w:t>
            </w:r>
            <w:r w:rsidRPr="009C43A0">
              <w:rPr>
                <w:rStyle w:val="211pt"/>
                <w:sz w:val="24"/>
                <w:szCs w:val="24"/>
              </w:rPr>
              <w:softHyphen/>
              <w:t>измерительный инструмент;</w:t>
            </w:r>
          </w:p>
          <w:p w:rsidR="00BE10B1" w:rsidRPr="009C43A0" w:rsidRDefault="00BE10B1" w:rsidP="00A16245">
            <w:pPr>
              <w:spacing w:after="0" w:line="240" w:lineRule="auto"/>
              <w:ind w:firstLine="318"/>
              <w:rPr>
                <w:rStyle w:val="211pt"/>
                <w:sz w:val="24"/>
                <w:szCs w:val="24"/>
              </w:rPr>
            </w:pPr>
            <w:r w:rsidRPr="009C43A0">
              <w:rPr>
                <w:rStyle w:val="211pt"/>
                <w:sz w:val="24"/>
                <w:szCs w:val="24"/>
              </w:rPr>
              <w:t>устанавливать оптимальный режим токарно-расточной обработки в соответствии с технологической картой;</w:t>
            </w:r>
          </w:p>
          <w:p w:rsidR="00BE10B1" w:rsidRPr="009C43A0" w:rsidRDefault="00BE10B1" w:rsidP="00A16245">
            <w:pPr>
              <w:spacing w:after="0" w:line="240" w:lineRule="auto"/>
              <w:ind w:firstLine="318"/>
              <w:rPr>
                <w:rFonts w:ascii="Times New Roman" w:hAnsi="Times New Roman"/>
                <w:bCs/>
                <w:color w:val="000000"/>
                <w:sz w:val="24"/>
                <w:szCs w:val="24"/>
                <w:lang w:eastAsia="en-US"/>
              </w:rPr>
            </w:pPr>
            <w:r w:rsidRPr="009C43A0">
              <w:rPr>
                <w:rStyle w:val="211pt"/>
                <w:sz w:val="24"/>
                <w:szCs w:val="24"/>
              </w:rPr>
              <w:t>обрабатывать заготовки и детали средней сложности на токарно-расточных станках</w:t>
            </w:r>
          </w:p>
        </w:tc>
      </w:tr>
      <w:tr w:rsidR="00BE10B1" w:rsidRPr="009C43A0" w:rsidTr="00A16245">
        <w:tc>
          <w:tcPr>
            <w:tcW w:w="1809" w:type="dxa"/>
          </w:tcPr>
          <w:p w:rsidR="00BE10B1" w:rsidRPr="009C43A0" w:rsidRDefault="00BE10B1" w:rsidP="00A16245">
            <w:pPr>
              <w:spacing w:after="0" w:line="240" w:lineRule="auto"/>
              <w:rPr>
                <w:rFonts w:ascii="Times New Roman" w:hAnsi="Times New Roman"/>
                <w:b/>
                <w:bCs/>
                <w:color w:val="000000"/>
                <w:sz w:val="24"/>
                <w:szCs w:val="24"/>
                <w:lang w:eastAsia="en-US"/>
              </w:rPr>
            </w:pPr>
            <w:r w:rsidRPr="009C43A0">
              <w:rPr>
                <w:rFonts w:ascii="Times New Roman" w:hAnsi="Times New Roman"/>
                <w:b/>
                <w:bCs/>
                <w:color w:val="000000"/>
                <w:sz w:val="24"/>
                <w:szCs w:val="24"/>
                <w:lang w:eastAsia="en-US"/>
              </w:rPr>
              <w:t>знать</w:t>
            </w:r>
          </w:p>
        </w:tc>
        <w:tc>
          <w:tcPr>
            <w:tcW w:w="7797" w:type="dxa"/>
          </w:tcPr>
          <w:p w:rsidR="00BE10B1" w:rsidRPr="009C43A0" w:rsidRDefault="00BE10B1" w:rsidP="00A16245">
            <w:pPr>
              <w:pStyle w:val="28"/>
              <w:shd w:val="clear" w:color="auto" w:fill="auto"/>
              <w:spacing w:after="0" w:line="240" w:lineRule="auto"/>
              <w:ind w:firstLine="318"/>
              <w:jc w:val="both"/>
              <w:rPr>
                <w:color w:val="000000"/>
                <w:sz w:val="24"/>
                <w:szCs w:val="24"/>
              </w:rPr>
            </w:pPr>
            <w:r w:rsidRPr="009C43A0">
              <w:rPr>
                <w:rStyle w:val="211pt"/>
                <w:sz w:val="24"/>
                <w:szCs w:val="24"/>
              </w:rPr>
              <w:t>правила подготовки к работе и содержания рабочих мест токаря-расточника, требования охраны труда, производственной санитарии, п</w:t>
            </w:r>
            <w:r w:rsidRPr="009C43A0">
              <w:rPr>
                <w:rStyle w:val="211pt"/>
                <w:sz w:val="24"/>
                <w:szCs w:val="24"/>
              </w:rPr>
              <w:t>о</w:t>
            </w:r>
            <w:r w:rsidRPr="009C43A0">
              <w:rPr>
                <w:rStyle w:val="211pt"/>
                <w:sz w:val="24"/>
                <w:szCs w:val="24"/>
              </w:rPr>
              <w:t xml:space="preserve">жарной безопасности и </w:t>
            </w:r>
            <w:proofErr w:type="spellStart"/>
            <w:r w:rsidRPr="009C43A0">
              <w:rPr>
                <w:rStyle w:val="211pt"/>
                <w:sz w:val="24"/>
                <w:szCs w:val="24"/>
              </w:rPr>
              <w:t>электробезопасности</w:t>
            </w:r>
            <w:proofErr w:type="spellEnd"/>
            <w:r w:rsidRPr="009C43A0">
              <w:rPr>
                <w:rStyle w:val="211pt"/>
                <w:sz w:val="24"/>
                <w:szCs w:val="24"/>
              </w:rPr>
              <w:t>;</w:t>
            </w:r>
          </w:p>
          <w:p w:rsidR="00BE10B1" w:rsidRPr="009C43A0" w:rsidRDefault="00BE10B1" w:rsidP="00A16245">
            <w:pPr>
              <w:pStyle w:val="28"/>
              <w:shd w:val="clear" w:color="auto" w:fill="auto"/>
              <w:spacing w:after="0" w:line="240" w:lineRule="auto"/>
              <w:ind w:firstLine="318"/>
              <w:jc w:val="both"/>
              <w:rPr>
                <w:rStyle w:val="211pt"/>
                <w:sz w:val="24"/>
                <w:szCs w:val="24"/>
              </w:rPr>
            </w:pPr>
            <w:r w:rsidRPr="009C43A0">
              <w:rPr>
                <w:rStyle w:val="211pt"/>
                <w:sz w:val="24"/>
                <w:szCs w:val="24"/>
              </w:rPr>
              <w:t xml:space="preserve">конструктивные особенности, правила управления, </w:t>
            </w:r>
            <w:proofErr w:type="spellStart"/>
            <w:r w:rsidRPr="009C43A0">
              <w:rPr>
                <w:rStyle w:val="211pt"/>
                <w:sz w:val="24"/>
                <w:szCs w:val="24"/>
              </w:rPr>
              <w:t>подналадки</w:t>
            </w:r>
            <w:proofErr w:type="spellEnd"/>
            <w:r w:rsidRPr="009C43A0">
              <w:rPr>
                <w:rStyle w:val="211pt"/>
                <w:sz w:val="24"/>
                <w:szCs w:val="24"/>
              </w:rPr>
              <w:t xml:space="preserve"> и пр</w:t>
            </w:r>
            <w:r w:rsidRPr="009C43A0">
              <w:rPr>
                <w:rStyle w:val="211pt"/>
                <w:sz w:val="24"/>
                <w:szCs w:val="24"/>
              </w:rPr>
              <w:t>о</w:t>
            </w:r>
            <w:r w:rsidRPr="009C43A0">
              <w:rPr>
                <w:rStyle w:val="211pt"/>
                <w:sz w:val="24"/>
                <w:szCs w:val="24"/>
              </w:rPr>
              <w:t>верки на точность токарно-расточных станков различных типов;</w:t>
            </w:r>
          </w:p>
          <w:p w:rsidR="00BE10B1" w:rsidRPr="009C43A0" w:rsidRDefault="00BE10B1" w:rsidP="00A16245">
            <w:pPr>
              <w:spacing w:after="0" w:line="240" w:lineRule="auto"/>
              <w:ind w:firstLine="318"/>
              <w:rPr>
                <w:rStyle w:val="211pt"/>
                <w:sz w:val="24"/>
                <w:szCs w:val="24"/>
              </w:rPr>
            </w:pPr>
            <w:r w:rsidRPr="009C43A0">
              <w:rPr>
                <w:rStyle w:val="211pt"/>
                <w:sz w:val="24"/>
                <w:szCs w:val="24"/>
              </w:rPr>
              <w:t>устройство, правила применения, проверки на точность универсал</w:t>
            </w:r>
            <w:r w:rsidRPr="009C43A0">
              <w:rPr>
                <w:rStyle w:val="211pt"/>
                <w:sz w:val="24"/>
                <w:szCs w:val="24"/>
              </w:rPr>
              <w:t>ь</w:t>
            </w:r>
            <w:r w:rsidRPr="009C43A0">
              <w:rPr>
                <w:rStyle w:val="211pt"/>
                <w:sz w:val="24"/>
                <w:szCs w:val="24"/>
              </w:rPr>
              <w:t>ных и специальных приспособлений, контрольно</w:t>
            </w:r>
            <w:r w:rsidRPr="009C43A0">
              <w:rPr>
                <w:rStyle w:val="211pt"/>
                <w:sz w:val="24"/>
                <w:szCs w:val="24"/>
              </w:rPr>
              <w:softHyphen/>
              <w:t>-измерительных инс</w:t>
            </w:r>
            <w:r w:rsidRPr="009C43A0">
              <w:rPr>
                <w:rStyle w:val="211pt"/>
                <w:sz w:val="24"/>
                <w:szCs w:val="24"/>
              </w:rPr>
              <w:t>т</w:t>
            </w:r>
            <w:r w:rsidRPr="009C43A0">
              <w:rPr>
                <w:rStyle w:val="211pt"/>
                <w:sz w:val="24"/>
                <w:szCs w:val="24"/>
              </w:rPr>
              <w:lastRenderedPageBreak/>
              <w:t>рументов;</w:t>
            </w:r>
          </w:p>
          <w:p w:rsidR="00BE10B1" w:rsidRPr="009C43A0" w:rsidRDefault="00BE10B1" w:rsidP="00A16245">
            <w:pPr>
              <w:spacing w:after="0" w:line="240" w:lineRule="auto"/>
              <w:ind w:firstLine="318"/>
              <w:rPr>
                <w:rStyle w:val="211pt"/>
                <w:sz w:val="24"/>
                <w:szCs w:val="24"/>
              </w:rPr>
            </w:pPr>
            <w:r w:rsidRPr="009C43A0">
              <w:rPr>
                <w:rStyle w:val="211pt"/>
                <w:sz w:val="24"/>
                <w:szCs w:val="24"/>
              </w:rPr>
              <w:t>правила определения режимов резания по справочникам и паспорту станка;</w:t>
            </w:r>
          </w:p>
          <w:p w:rsidR="00BE10B1" w:rsidRPr="009C43A0" w:rsidRDefault="00BE10B1" w:rsidP="00A16245">
            <w:pPr>
              <w:spacing w:after="0" w:line="240" w:lineRule="auto"/>
              <w:ind w:firstLine="318"/>
              <w:rPr>
                <w:rStyle w:val="211pt"/>
                <w:sz w:val="24"/>
                <w:szCs w:val="24"/>
              </w:rPr>
            </w:pPr>
            <w:r w:rsidRPr="009C43A0">
              <w:rPr>
                <w:rStyle w:val="211pt"/>
                <w:sz w:val="24"/>
                <w:szCs w:val="24"/>
              </w:rPr>
              <w:t>правила проведения и технологию проверки качества выполненных работ;</w:t>
            </w:r>
          </w:p>
          <w:p w:rsidR="00BE10B1" w:rsidRPr="009C43A0" w:rsidRDefault="00BE10B1" w:rsidP="00A16245">
            <w:pPr>
              <w:spacing w:after="0" w:line="240" w:lineRule="auto"/>
              <w:ind w:firstLine="318"/>
              <w:rPr>
                <w:rFonts w:ascii="Times New Roman" w:hAnsi="Times New Roman"/>
                <w:bCs/>
                <w:color w:val="000000"/>
                <w:sz w:val="24"/>
                <w:szCs w:val="24"/>
                <w:lang w:eastAsia="en-US"/>
              </w:rPr>
            </w:pPr>
            <w:r w:rsidRPr="009C43A0">
              <w:rPr>
                <w:rStyle w:val="211pt"/>
                <w:sz w:val="24"/>
                <w:szCs w:val="24"/>
              </w:rPr>
              <w:t>правила перемещения грузов и эксплуатации специальных тран</w:t>
            </w:r>
            <w:r w:rsidRPr="009C43A0">
              <w:rPr>
                <w:rStyle w:val="211pt"/>
                <w:sz w:val="24"/>
                <w:szCs w:val="24"/>
              </w:rPr>
              <w:t>с</w:t>
            </w:r>
            <w:r w:rsidRPr="009C43A0">
              <w:rPr>
                <w:rStyle w:val="211pt"/>
                <w:sz w:val="24"/>
                <w:szCs w:val="24"/>
              </w:rPr>
              <w:t>портных и грузовых средств</w:t>
            </w:r>
          </w:p>
        </w:tc>
      </w:tr>
    </w:tbl>
    <w:p w:rsidR="00BE10B1" w:rsidRPr="009C43A0" w:rsidRDefault="00BE10B1" w:rsidP="00BE10B1">
      <w:pPr>
        <w:rPr>
          <w:rFonts w:ascii="Times New Roman" w:hAnsi="Times New Roman"/>
          <w:b/>
        </w:rPr>
      </w:pPr>
    </w:p>
    <w:p w:rsidR="00BE10B1" w:rsidRPr="009C43A0" w:rsidRDefault="00BE10B1" w:rsidP="00BE10B1">
      <w:pPr>
        <w:spacing w:after="0"/>
        <w:outlineLvl w:val="0"/>
        <w:rPr>
          <w:rFonts w:ascii="Times New Roman" w:hAnsi="Times New Roman"/>
          <w:b/>
          <w:sz w:val="24"/>
          <w:szCs w:val="24"/>
        </w:rPr>
      </w:pPr>
      <w:r w:rsidRPr="009C43A0">
        <w:rPr>
          <w:rFonts w:ascii="Times New Roman" w:hAnsi="Times New Roman"/>
          <w:b/>
          <w:sz w:val="24"/>
          <w:szCs w:val="24"/>
        </w:rPr>
        <w:t>1.</w:t>
      </w:r>
      <w:r>
        <w:rPr>
          <w:rFonts w:ascii="Times New Roman" w:hAnsi="Times New Roman"/>
          <w:b/>
          <w:sz w:val="24"/>
          <w:szCs w:val="24"/>
        </w:rPr>
        <w:t>2</w:t>
      </w:r>
      <w:r w:rsidRPr="009C43A0">
        <w:rPr>
          <w:rFonts w:ascii="Times New Roman" w:hAnsi="Times New Roman"/>
          <w:b/>
          <w:sz w:val="24"/>
          <w:szCs w:val="24"/>
        </w:rPr>
        <w:t>. Количество часов, отводимое на освоение профессионального модуля</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Всего часов ________</w:t>
      </w:r>
      <w:r w:rsidRPr="00126229">
        <w:rPr>
          <w:rFonts w:ascii="Times New Roman" w:hAnsi="Times New Roman"/>
          <w:sz w:val="24"/>
          <w:szCs w:val="24"/>
          <w:u w:val="single"/>
        </w:rPr>
        <w:t>25</w:t>
      </w:r>
      <w:r>
        <w:rPr>
          <w:rFonts w:ascii="Times New Roman" w:hAnsi="Times New Roman"/>
          <w:sz w:val="24"/>
          <w:szCs w:val="24"/>
          <w:u w:val="single"/>
        </w:rPr>
        <w:t>6</w:t>
      </w:r>
      <w:r w:rsidRPr="00126229">
        <w:rPr>
          <w:rFonts w:ascii="Times New Roman" w:hAnsi="Times New Roman"/>
          <w:sz w:val="24"/>
          <w:szCs w:val="24"/>
          <w:u w:val="single"/>
        </w:rPr>
        <w:t xml:space="preserve"> часов</w:t>
      </w:r>
      <w:r w:rsidRPr="00126229">
        <w:rPr>
          <w:rFonts w:ascii="Times New Roman" w:hAnsi="Times New Roman"/>
          <w:sz w:val="24"/>
          <w:szCs w:val="24"/>
        </w:rPr>
        <w:t>___________________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в том числе в форме практической подготовки____1</w:t>
      </w:r>
      <w:r>
        <w:rPr>
          <w:rFonts w:ascii="Times New Roman" w:hAnsi="Times New Roman"/>
          <w:sz w:val="24"/>
          <w:szCs w:val="24"/>
        </w:rPr>
        <w:t>38</w:t>
      </w:r>
      <w:r w:rsidRPr="00126229">
        <w:rPr>
          <w:rFonts w:ascii="Times New Roman" w:hAnsi="Times New Roman"/>
          <w:sz w:val="24"/>
          <w:szCs w:val="24"/>
        </w:rPr>
        <w:t xml:space="preserve"> часов ________</w:t>
      </w:r>
    </w:p>
    <w:p w:rsidR="00BE10B1" w:rsidRPr="00126229" w:rsidRDefault="00BE10B1" w:rsidP="00BE10B1">
      <w:pPr>
        <w:spacing w:after="0"/>
        <w:rPr>
          <w:rFonts w:ascii="Times New Roman" w:hAnsi="Times New Roman"/>
          <w:sz w:val="24"/>
          <w:szCs w:val="24"/>
        </w:rPr>
      </w:pP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Из них на освоение МДК___</w:t>
      </w:r>
      <w:r>
        <w:rPr>
          <w:rFonts w:ascii="Times New Roman" w:hAnsi="Times New Roman"/>
          <w:sz w:val="24"/>
          <w:szCs w:val="24"/>
        </w:rPr>
        <w:t>148</w:t>
      </w:r>
      <w:r w:rsidRPr="00126229">
        <w:rPr>
          <w:rFonts w:ascii="Times New Roman" w:hAnsi="Times New Roman"/>
          <w:sz w:val="24"/>
          <w:szCs w:val="24"/>
        </w:rPr>
        <w:t xml:space="preserve"> час______________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в том числе самостоятельная работа____2</w:t>
      </w:r>
      <w:r>
        <w:rPr>
          <w:rFonts w:ascii="Times New Roman" w:hAnsi="Times New Roman"/>
          <w:sz w:val="24"/>
          <w:szCs w:val="24"/>
        </w:rPr>
        <w:t>8</w:t>
      </w:r>
      <w:r w:rsidRPr="00126229">
        <w:rPr>
          <w:rFonts w:ascii="Times New Roman" w:hAnsi="Times New Roman"/>
          <w:sz w:val="24"/>
          <w:szCs w:val="24"/>
        </w:rPr>
        <w:t xml:space="preserve"> час</w:t>
      </w:r>
      <w:r>
        <w:rPr>
          <w:rFonts w:ascii="Times New Roman" w:hAnsi="Times New Roman"/>
          <w:sz w:val="24"/>
          <w:szCs w:val="24"/>
        </w:rPr>
        <w:t>ов</w:t>
      </w:r>
      <w:r w:rsidRPr="00126229">
        <w:rPr>
          <w:rFonts w:ascii="Times New Roman" w:hAnsi="Times New Roman"/>
          <w:sz w:val="24"/>
          <w:szCs w:val="24"/>
        </w:rPr>
        <w:t xml:space="preserve">______ </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 xml:space="preserve">практики, в том числе </w:t>
      </w:r>
      <w:proofErr w:type="gramStart"/>
      <w:r w:rsidRPr="00126229">
        <w:rPr>
          <w:rFonts w:ascii="Times New Roman" w:hAnsi="Times New Roman"/>
          <w:sz w:val="24"/>
          <w:szCs w:val="24"/>
        </w:rPr>
        <w:t>учебная</w:t>
      </w:r>
      <w:proofErr w:type="gramEnd"/>
      <w:r w:rsidRPr="00126229">
        <w:rPr>
          <w:rFonts w:ascii="Times New Roman" w:hAnsi="Times New Roman"/>
          <w:sz w:val="24"/>
          <w:szCs w:val="24"/>
        </w:rPr>
        <w:t xml:space="preserve"> __</w:t>
      </w:r>
      <w:r>
        <w:rPr>
          <w:rFonts w:ascii="Times New Roman" w:hAnsi="Times New Roman"/>
          <w:sz w:val="24"/>
          <w:szCs w:val="24"/>
        </w:rPr>
        <w:t>36</w:t>
      </w:r>
      <w:r w:rsidRPr="00126229">
        <w:rPr>
          <w:rFonts w:ascii="Times New Roman" w:hAnsi="Times New Roman"/>
          <w:sz w:val="24"/>
          <w:szCs w:val="24"/>
        </w:rPr>
        <w:t xml:space="preserve"> часов_______________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 xml:space="preserve">   </w:t>
      </w:r>
      <w:proofErr w:type="gramStart"/>
      <w:r w:rsidRPr="00126229">
        <w:rPr>
          <w:rFonts w:ascii="Times New Roman" w:hAnsi="Times New Roman"/>
          <w:sz w:val="24"/>
          <w:szCs w:val="24"/>
        </w:rPr>
        <w:t>производственная</w:t>
      </w:r>
      <w:proofErr w:type="gramEnd"/>
      <w:r w:rsidRPr="00126229">
        <w:rPr>
          <w:rFonts w:ascii="Times New Roman" w:hAnsi="Times New Roman"/>
          <w:sz w:val="24"/>
          <w:szCs w:val="24"/>
        </w:rPr>
        <w:t xml:space="preserve"> _</w:t>
      </w:r>
      <w:r>
        <w:rPr>
          <w:rFonts w:ascii="Times New Roman" w:hAnsi="Times New Roman"/>
          <w:sz w:val="24"/>
          <w:szCs w:val="24"/>
        </w:rPr>
        <w:t>72</w:t>
      </w:r>
      <w:r w:rsidRPr="00126229">
        <w:rPr>
          <w:rFonts w:ascii="Times New Roman" w:hAnsi="Times New Roman"/>
          <w:sz w:val="24"/>
          <w:szCs w:val="24"/>
        </w:rPr>
        <w:t xml:space="preserve"> час</w:t>
      </w:r>
      <w:r>
        <w:rPr>
          <w:rFonts w:ascii="Times New Roman" w:hAnsi="Times New Roman"/>
          <w:sz w:val="24"/>
          <w:szCs w:val="24"/>
        </w:rPr>
        <w:t>а</w:t>
      </w:r>
      <w:r w:rsidRPr="00126229">
        <w:rPr>
          <w:rFonts w:ascii="Times New Roman" w:hAnsi="Times New Roman"/>
          <w:sz w:val="24"/>
          <w:szCs w:val="24"/>
        </w:rPr>
        <w:t>__________</w:t>
      </w:r>
    </w:p>
    <w:p w:rsidR="00BE10B1" w:rsidRPr="00126229" w:rsidRDefault="00BE10B1" w:rsidP="00BE10B1">
      <w:pPr>
        <w:spacing w:after="0"/>
        <w:rPr>
          <w:rFonts w:ascii="Times New Roman" w:hAnsi="Times New Roman"/>
          <w:sz w:val="24"/>
          <w:szCs w:val="24"/>
        </w:rPr>
      </w:pP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Промежуточная аттестация в форме квалификационного экзамена ___</w:t>
      </w:r>
      <w:r>
        <w:rPr>
          <w:rFonts w:ascii="Times New Roman" w:hAnsi="Times New Roman"/>
          <w:sz w:val="24"/>
          <w:szCs w:val="24"/>
        </w:rPr>
        <w:t>12</w:t>
      </w:r>
      <w:r w:rsidRPr="00126229">
        <w:rPr>
          <w:rFonts w:ascii="Times New Roman" w:hAnsi="Times New Roman"/>
          <w:sz w:val="24"/>
          <w:szCs w:val="24"/>
        </w:rPr>
        <w:t xml:space="preserve"> </w:t>
      </w:r>
      <w:proofErr w:type="spellStart"/>
      <w:r w:rsidRPr="00126229">
        <w:rPr>
          <w:rFonts w:ascii="Times New Roman" w:hAnsi="Times New Roman"/>
          <w:sz w:val="24"/>
          <w:szCs w:val="24"/>
        </w:rPr>
        <w:t>часов_</w:t>
      </w:r>
      <w:proofErr w:type="spellEnd"/>
      <w:r w:rsidRPr="00126229">
        <w:rPr>
          <w:rFonts w:ascii="Times New Roman" w:hAnsi="Times New Roman"/>
          <w:sz w:val="24"/>
          <w:szCs w:val="24"/>
        </w:rPr>
        <w:t xml:space="preserve">. </w:t>
      </w:r>
    </w:p>
    <w:p w:rsidR="00BE10B1" w:rsidRPr="009C43A0" w:rsidRDefault="00BE10B1" w:rsidP="00BE10B1">
      <w:pPr>
        <w:rPr>
          <w:rFonts w:ascii="Times New Roman" w:hAnsi="Times New Roman"/>
          <w:i/>
          <w:sz w:val="24"/>
          <w:szCs w:val="24"/>
        </w:rPr>
      </w:pPr>
    </w:p>
    <w:p w:rsidR="00BE10B1" w:rsidRPr="009C43A0" w:rsidRDefault="00BE10B1" w:rsidP="00BE10B1">
      <w:pPr>
        <w:rPr>
          <w:rFonts w:ascii="Times New Roman" w:hAnsi="Times New Roman"/>
          <w:b/>
          <w:i/>
        </w:rPr>
        <w:sectPr w:rsidR="00BE10B1" w:rsidRPr="009C43A0" w:rsidSect="00DC23D6">
          <w:pgSz w:w="11907" w:h="16840"/>
          <w:pgMar w:top="1135" w:right="851" w:bottom="992" w:left="1418" w:header="709" w:footer="709" w:gutter="0"/>
          <w:cols w:space="720"/>
        </w:sectPr>
      </w:pPr>
    </w:p>
    <w:p w:rsidR="00BE10B1" w:rsidRPr="009C43A0" w:rsidRDefault="00BE10B1" w:rsidP="00BE10B1">
      <w:pPr>
        <w:rPr>
          <w:rFonts w:ascii="Times New Roman" w:hAnsi="Times New Roman"/>
          <w:b/>
          <w:sz w:val="24"/>
          <w:szCs w:val="24"/>
        </w:rPr>
      </w:pPr>
      <w:r w:rsidRPr="009C43A0">
        <w:rPr>
          <w:rFonts w:ascii="Times New Roman" w:hAnsi="Times New Roman"/>
          <w:b/>
          <w:sz w:val="24"/>
          <w:szCs w:val="24"/>
        </w:rPr>
        <w:lastRenderedPageBreak/>
        <w:t>2. Структура и содержание профессионального модуля</w:t>
      </w:r>
    </w:p>
    <w:p w:rsidR="00BE10B1" w:rsidRDefault="00BE10B1" w:rsidP="00BE10B1">
      <w:pPr>
        <w:shd w:val="clear" w:color="auto" w:fill="FFFFFF"/>
        <w:spacing w:after="0"/>
        <w:ind w:firstLine="142"/>
        <w:rPr>
          <w:rFonts w:ascii="Times New Roman" w:hAnsi="Times New Roman"/>
          <w:b/>
          <w:sz w:val="24"/>
          <w:szCs w:val="24"/>
        </w:rPr>
      </w:pPr>
      <w:r w:rsidRPr="009C43A0">
        <w:rPr>
          <w:rFonts w:ascii="Times New Roman" w:hAnsi="Times New Roman"/>
          <w:b/>
          <w:sz w:val="24"/>
          <w:szCs w:val="24"/>
        </w:rPr>
        <w:t>2.1. Структура профессионального модуля</w:t>
      </w:r>
    </w:p>
    <w:p w:rsidR="00BE10B1" w:rsidRPr="009C43A0" w:rsidRDefault="00BE10B1" w:rsidP="00BE10B1">
      <w:pPr>
        <w:shd w:val="clear" w:color="auto" w:fill="FFFFFF"/>
        <w:spacing w:after="0"/>
        <w:ind w:firstLine="142"/>
        <w:jc w:val="center"/>
        <w:rPr>
          <w:rFonts w:ascii="Times New Roman" w:hAnsi="Times New Roman"/>
          <w:b/>
          <w:sz w:val="24"/>
          <w:szCs w:val="24"/>
          <w:u w:val="single"/>
        </w:rPr>
      </w:pPr>
      <w:r w:rsidRPr="009C43A0">
        <w:rPr>
          <w:rFonts w:ascii="Times New Roman" w:hAnsi="Times New Roman"/>
          <w:b/>
          <w:sz w:val="24"/>
          <w:szCs w:val="24"/>
        </w:rPr>
        <w:t xml:space="preserve"> </w:t>
      </w:r>
      <w:r w:rsidRPr="009C43A0">
        <w:rPr>
          <w:rFonts w:ascii="Times New Roman" w:hAnsi="Times New Roman"/>
          <w:b/>
          <w:bCs/>
          <w:sz w:val="24"/>
          <w:szCs w:val="24"/>
          <w:u w:val="single"/>
        </w:rPr>
        <w:t xml:space="preserve">«ПМ.03 </w:t>
      </w:r>
      <w:r w:rsidRPr="009C43A0">
        <w:rPr>
          <w:rFonts w:ascii="Times New Roman" w:hAnsi="Times New Roman"/>
          <w:b/>
          <w:sz w:val="24"/>
          <w:szCs w:val="24"/>
          <w:u w:val="single"/>
        </w:rPr>
        <w:t>ИЗГОТОВЛЕНИЕ ИЗДЕЛИЙ НА ТОКАРНО-РАСТОЧНЫХ СТАНКАХ ПО СТАДИЯМ ТЕХНОЛОГИЧЕСКОГО ПР</w:t>
      </w:r>
      <w:r w:rsidRPr="009C43A0">
        <w:rPr>
          <w:rFonts w:ascii="Times New Roman" w:hAnsi="Times New Roman"/>
          <w:b/>
          <w:sz w:val="24"/>
          <w:szCs w:val="24"/>
          <w:u w:val="single"/>
        </w:rPr>
        <w:t>О</w:t>
      </w:r>
      <w:r w:rsidRPr="009C43A0">
        <w:rPr>
          <w:rFonts w:ascii="Times New Roman" w:hAnsi="Times New Roman"/>
          <w:b/>
          <w:sz w:val="24"/>
          <w:szCs w:val="24"/>
          <w:u w:val="single"/>
        </w:rPr>
        <w:t>ЦЕССА В СООТВЕТСТВИИ С ТРЕБОВАНИЯМИ ОХРАНЫ ТРУДА И ЭКОЛОГИЧЕСКОЙ БЕЗОПАСНОСТИ»</w:t>
      </w:r>
    </w:p>
    <w:tbl>
      <w:tblPr>
        <w:tblW w:w="14780" w:type="dxa"/>
        <w:tblLook w:val="04A0"/>
      </w:tblPr>
      <w:tblGrid>
        <w:gridCol w:w="1991"/>
        <w:gridCol w:w="2493"/>
        <w:gridCol w:w="1023"/>
        <w:gridCol w:w="949"/>
        <w:gridCol w:w="949"/>
        <w:gridCol w:w="2427"/>
        <w:gridCol w:w="997"/>
        <w:gridCol w:w="2289"/>
        <w:gridCol w:w="1812"/>
      </w:tblGrid>
      <w:tr w:rsidR="00BE10B1" w:rsidRPr="00AD7B04" w:rsidTr="00A16245">
        <w:trPr>
          <w:trHeight w:val="288"/>
        </w:trPr>
        <w:tc>
          <w:tcPr>
            <w:tcW w:w="1833"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Коды професси</w:t>
            </w:r>
            <w:r w:rsidRPr="00AD7B04">
              <w:rPr>
                <w:rFonts w:ascii="Times New Roman" w:hAnsi="Times New Roman"/>
                <w:color w:val="000000"/>
              </w:rPr>
              <w:t>о</w:t>
            </w:r>
            <w:r w:rsidRPr="00AD7B04">
              <w:rPr>
                <w:rFonts w:ascii="Times New Roman" w:hAnsi="Times New Roman"/>
                <w:color w:val="000000"/>
              </w:rPr>
              <w:t>нальных общих компетенций</w:t>
            </w:r>
          </w:p>
        </w:tc>
        <w:tc>
          <w:tcPr>
            <w:tcW w:w="2527"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Наименования разделов профессионального м</w:t>
            </w:r>
            <w:r w:rsidRPr="00AD7B04">
              <w:rPr>
                <w:rFonts w:ascii="Times New Roman" w:hAnsi="Times New Roman"/>
                <w:color w:val="000000"/>
              </w:rPr>
              <w:t>о</w:t>
            </w:r>
            <w:r w:rsidRPr="00AD7B04">
              <w:rPr>
                <w:rFonts w:ascii="Times New Roman" w:hAnsi="Times New Roman"/>
                <w:color w:val="000000"/>
              </w:rPr>
              <w:t>дуля</w:t>
            </w:r>
          </w:p>
        </w:tc>
        <w:tc>
          <w:tcPr>
            <w:tcW w:w="10420" w:type="dxa"/>
            <w:gridSpan w:val="7"/>
            <w:tcBorders>
              <w:top w:val="single" w:sz="4" w:space="0" w:color="auto"/>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sz w:val="20"/>
                <w:szCs w:val="20"/>
              </w:rPr>
            </w:pPr>
            <w:r w:rsidRPr="00AD7B04">
              <w:rPr>
                <w:rFonts w:ascii="Times New Roman" w:hAnsi="Times New Roman"/>
                <w:color w:val="000000"/>
                <w:sz w:val="20"/>
                <w:szCs w:val="20"/>
              </w:rPr>
              <w:t xml:space="preserve">Объем профессионального модуля, </w:t>
            </w:r>
            <w:proofErr w:type="spellStart"/>
            <w:r w:rsidRPr="00AD7B04">
              <w:rPr>
                <w:rFonts w:ascii="Times New Roman" w:hAnsi="Times New Roman"/>
                <w:color w:val="000000"/>
                <w:sz w:val="20"/>
                <w:szCs w:val="20"/>
              </w:rPr>
              <w:t>ак</w:t>
            </w:r>
            <w:proofErr w:type="spellEnd"/>
            <w:r w:rsidRPr="00AD7B04">
              <w:rPr>
                <w:rFonts w:ascii="Times New Roman" w:hAnsi="Times New Roman"/>
                <w:color w:val="000000"/>
                <w:sz w:val="20"/>
                <w:szCs w:val="20"/>
              </w:rPr>
              <w:t>. час.</w:t>
            </w:r>
          </w:p>
        </w:tc>
      </w:tr>
      <w:tr w:rsidR="00BE10B1" w:rsidRPr="00AD7B04"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sz w:val="16"/>
                <w:szCs w:val="16"/>
              </w:rPr>
            </w:pPr>
            <w:r w:rsidRPr="00AD7B04">
              <w:rPr>
                <w:rFonts w:ascii="Times New Roman" w:hAnsi="Times New Roman"/>
                <w:color w:val="000000"/>
                <w:sz w:val="16"/>
                <w:szCs w:val="16"/>
              </w:rPr>
              <w:t>Сумма</w:t>
            </w:r>
            <w:r w:rsidRPr="00AD7B04">
              <w:rPr>
                <w:rFonts w:ascii="Times New Roman" w:hAnsi="Times New Roman"/>
                <w:color w:val="000000"/>
                <w:sz w:val="16"/>
                <w:szCs w:val="16"/>
              </w:rPr>
              <w:t>р</w:t>
            </w:r>
            <w:r w:rsidRPr="00AD7B04">
              <w:rPr>
                <w:rFonts w:ascii="Times New Roman" w:hAnsi="Times New Roman"/>
                <w:color w:val="000000"/>
                <w:sz w:val="16"/>
                <w:szCs w:val="16"/>
              </w:rPr>
              <w:t>ный объем нагрузки</w:t>
            </w:r>
          </w:p>
        </w:tc>
        <w:tc>
          <w:tcPr>
            <w:tcW w:w="960" w:type="dxa"/>
            <w:vMerge w:val="restart"/>
            <w:tcBorders>
              <w:top w:val="nil"/>
              <w:left w:val="single" w:sz="4" w:space="0" w:color="auto"/>
              <w:bottom w:val="single" w:sz="4" w:space="0" w:color="auto"/>
              <w:right w:val="single" w:sz="4" w:space="0" w:color="auto"/>
            </w:tcBorders>
            <w:textDirection w:val="btLr"/>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xml:space="preserve">В т.ч. в форме </w:t>
            </w:r>
            <w:proofErr w:type="spellStart"/>
            <w:r w:rsidRPr="00AD7B04">
              <w:rPr>
                <w:rFonts w:ascii="Times New Roman" w:hAnsi="Times New Roman"/>
                <w:color w:val="000000"/>
              </w:rPr>
              <w:t>практ</w:t>
            </w:r>
            <w:proofErr w:type="spellEnd"/>
            <w:r w:rsidRPr="00AD7B04">
              <w:rPr>
                <w:rFonts w:ascii="Times New Roman" w:hAnsi="Times New Roman"/>
                <w:color w:val="000000"/>
              </w:rPr>
              <w:t>. подг</w:t>
            </w:r>
            <w:r w:rsidRPr="00AD7B04">
              <w:rPr>
                <w:rFonts w:ascii="Times New Roman" w:hAnsi="Times New Roman"/>
                <w:color w:val="000000"/>
              </w:rPr>
              <w:t>о</w:t>
            </w:r>
            <w:r w:rsidRPr="00AD7B04">
              <w:rPr>
                <w:rFonts w:ascii="Times New Roman" w:hAnsi="Times New Roman"/>
                <w:color w:val="000000"/>
              </w:rPr>
              <w:t>товки</w:t>
            </w:r>
          </w:p>
        </w:tc>
        <w:tc>
          <w:tcPr>
            <w:tcW w:w="6700" w:type="dxa"/>
            <w:gridSpan w:val="4"/>
            <w:tcBorders>
              <w:top w:val="single" w:sz="4" w:space="0" w:color="auto"/>
              <w:left w:val="nil"/>
              <w:bottom w:val="single" w:sz="4" w:space="0" w:color="auto"/>
              <w:right w:val="single" w:sz="4" w:space="0" w:color="auto"/>
            </w:tcBorders>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xml:space="preserve">Работа </w:t>
            </w:r>
            <w:proofErr w:type="gramStart"/>
            <w:r w:rsidRPr="00AD7B04">
              <w:rPr>
                <w:rFonts w:ascii="Times New Roman" w:hAnsi="Times New Roman"/>
                <w:color w:val="000000"/>
              </w:rPr>
              <w:t>обучающихся</w:t>
            </w:r>
            <w:proofErr w:type="gramEnd"/>
            <w:r w:rsidRPr="00AD7B04">
              <w:rPr>
                <w:rFonts w:ascii="Times New Roman" w:hAnsi="Times New Roman"/>
                <w:color w:val="000000"/>
              </w:rPr>
              <w:t xml:space="preserve"> во взаимодействии с преподавателем</w:t>
            </w:r>
          </w:p>
        </w:tc>
        <w:tc>
          <w:tcPr>
            <w:tcW w:w="1800" w:type="dxa"/>
            <w:vMerge w:val="restart"/>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Самостоятел</w:t>
            </w:r>
            <w:r w:rsidRPr="00AD7B04">
              <w:rPr>
                <w:rFonts w:ascii="Times New Roman" w:hAnsi="Times New Roman"/>
                <w:color w:val="000000"/>
              </w:rPr>
              <w:t>ь</w:t>
            </w:r>
            <w:r w:rsidRPr="00AD7B04">
              <w:rPr>
                <w:rFonts w:ascii="Times New Roman" w:hAnsi="Times New Roman"/>
                <w:color w:val="000000"/>
              </w:rPr>
              <w:t>ная работа</w:t>
            </w:r>
          </w:p>
        </w:tc>
      </w:tr>
      <w:tr w:rsidR="00BE10B1" w:rsidRPr="00AD7B04"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3420" w:type="dxa"/>
            <w:gridSpan w:val="2"/>
            <w:tcBorders>
              <w:top w:val="single" w:sz="4" w:space="0" w:color="auto"/>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Обучение по МДК</w:t>
            </w:r>
          </w:p>
        </w:tc>
        <w:tc>
          <w:tcPr>
            <w:tcW w:w="328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Практики</w:t>
            </w:r>
          </w:p>
        </w:tc>
        <w:tc>
          <w:tcPr>
            <w:tcW w:w="180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r>
      <w:tr w:rsidR="00BE10B1" w:rsidRPr="00AD7B04"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Всего</w:t>
            </w:r>
          </w:p>
        </w:tc>
        <w:tc>
          <w:tcPr>
            <w:tcW w:w="24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В том числе</w:t>
            </w:r>
          </w:p>
        </w:tc>
        <w:tc>
          <w:tcPr>
            <w:tcW w:w="3280" w:type="dxa"/>
            <w:gridSpan w:val="2"/>
            <w:vMerge/>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r>
      <w:tr w:rsidR="00BE10B1" w:rsidRPr="00AD7B04" w:rsidTr="00A16245">
        <w:trPr>
          <w:trHeight w:val="552"/>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Лабораторных и пра</w:t>
            </w:r>
            <w:r w:rsidRPr="00AD7B04">
              <w:rPr>
                <w:rFonts w:ascii="Times New Roman" w:hAnsi="Times New Roman"/>
                <w:color w:val="000000"/>
              </w:rPr>
              <w:t>к</w:t>
            </w:r>
            <w:r w:rsidRPr="00AD7B04">
              <w:rPr>
                <w:rFonts w:ascii="Times New Roman" w:hAnsi="Times New Roman"/>
                <w:color w:val="000000"/>
              </w:rPr>
              <w:t>тических занятий</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Уче</w:t>
            </w:r>
            <w:r w:rsidRPr="00AD7B04">
              <w:rPr>
                <w:rFonts w:ascii="Times New Roman" w:hAnsi="Times New Roman"/>
                <w:color w:val="000000"/>
              </w:rPr>
              <w:t>б</w:t>
            </w:r>
            <w:r w:rsidRPr="00AD7B04">
              <w:rPr>
                <w:rFonts w:ascii="Times New Roman" w:hAnsi="Times New Roman"/>
                <w:color w:val="000000"/>
              </w:rPr>
              <w:t>ная</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Производственная</w:t>
            </w:r>
          </w:p>
        </w:tc>
        <w:tc>
          <w:tcPr>
            <w:tcW w:w="1800" w:type="dxa"/>
            <w:vMerge/>
            <w:tcBorders>
              <w:top w:val="nil"/>
              <w:left w:val="single" w:sz="4" w:space="0" w:color="auto"/>
              <w:bottom w:val="single" w:sz="4" w:space="0" w:color="auto"/>
              <w:right w:val="single" w:sz="4" w:space="0" w:color="auto"/>
            </w:tcBorders>
            <w:vAlign w:val="center"/>
            <w:hideMark/>
          </w:tcPr>
          <w:p w:rsidR="00BE10B1" w:rsidRPr="00AD7B04" w:rsidRDefault="00BE10B1" w:rsidP="00A16245">
            <w:pPr>
              <w:spacing w:after="0" w:line="240" w:lineRule="auto"/>
              <w:rPr>
                <w:rFonts w:ascii="Times New Roman" w:hAnsi="Times New Roman"/>
                <w:color w:val="000000"/>
              </w:rPr>
            </w:pPr>
          </w:p>
        </w:tc>
      </w:tr>
      <w:tr w:rsidR="00BE10B1" w:rsidRPr="00AD7B04" w:rsidTr="00A16245">
        <w:trPr>
          <w:trHeight w:val="288"/>
        </w:trPr>
        <w:tc>
          <w:tcPr>
            <w:tcW w:w="1833" w:type="dxa"/>
            <w:tcBorders>
              <w:top w:val="nil"/>
              <w:left w:val="single" w:sz="4" w:space="0" w:color="auto"/>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1</w:t>
            </w:r>
          </w:p>
        </w:tc>
        <w:tc>
          <w:tcPr>
            <w:tcW w:w="2527"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2</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4</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5</w:t>
            </w:r>
          </w:p>
        </w:tc>
        <w:tc>
          <w:tcPr>
            <w:tcW w:w="24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6</w:t>
            </w:r>
          </w:p>
        </w:tc>
        <w:tc>
          <w:tcPr>
            <w:tcW w:w="96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w:t>
            </w:r>
          </w:p>
        </w:tc>
        <w:tc>
          <w:tcPr>
            <w:tcW w:w="232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8</w:t>
            </w:r>
          </w:p>
        </w:tc>
        <w:tc>
          <w:tcPr>
            <w:tcW w:w="1800" w:type="dxa"/>
            <w:tcBorders>
              <w:top w:val="nil"/>
              <w:left w:val="nil"/>
              <w:bottom w:val="single" w:sz="4" w:space="0" w:color="auto"/>
              <w:right w:val="single" w:sz="4" w:space="0" w:color="auto"/>
            </w:tcBorders>
            <w:noWrap/>
            <w:vAlign w:val="bottom"/>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9</w:t>
            </w:r>
          </w:p>
        </w:tc>
      </w:tr>
      <w:tr w:rsidR="00BE10B1" w:rsidRPr="00AD7B04" w:rsidTr="00A16245">
        <w:trPr>
          <w:trHeight w:val="1104"/>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b/>
                <w:bCs/>
                <w:color w:val="000000"/>
              </w:rPr>
            </w:pPr>
            <w:r w:rsidRPr="00AD7B04">
              <w:rPr>
                <w:rFonts w:ascii="Times New Roman" w:hAnsi="Times New Roman"/>
                <w:b/>
                <w:bCs/>
                <w:color w:val="000000"/>
              </w:rPr>
              <w:t>ПК 3.1-ПК 3.4, ОК 1-ОК 7, ОК 9-ОК 11</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b/>
                <w:bCs/>
                <w:color w:val="000000"/>
              </w:rPr>
            </w:pPr>
            <w:r w:rsidRPr="00AD7B04">
              <w:rPr>
                <w:rFonts w:ascii="Times New Roman" w:hAnsi="Times New Roman"/>
                <w:b/>
                <w:bCs/>
                <w:color w:val="000000"/>
              </w:rPr>
              <w:t>Раздел 1. Изготовл</w:t>
            </w:r>
            <w:r w:rsidRPr="00AD7B04">
              <w:rPr>
                <w:rFonts w:ascii="Times New Roman" w:hAnsi="Times New Roman"/>
                <w:b/>
                <w:bCs/>
                <w:color w:val="000000"/>
              </w:rPr>
              <w:t>е</w:t>
            </w:r>
            <w:r w:rsidRPr="00AD7B04">
              <w:rPr>
                <w:rFonts w:ascii="Times New Roman" w:hAnsi="Times New Roman"/>
                <w:b/>
                <w:bCs/>
                <w:color w:val="000000"/>
              </w:rPr>
              <w:t>ние изделий на тока</w:t>
            </w:r>
            <w:r w:rsidRPr="00AD7B04">
              <w:rPr>
                <w:rFonts w:ascii="Times New Roman" w:hAnsi="Times New Roman"/>
                <w:b/>
                <w:bCs/>
                <w:color w:val="000000"/>
              </w:rPr>
              <w:t>р</w:t>
            </w:r>
            <w:r w:rsidRPr="00AD7B04">
              <w:rPr>
                <w:rFonts w:ascii="Times New Roman" w:hAnsi="Times New Roman"/>
                <w:b/>
                <w:bCs/>
                <w:color w:val="000000"/>
              </w:rPr>
              <w:t>но-расточных станках по стадиям технол</w:t>
            </w:r>
            <w:r w:rsidRPr="00AD7B04">
              <w:rPr>
                <w:rFonts w:ascii="Times New Roman" w:hAnsi="Times New Roman"/>
                <w:b/>
                <w:bCs/>
                <w:color w:val="000000"/>
              </w:rPr>
              <w:t>о</w:t>
            </w:r>
            <w:r w:rsidRPr="00AD7B04">
              <w:rPr>
                <w:rFonts w:ascii="Times New Roman" w:hAnsi="Times New Roman"/>
                <w:b/>
                <w:bCs/>
                <w:color w:val="000000"/>
              </w:rPr>
              <w:t>гического процесса в соответствии с треб</w:t>
            </w:r>
            <w:r w:rsidRPr="00AD7B04">
              <w:rPr>
                <w:rFonts w:ascii="Times New Roman" w:hAnsi="Times New Roman"/>
                <w:b/>
                <w:bCs/>
                <w:color w:val="000000"/>
              </w:rPr>
              <w:t>о</w:t>
            </w:r>
            <w:r w:rsidRPr="00AD7B04">
              <w:rPr>
                <w:rFonts w:ascii="Times New Roman" w:hAnsi="Times New Roman"/>
                <w:b/>
                <w:bCs/>
                <w:color w:val="000000"/>
              </w:rPr>
              <w:t>ваниями охраны тр</w:t>
            </w:r>
            <w:r w:rsidRPr="00AD7B04">
              <w:rPr>
                <w:rFonts w:ascii="Times New Roman" w:hAnsi="Times New Roman"/>
                <w:b/>
                <w:bCs/>
                <w:color w:val="000000"/>
              </w:rPr>
              <w:t>у</w:t>
            </w:r>
            <w:r w:rsidRPr="00AD7B04">
              <w:rPr>
                <w:rFonts w:ascii="Times New Roman" w:hAnsi="Times New Roman"/>
                <w:b/>
                <w:bCs/>
                <w:color w:val="000000"/>
              </w:rPr>
              <w:t>да и экологической безопасности</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256</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138</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120</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30</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36</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72</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b/>
                <w:bCs/>
                <w:color w:val="000000"/>
              </w:rPr>
            </w:pPr>
            <w:r w:rsidRPr="00AD7B04">
              <w:rPr>
                <w:rFonts w:ascii="Times New Roman" w:hAnsi="Times New Roman"/>
                <w:b/>
                <w:bCs/>
                <w:color w:val="000000"/>
              </w:rPr>
              <w:t>28</w:t>
            </w:r>
          </w:p>
        </w:tc>
      </w:tr>
      <w:tr w:rsidR="00BE10B1" w:rsidRPr="00AD7B04" w:rsidTr="00A16245">
        <w:trPr>
          <w:trHeight w:val="828"/>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Производственная практика (по профилю специальности), часов</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72</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72</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72</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r>
      <w:tr w:rsidR="00BE10B1" w:rsidRPr="00AD7B04" w:rsidTr="00A16245">
        <w:trPr>
          <w:trHeight w:val="1428"/>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Промежуточная атт</w:t>
            </w:r>
            <w:r w:rsidRPr="00AD7B04">
              <w:rPr>
                <w:rFonts w:ascii="Times New Roman" w:hAnsi="Times New Roman"/>
                <w:color w:val="000000"/>
              </w:rPr>
              <w:t>е</w:t>
            </w:r>
            <w:r w:rsidRPr="00AD7B04">
              <w:rPr>
                <w:rFonts w:ascii="Times New Roman" w:hAnsi="Times New Roman"/>
                <w:color w:val="000000"/>
              </w:rPr>
              <w:t>стация</w:t>
            </w:r>
            <w:r w:rsidRPr="00AD7B04">
              <w:rPr>
                <w:rFonts w:ascii="Times New Roman" w:hAnsi="Times New Roman"/>
                <w:color w:val="000000"/>
              </w:rPr>
              <w:br/>
              <w:t>Экзамен по ПМ</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12</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 </w:t>
            </w:r>
          </w:p>
        </w:tc>
      </w:tr>
      <w:tr w:rsidR="00BE10B1" w:rsidRPr="00AD7B04" w:rsidTr="00A16245">
        <w:trPr>
          <w:trHeight w:val="828"/>
        </w:trPr>
        <w:tc>
          <w:tcPr>
            <w:tcW w:w="1833" w:type="dxa"/>
            <w:tcBorders>
              <w:top w:val="nil"/>
              <w:left w:val="single" w:sz="4" w:space="0" w:color="auto"/>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AD7B04" w:rsidRDefault="00BE10B1" w:rsidP="00A16245">
            <w:pPr>
              <w:spacing w:after="0" w:line="240" w:lineRule="auto"/>
              <w:rPr>
                <w:rFonts w:ascii="Times New Roman" w:hAnsi="Times New Roman"/>
                <w:color w:val="000000"/>
              </w:rPr>
            </w:pPr>
            <w:r w:rsidRPr="00AD7B04">
              <w:rPr>
                <w:rFonts w:ascii="Times New Roman" w:hAnsi="Times New Roman"/>
                <w:color w:val="000000"/>
              </w:rPr>
              <w:t>Всего</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268</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Pr>
                <w:rFonts w:ascii="Times New Roman" w:hAnsi="Times New Roman"/>
                <w:color w:val="000000"/>
              </w:rPr>
              <w:t>138</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120</w:t>
            </w:r>
          </w:p>
        </w:tc>
        <w:tc>
          <w:tcPr>
            <w:tcW w:w="24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30</w:t>
            </w:r>
          </w:p>
        </w:tc>
        <w:tc>
          <w:tcPr>
            <w:tcW w:w="96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36</w:t>
            </w:r>
          </w:p>
        </w:tc>
        <w:tc>
          <w:tcPr>
            <w:tcW w:w="232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72</w:t>
            </w:r>
          </w:p>
        </w:tc>
        <w:tc>
          <w:tcPr>
            <w:tcW w:w="1800" w:type="dxa"/>
            <w:tcBorders>
              <w:top w:val="nil"/>
              <w:left w:val="nil"/>
              <w:bottom w:val="single" w:sz="4" w:space="0" w:color="auto"/>
              <w:right w:val="single" w:sz="4" w:space="0" w:color="auto"/>
            </w:tcBorders>
            <w:vAlign w:val="center"/>
            <w:hideMark/>
          </w:tcPr>
          <w:p w:rsidR="00BE10B1" w:rsidRPr="00AD7B04" w:rsidRDefault="00BE10B1" w:rsidP="00A16245">
            <w:pPr>
              <w:spacing w:after="0" w:line="240" w:lineRule="auto"/>
              <w:jc w:val="center"/>
              <w:rPr>
                <w:rFonts w:ascii="Times New Roman" w:hAnsi="Times New Roman"/>
                <w:color w:val="000000"/>
              </w:rPr>
            </w:pPr>
            <w:r w:rsidRPr="00AD7B04">
              <w:rPr>
                <w:rFonts w:ascii="Times New Roman" w:hAnsi="Times New Roman"/>
                <w:color w:val="000000"/>
              </w:rPr>
              <w:t>28</w:t>
            </w:r>
          </w:p>
        </w:tc>
      </w:tr>
    </w:tbl>
    <w:p w:rsidR="00BE10B1" w:rsidRDefault="00BE10B1" w:rsidP="00BE10B1">
      <w:pPr>
        <w:shd w:val="clear" w:color="auto" w:fill="FFFFFF"/>
        <w:spacing w:after="0"/>
        <w:ind w:firstLine="142"/>
        <w:rPr>
          <w:rFonts w:ascii="Times New Roman" w:hAnsi="Times New Roman"/>
          <w:b/>
          <w:sz w:val="24"/>
          <w:szCs w:val="24"/>
        </w:rPr>
      </w:pPr>
      <w:r w:rsidRPr="009C43A0">
        <w:rPr>
          <w:rFonts w:ascii="Times New Roman" w:hAnsi="Times New Roman"/>
          <w:b/>
          <w:sz w:val="24"/>
          <w:szCs w:val="24"/>
        </w:rPr>
        <w:t xml:space="preserve">2.2. Тематический план и содержание профессионального модуля </w:t>
      </w:r>
    </w:p>
    <w:p w:rsidR="00BE10B1" w:rsidRPr="009C43A0" w:rsidRDefault="00BE10B1" w:rsidP="00BE10B1">
      <w:pPr>
        <w:shd w:val="clear" w:color="auto" w:fill="FFFFFF"/>
        <w:spacing w:after="0"/>
        <w:ind w:firstLine="142"/>
        <w:jc w:val="center"/>
        <w:rPr>
          <w:rFonts w:ascii="Times New Roman" w:hAnsi="Times New Roman"/>
          <w:b/>
          <w:sz w:val="24"/>
          <w:szCs w:val="24"/>
          <w:u w:val="single"/>
        </w:rPr>
      </w:pPr>
      <w:r w:rsidRPr="009C43A0">
        <w:rPr>
          <w:rFonts w:ascii="Times New Roman" w:hAnsi="Times New Roman"/>
          <w:b/>
          <w:sz w:val="24"/>
          <w:szCs w:val="24"/>
        </w:rPr>
        <w:lastRenderedPageBreak/>
        <w:t>(ПМ)</w:t>
      </w:r>
      <w:r w:rsidRPr="009C43A0">
        <w:rPr>
          <w:rFonts w:ascii="Times New Roman" w:hAnsi="Times New Roman"/>
          <w:b/>
          <w:bCs/>
          <w:sz w:val="24"/>
          <w:szCs w:val="24"/>
          <w:u w:val="single"/>
        </w:rPr>
        <w:t xml:space="preserve"> «ПМ.03 </w:t>
      </w:r>
      <w:r w:rsidRPr="009C43A0">
        <w:rPr>
          <w:rFonts w:ascii="Times New Roman" w:hAnsi="Times New Roman"/>
          <w:b/>
          <w:sz w:val="24"/>
          <w:szCs w:val="24"/>
          <w:u w:val="single"/>
        </w:rPr>
        <w:t>ИЗГОТОВЛЕНИЕ ИЗДЕЛИЙ НА ТОКАРНО-РАСТОЧНЫХ СТАНКАХ ПО СТАДИЯМ ТЕХНОЛОГИЧЕСКОГО ПРОЦЕССА В СООТВЕТСТВИИ С ТРЕБОВАНИЯМИ ОХРАНЫ ТРУДА И ЭКОЛОГИЧЕСКОЙ БЕЗОПАСНОСТИ»</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1"/>
        <w:gridCol w:w="9"/>
        <w:gridCol w:w="10056"/>
        <w:gridCol w:w="2067"/>
      </w:tblGrid>
      <w:tr w:rsidR="00BE10B1" w:rsidRPr="009C43A0" w:rsidTr="00A16245">
        <w:tc>
          <w:tcPr>
            <w:tcW w:w="938" w:type="pct"/>
          </w:tcPr>
          <w:p w:rsidR="00BE10B1" w:rsidRPr="009C43A0" w:rsidRDefault="00BE10B1" w:rsidP="00A16245">
            <w:pPr>
              <w:jc w:val="center"/>
              <w:rPr>
                <w:rFonts w:ascii="Times New Roman" w:hAnsi="Times New Roman"/>
                <w:b/>
              </w:rPr>
            </w:pPr>
            <w:r w:rsidRPr="009C43A0">
              <w:rPr>
                <w:rFonts w:ascii="Times New Roman" w:hAnsi="Times New Roman"/>
                <w:b/>
                <w:bCs/>
              </w:rPr>
              <w:t>Наименование разделов и тем профессионального модуля (ПМ), междисц</w:t>
            </w:r>
            <w:r w:rsidRPr="009C43A0">
              <w:rPr>
                <w:rFonts w:ascii="Times New Roman" w:hAnsi="Times New Roman"/>
                <w:b/>
                <w:bCs/>
              </w:rPr>
              <w:t>и</w:t>
            </w:r>
            <w:r w:rsidRPr="009C43A0">
              <w:rPr>
                <w:rFonts w:ascii="Times New Roman" w:hAnsi="Times New Roman"/>
                <w:b/>
                <w:bCs/>
              </w:rPr>
              <w:t>плинарных курсов (МДК)</w:t>
            </w:r>
          </w:p>
        </w:tc>
        <w:tc>
          <w:tcPr>
            <w:tcW w:w="3370" w:type="pct"/>
            <w:gridSpan w:val="2"/>
          </w:tcPr>
          <w:p w:rsidR="00BE10B1" w:rsidRPr="009C43A0" w:rsidRDefault="00BE10B1" w:rsidP="00A16245">
            <w:pPr>
              <w:jc w:val="center"/>
              <w:rPr>
                <w:rFonts w:ascii="Times New Roman" w:hAnsi="Times New Roman"/>
                <w:b/>
                <w:bCs/>
              </w:rPr>
            </w:pPr>
            <w:r w:rsidRPr="009C43A0">
              <w:rPr>
                <w:rFonts w:ascii="Times New Roman" w:hAnsi="Times New Roman"/>
                <w:b/>
                <w:bCs/>
              </w:rPr>
              <w:t>Содержание учебного материала,</w:t>
            </w:r>
          </w:p>
          <w:p w:rsidR="00BE10B1" w:rsidRPr="009C43A0" w:rsidRDefault="00BE10B1" w:rsidP="00A16245">
            <w:pPr>
              <w:jc w:val="center"/>
              <w:rPr>
                <w:rFonts w:ascii="Times New Roman" w:hAnsi="Times New Roman"/>
                <w:b/>
                <w:i/>
              </w:rPr>
            </w:pPr>
          </w:p>
        </w:tc>
        <w:tc>
          <w:tcPr>
            <w:tcW w:w="692" w:type="pct"/>
            <w:vAlign w:val="center"/>
          </w:tcPr>
          <w:p w:rsidR="00BE10B1" w:rsidRPr="009C43A0" w:rsidRDefault="00BE10B1" w:rsidP="00A16245">
            <w:pPr>
              <w:jc w:val="center"/>
              <w:rPr>
                <w:rFonts w:ascii="Times New Roman" w:hAnsi="Times New Roman"/>
                <w:b/>
                <w:bCs/>
              </w:rPr>
            </w:pPr>
            <w:r w:rsidRPr="009C43A0">
              <w:rPr>
                <w:rFonts w:ascii="Times New Roman" w:hAnsi="Times New Roman"/>
                <w:b/>
                <w:bCs/>
              </w:rPr>
              <w:t>Объем часов</w:t>
            </w:r>
          </w:p>
        </w:tc>
      </w:tr>
      <w:tr w:rsidR="00BE10B1" w:rsidRPr="009C43A0" w:rsidTr="00A16245">
        <w:tc>
          <w:tcPr>
            <w:tcW w:w="4308" w:type="pct"/>
            <w:gridSpan w:val="3"/>
          </w:tcPr>
          <w:p w:rsidR="00BE10B1" w:rsidRPr="009C43A0" w:rsidRDefault="00BE10B1" w:rsidP="00A16245">
            <w:pPr>
              <w:rPr>
                <w:rFonts w:ascii="Times New Roman" w:hAnsi="Times New Roman"/>
                <w:b/>
                <w:i/>
                <w:sz w:val="24"/>
                <w:szCs w:val="24"/>
              </w:rPr>
            </w:pPr>
            <w:r w:rsidRPr="009C43A0">
              <w:rPr>
                <w:rFonts w:ascii="Times New Roman" w:hAnsi="Times New Roman"/>
                <w:b/>
                <w:bCs/>
                <w:sz w:val="24"/>
                <w:szCs w:val="24"/>
              </w:rPr>
              <w:t>Раздел 1. И</w:t>
            </w:r>
            <w:r w:rsidRPr="009C43A0">
              <w:rPr>
                <w:rFonts w:ascii="Times New Roman" w:hAnsi="Times New Roman"/>
                <w:b/>
                <w:sz w:val="24"/>
                <w:szCs w:val="24"/>
              </w:rPr>
              <w:t>зготовление изделий на токарно-расточных станках по стадиям технологического процесса в соответс</w:t>
            </w:r>
            <w:r w:rsidRPr="009C43A0">
              <w:rPr>
                <w:rFonts w:ascii="Times New Roman" w:hAnsi="Times New Roman"/>
                <w:b/>
                <w:sz w:val="24"/>
                <w:szCs w:val="24"/>
              </w:rPr>
              <w:t>т</w:t>
            </w:r>
            <w:r w:rsidRPr="009C43A0">
              <w:rPr>
                <w:rFonts w:ascii="Times New Roman" w:hAnsi="Times New Roman"/>
                <w:b/>
                <w:sz w:val="24"/>
                <w:szCs w:val="24"/>
              </w:rPr>
              <w:t>вии с требованиями охраны труда и экологической безопасности</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25</w:t>
            </w:r>
            <w:r>
              <w:rPr>
                <w:rFonts w:ascii="Times New Roman" w:hAnsi="Times New Roman"/>
                <w:b/>
              </w:rPr>
              <w:t>6</w:t>
            </w:r>
          </w:p>
        </w:tc>
      </w:tr>
      <w:tr w:rsidR="00BE10B1" w:rsidRPr="009C43A0" w:rsidTr="00A16245">
        <w:tc>
          <w:tcPr>
            <w:tcW w:w="4308" w:type="pct"/>
            <w:gridSpan w:val="3"/>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 xml:space="preserve">МДК. </w:t>
            </w:r>
            <w:r w:rsidRPr="009C43A0">
              <w:rPr>
                <w:rFonts w:ascii="Times New Roman" w:hAnsi="Times New Roman"/>
                <w:b/>
                <w:sz w:val="24"/>
                <w:szCs w:val="24"/>
              </w:rPr>
              <w:t>03.01.</w:t>
            </w:r>
            <w:r w:rsidRPr="009C43A0">
              <w:rPr>
                <w:rFonts w:ascii="Times New Roman" w:hAnsi="Times New Roman"/>
                <w:b/>
                <w:bCs/>
                <w:sz w:val="24"/>
                <w:szCs w:val="24"/>
              </w:rPr>
              <w:t xml:space="preserve"> Технология работ на </w:t>
            </w:r>
            <w:proofErr w:type="spellStart"/>
            <w:r w:rsidRPr="009C43A0">
              <w:rPr>
                <w:rFonts w:ascii="Times New Roman" w:hAnsi="Times New Roman"/>
                <w:b/>
                <w:bCs/>
                <w:sz w:val="24"/>
                <w:szCs w:val="24"/>
              </w:rPr>
              <w:t>токарн</w:t>
            </w:r>
            <w:proofErr w:type="gramStart"/>
            <w:r w:rsidRPr="009C43A0">
              <w:rPr>
                <w:rFonts w:ascii="Times New Roman" w:hAnsi="Times New Roman"/>
                <w:b/>
                <w:bCs/>
                <w:sz w:val="24"/>
                <w:szCs w:val="24"/>
              </w:rPr>
              <w:t>о</w:t>
            </w:r>
            <w:proofErr w:type="spellEnd"/>
            <w:r w:rsidRPr="009C43A0">
              <w:rPr>
                <w:rFonts w:ascii="Times New Roman" w:hAnsi="Times New Roman"/>
                <w:b/>
                <w:bCs/>
                <w:sz w:val="24"/>
                <w:szCs w:val="24"/>
              </w:rPr>
              <w:t>-</w:t>
            </w:r>
            <w:proofErr w:type="gramEnd"/>
            <w:r w:rsidRPr="009C43A0">
              <w:rPr>
                <w:rFonts w:ascii="Times New Roman" w:hAnsi="Times New Roman"/>
                <w:b/>
                <w:bCs/>
                <w:sz w:val="24"/>
                <w:szCs w:val="24"/>
              </w:rPr>
              <w:t xml:space="preserve"> расточных станках.</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1</w:t>
            </w:r>
            <w:r>
              <w:rPr>
                <w:rFonts w:ascii="Times New Roman" w:hAnsi="Times New Roman"/>
                <w:b/>
              </w:rPr>
              <w:t>20</w:t>
            </w:r>
          </w:p>
        </w:tc>
      </w:tr>
      <w:tr w:rsidR="00BE10B1" w:rsidRPr="009C43A0" w:rsidTr="00A16245">
        <w:tc>
          <w:tcPr>
            <w:tcW w:w="941" w:type="pct"/>
            <w:gridSpan w:val="2"/>
            <w:vMerge w:val="restart"/>
          </w:tcPr>
          <w:p w:rsidR="00BE10B1" w:rsidRPr="009C43A0" w:rsidRDefault="00BE10B1" w:rsidP="00A16245">
            <w:pPr>
              <w:snapToGrid w:val="0"/>
              <w:rPr>
                <w:rFonts w:ascii="Times New Roman" w:hAnsi="Times New Roman"/>
                <w:b/>
                <w:sz w:val="24"/>
                <w:szCs w:val="24"/>
              </w:rPr>
            </w:pPr>
            <w:r w:rsidRPr="009C43A0">
              <w:rPr>
                <w:rFonts w:ascii="Times New Roman" w:hAnsi="Times New Roman"/>
                <w:b/>
                <w:sz w:val="24"/>
                <w:szCs w:val="24"/>
              </w:rPr>
              <w:t xml:space="preserve">Тема 1.1. </w:t>
            </w:r>
            <w:proofErr w:type="spellStart"/>
            <w:r w:rsidRPr="009C43A0">
              <w:rPr>
                <w:rFonts w:ascii="Times New Roman" w:hAnsi="Times New Roman"/>
                <w:b/>
                <w:sz w:val="24"/>
                <w:szCs w:val="24"/>
              </w:rPr>
              <w:t>Токарн</w:t>
            </w:r>
            <w:proofErr w:type="gramStart"/>
            <w:r w:rsidRPr="009C43A0">
              <w:rPr>
                <w:rFonts w:ascii="Times New Roman" w:hAnsi="Times New Roman"/>
                <w:b/>
                <w:sz w:val="24"/>
                <w:szCs w:val="24"/>
              </w:rPr>
              <w:t>о</w:t>
            </w:r>
            <w:proofErr w:type="spellEnd"/>
            <w:r w:rsidRPr="009C43A0">
              <w:rPr>
                <w:rFonts w:ascii="Times New Roman" w:hAnsi="Times New Roman"/>
                <w:b/>
                <w:sz w:val="24"/>
                <w:szCs w:val="24"/>
              </w:rPr>
              <w:t>-</w:t>
            </w:r>
            <w:proofErr w:type="gramEnd"/>
            <w:r w:rsidRPr="009C43A0">
              <w:rPr>
                <w:rFonts w:ascii="Times New Roman" w:hAnsi="Times New Roman"/>
                <w:b/>
                <w:bCs/>
                <w:sz w:val="24"/>
                <w:szCs w:val="24"/>
              </w:rPr>
              <w:t xml:space="preserve"> ра</w:t>
            </w:r>
            <w:r w:rsidRPr="009C43A0">
              <w:rPr>
                <w:rFonts w:ascii="Times New Roman" w:hAnsi="Times New Roman"/>
                <w:b/>
                <w:bCs/>
                <w:sz w:val="24"/>
                <w:szCs w:val="24"/>
              </w:rPr>
              <w:t>с</w:t>
            </w:r>
            <w:r w:rsidRPr="009C43A0">
              <w:rPr>
                <w:rFonts w:ascii="Times New Roman" w:hAnsi="Times New Roman"/>
                <w:b/>
                <w:bCs/>
                <w:sz w:val="24"/>
                <w:szCs w:val="24"/>
              </w:rPr>
              <w:t>точные</w:t>
            </w:r>
            <w:r w:rsidRPr="009C43A0">
              <w:rPr>
                <w:rFonts w:ascii="Times New Roman" w:hAnsi="Times New Roman"/>
                <w:b/>
                <w:sz w:val="24"/>
                <w:szCs w:val="24"/>
              </w:rPr>
              <w:t xml:space="preserve"> станки</w:t>
            </w:r>
          </w:p>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b/>
                <w:bCs/>
                <w:sz w:val="24"/>
                <w:szCs w:val="24"/>
              </w:rPr>
              <w:t xml:space="preserve">Содержание </w:t>
            </w:r>
          </w:p>
        </w:tc>
        <w:tc>
          <w:tcPr>
            <w:tcW w:w="692" w:type="pct"/>
            <w:vMerge w:val="restart"/>
            <w:vAlign w:val="center"/>
          </w:tcPr>
          <w:p w:rsidR="00BE10B1" w:rsidRPr="009C43A0" w:rsidRDefault="00BE10B1" w:rsidP="00A16245">
            <w:pPr>
              <w:jc w:val="center"/>
              <w:rPr>
                <w:rFonts w:ascii="Times New Roman" w:hAnsi="Times New Roman"/>
                <w:b/>
              </w:rPr>
            </w:pPr>
            <w:r w:rsidRPr="009C43A0">
              <w:rPr>
                <w:rFonts w:ascii="Times New Roman" w:hAnsi="Times New Roman"/>
                <w:b/>
              </w:rPr>
              <w:t>10</w:t>
            </w:r>
          </w:p>
        </w:tc>
      </w:tr>
      <w:tr w:rsidR="00BE10B1" w:rsidRPr="009C43A0" w:rsidTr="00A16245">
        <w:trPr>
          <w:trHeight w:val="162"/>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1.Классификация токарно-</w:t>
            </w:r>
            <w:r w:rsidRPr="009C43A0">
              <w:rPr>
                <w:rFonts w:ascii="Times New Roman" w:hAnsi="Times New Roman"/>
                <w:bCs/>
                <w:sz w:val="24"/>
                <w:szCs w:val="24"/>
              </w:rPr>
              <w:t>расточных</w:t>
            </w:r>
            <w:r w:rsidRPr="009C43A0">
              <w:rPr>
                <w:rFonts w:ascii="Times New Roman" w:hAnsi="Times New Roman"/>
                <w:sz w:val="24"/>
                <w:szCs w:val="24"/>
              </w:rPr>
              <w:t xml:space="preserve"> станков</w:t>
            </w:r>
          </w:p>
        </w:tc>
        <w:tc>
          <w:tcPr>
            <w:tcW w:w="692" w:type="pct"/>
            <w:vMerge/>
            <w:vAlign w:val="center"/>
          </w:tcPr>
          <w:p w:rsidR="00BE10B1" w:rsidRPr="009C43A0" w:rsidRDefault="00BE10B1" w:rsidP="00A16245">
            <w:pPr>
              <w:rPr>
                <w:rFonts w:ascii="Times New Roman" w:hAnsi="Times New Roman"/>
                <w:b/>
              </w:rPr>
            </w:pPr>
          </w:p>
        </w:tc>
      </w:tr>
      <w:tr w:rsidR="00BE10B1" w:rsidRPr="009C43A0" w:rsidTr="00A16245">
        <w:trPr>
          <w:trHeight w:val="161"/>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2.Основы механики станков</w:t>
            </w:r>
          </w:p>
        </w:tc>
        <w:tc>
          <w:tcPr>
            <w:tcW w:w="692" w:type="pct"/>
            <w:vMerge/>
            <w:vAlign w:val="center"/>
          </w:tcPr>
          <w:p w:rsidR="00BE10B1" w:rsidRPr="009C43A0" w:rsidRDefault="00BE10B1" w:rsidP="00A16245">
            <w:pPr>
              <w:rPr>
                <w:rFonts w:ascii="Times New Roman" w:hAnsi="Times New Roman"/>
                <w:b/>
              </w:rPr>
            </w:pPr>
          </w:p>
        </w:tc>
      </w:tr>
      <w:tr w:rsidR="00BE10B1" w:rsidRPr="009C43A0" w:rsidTr="00A16245">
        <w:trPr>
          <w:trHeight w:val="161"/>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3.Устройство токарно-</w:t>
            </w:r>
            <w:r w:rsidRPr="009C43A0">
              <w:rPr>
                <w:rFonts w:ascii="Times New Roman" w:hAnsi="Times New Roman"/>
                <w:bCs/>
                <w:sz w:val="24"/>
                <w:szCs w:val="24"/>
              </w:rPr>
              <w:t xml:space="preserve">расточных </w:t>
            </w:r>
            <w:r w:rsidRPr="009C43A0">
              <w:rPr>
                <w:rFonts w:ascii="Times New Roman" w:hAnsi="Times New Roman"/>
                <w:sz w:val="24"/>
                <w:szCs w:val="24"/>
              </w:rPr>
              <w:t>станков</w:t>
            </w:r>
          </w:p>
        </w:tc>
        <w:tc>
          <w:tcPr>
            <w:tcW w:w="692" w:type="pct"/>
            <w:vMerge/>
            <w:vAlign w:val="center"/>
          </w:tcPr>
          <w:p w:rsidR="00BE10B1" w:rsidRPr="009C43A0" w:rsidRDefault="00BE10B1" w:rsidP="00A16245">
            <w:pP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4. Электрооборудование станков</w:t>
            </w:r>
          </w:p>
        </w:tc>
        <w:tc>
          <w:tcPr>
            <w:tcW w:w="692" w:type="pct"/>
            <w:vMerge/>
            <w:vAlign w:val="center"/>
          </w:tcPr>
          <w:p w:rsidR="00BE10B1" w:rsidRPr="009C43A0" w:rsidRDefault="00BE10B1" w:rsidP="00A16245">
            <w:pPr>
              <w:rPr>
                <w:rFonts w:ascii="Times New Roman" w:hAnsi="Times New Roman"/>
                <w:b/>
              </w:rPr>
            </w:pPr>
          </w:p>
        </w:tc>
      </w:tr>
      <w:tr w:rsidR="00BE10B1" w:rsidRPr="009C43A0" w:rsidTr="00A16245">
        <w:trPr>
          <w:trHeight w:val="461"/>
        </w:trPr>
        <w:tc>
          <w:tcPr>
            <w:tcW w:w="941" w:type="pct"/>
            <w:gridSpan w:val="2"/>
            <w:vMerge w:val="restart"/>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t xml:space="preserve">Тема 1.2. </w:t>
            </w:r>
            <w:r w:rsidRPr="009C43A0">
              <w:rPr>
                <w:rFonts w:ascii="Times New Roman" w:hAnsi="Times New Roman"/>
                <w:b/>
                <w:sz w:val="24"/>
                <w:szCs w:val="24"/>
              </w:rPr>
              <w:t>Специализ</w:t>
            </w:r>
            <w:r w:rsidRPr="009C43A0">
              <w:rPr>
                <w:rFonts w:ascii="Times New Roman" w:hAnsi="Times New Roman"/>
                <w:b/>
                <w:sz w:val="24"/>
                <w:szCs w:val="24"/>
              </w:rPr>
              <w:t>и</w:t>
            </w:r>
            <w:r w:rsidRPr="009C43A0">
              <w:rPr>
                <w:rFonts w:ascii="Times New Roman" w:hAnsi="Times New Roman"/>
                <w:b/>
                <w:sz w:val="24"/>
                <w:szCs w:val="24"/>
              </w:rPr>
              <w:t>рованные принадле</w:t>
            </w:r>
            <w:r w:rsidRPr="009C43A0">
              <w:rPr>
                <w:rFonts w:ascii="Times New Roman" w:hAnsi="Times New Roman"/>
                <w:b/>
                <w:sz w:val="24"/>
                <w:szCs w:val="24"/>
              </w:rPr>
              <w:t>ж</w:t>
            </w:r>
            <w:r w:rsidRPr="009C43A0">
              <w:rPr>
                <w:rFonts w:ascii="Times New Roman" w:hAnsi="Times New Roman"/>
                <w:b/>
                <w:sz w:val="24"/>
                <w:szCs w:val="24"/>
              </w:rPr>
              <w:t>ности, приспособления и вспомогательный инструмент для ра</w:t>
            </w:r>
            <w:r w:rsidRPr="009C43A0">
              <w:rPr>
                <w:rFonts w:ascii="Times New Roman" w:hAnsi="Times New Roman"/>
                <w:b/>
                <w:sz w:val="24"/>
                <w:szCs w:val="24"/>
              </w:rPr>
              <w:t>с</w:t>
            </w:r>
            <w:r w:rsidRPr="009C43A0">
              <w:rPr>
                <w:rFonts w:ascii="Times New Roman" w:hAnsi="Times New Roman"/>
                <w:b/>
                <w:sz w:val="24"/>
                <w:szCs w:val="24"/>
              </w:rPr>
              <w:t>точных станков</w:t>
            </w: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 xml:space="preserve">Содержание </w:t>
            </w:r>
          </w:p>
        </w:tc>
        <w:tc>
          <w:tcPr>
            <w:tcW w:w="692" w:type="pct"/>
            <w:vMerge w:val="restart"/>
            <w:vAlign w:val="center"/>
          </w:tcPr>
          <w:p w:rsidR="00BE10B1" w:rsidRPr="009C43A0" w:rsidRDefault="00BE10B1" w:rsidP="00A16245">
            <w:pPr>
              <w:jc w:val="center"/>
              <w:rPr>
                <w:rFonts w:ascii="Times New Roman" w:hAnsi="Times New Roman"/>
                <w:b/>
              </w:rPr>
            </w:pPr>
            <w:r w:rsidRPr="009C43A0">
              <w:rPr>
                <w:rFonts w:ascii="Times New Roman" w:hAnsi="Times New Roman"/>
                <w:b/>
              </w:rPr>
              <w:t>8</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1. Принадлежности для крепления заготовок на расточном станке и инструмента в шпинделе. Расточные головки и блоки. Универсальные принадлежности. Головки для сверления, фрез</w:t>
            </w:r>
            <w:r w:rsidRPr="009C43A0">
              <w:rPr>
                <w:rFonts w:ascii="Times New Roman" w:hAnsi="Times New Roman"/>
                <w:sz w:val="24"/>
                <w:szCs w:val="24"/>
              </w:rPr>
              <w:t>е</w:t>
            </w:r>
            <w:r w:rsidRPr="009C43A0">
              <w:rPr>
                <w:rFonts w:ascii="Times New Roman" w:hAnsi="Times New Roman"/>
                <w:sz w:val="24"/>
                <w:szCs w:val="24"/>
              </w:rPr>
              <w:t>рования, шлифования, полирования, и хонингования. Расточные оправки, борштанги, патроны, головки и суппорты с точной установкой резца на диаметр и радиальной подачей инструмента.</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2.Вспомогательные инструменты. Э</w:t>
            </w:r>
            <w:r w:rsidRPr="009C43A0">
              <w:rPr>
                <w:rStyle w:val="211pt"/>
                <w:sz w:val="24"/>
                <w:szCs w:val="24"/>
              </w:rPr>
              <w:t>ксплуатация специальных транспортных и грузовых средств</w:t>
            </w:r>
          </w:p>
        </w:tc>
        <w:tc>
          <w:tcPr>
            <w:tcW w:w="692" w:type="pct"/>
            <w:vAlign w:val="center"/>
          </w:tcPr>
          <w:p w:rsidR="00BE10B1" w:rsidRPr="009C43A0" w:rsidRDefault="00BE10B1" w:rsidP="00A16245">
            <w:pPr>
              <w:jc w:val="center"/>
              <w:rPr>
                <w:rFonts w:ascii="Times New Roman" w:hAnsi="Times New Roman"/>
                <w:b/>
              </w:rPr>
            </w:pPr>
          </w:p>
        </w:tc>
      </w:tr>
      <w:tr w:rsidR="00BE10B1" w:rsidRPr="009C43A0" w:rsidTr="00A16245">
        <w:trPr>
          <w:trHeight w:val="354"/>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8</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8033D0">
            <w:pPr>
              <w:pStyle w:val="ae"/>
              <w:numPr>
                <w:ilvl w:val="0"/>
                <w:numId w:val="17"/>
              </w:numPr>
              <w:tabs>
                <w:tab w:val="left" w:pos="25"/>
              </w:tabs>
              <w:snapToGrid w:val="0"/>
              <w:spacing w:after="0"/>
              <w:ind w:left="-116" w:firstLine="141"/>
              <w:rPr>
                <w:b/>
                <w:i/>
              </w:rPr>
            </w:pPr>
            <w:r w:rsidRPr="009C43A0">
              <w:t>Практическая работа «Установка деталей и узлов на столе станка с точной выверкой в двух плоскостях»</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2. Практическая работа «Установка заготовок в машинных тисках на расточном станке»</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rPr>
          <w:trHeight w:val="253"/>
        </w:trPr>
        <w:tc>
          <w:tcPr>
            <w:tcW w:w="941" w:type="pct"/>
            <w:gridSpan w:val="2"/>
            <w:vMerge w:val="restart"/>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t>Тема 1.3. Технология обработки заготовок на токарно-расточных станках</w:t>
            </w:r>
          </w:p>
        </w:tc>
        <w:tc>
          <w:tcPr>
            <w:tcW w:w="3367"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b/>
                <w:bCs/>
                <w:sz w:val="24"/>
                <w:szCs w:val="24"/>
              </w:rPr>
              <w:t>Содержание</w:t>
            </w:r>
          </w:p>
        </w:tc>
        <w:tc>
          <w:tcPr>
            <w:tcW w:w="692" w:type="pct"/>
            <w:vMerge w:val="restart"/>
            <w:vAlign w:val="center"/>
          </w:tcPr>
          <w:p w:rsidR="00BE10B1" w:rsidRPr="009C43A0" w:rsidRDefault="00BE10B1" w:rsidP="00A16245">
            <w:pPr>
              <w:jc w:val="center"/>
              <w:rPr>
                <w:rFonts w:ascii="Times New Roman" w:hAnsi="Times New Roman"/>
                <w:b/>
              </w:rPr>
            </w:pPr>
            <w:r w:rsidRPr="009C43A0">
              <w:rPr>
                <w:rFonts w:ascii="Times New Roman" w:hAnsi="Times New Roman"/>
                <w:b/>
              </w:rPr>
              <w:t>81</w:t>
            </w: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1. Подготовка установка и крепление деталей и координация. Операционные припуски на о</w:t>
            </w:r>
            <w:r w:rsidRPr="009C43A0">
              <w:rPr>
                <w:rFonts w:ascii="Times New Roman" w:hAnsi="Times New Roman"/>
                <w:sz w:val="24"/>
                <w:szCs w:val="24"/>
              </w:rPr>
              <w:t>б</w:t>
            </w:r>
            <w:r w:rsidRPr="009C43A0">
              <w:rPr>
                <w:rFonts w:ascii="Times New Roman" w:hAnsi="Times New Roman"/>
                <w:sz w:val="24"/>
                <w:szCs w:val="24"/>
              </w:rPr>
              <w:t xml:space="preserve">работку отверстий при сверлении рассверливании.  Типовые схемы обработки отверстий. Сверление, рассверливание отверстий. Зенкерование отверстий. Развёртывание отверстий. Консольная обработка </w:t>
            </w:r>
            <w:proofErr w:type="spellStart"/>
            <w:r w:rsidRPr="009C43A0">
              <w:rPr>
                <w:rFonts w:ascii="Times New Roman" w:hAnsi="Times New Roman"/>
                <w:sz w:val="24"/>
                <w:szCs w:val="24"/>
              </w:rPr>
              <w:t>соосных</w:t>
            </w:r>
            <w:proofErr w:type="spellEnd"/>
            <w:r w:rsidRPr="009C43A0">
              <w:rPr>
                <w:rFonts w:ascii="Times New Roman" w:hAnsi="Times New Roman"/>
                <w:sz w:val="24"/>
                <w:szCs w:val="24"/>
              </w:rPr>
              <w:t xml:space="preserve"> отверстий в нескольких стенках с применением борштанг.</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rPr>
                <w:rFonts w:ascii="Times New Roman" w:hAnsi="Times New Roman"/>
                <w:b/>
                <w:i/>
                <w:sz w:val="24"/>
                <w:szCs w:val="24"/>
              </w:rPr>
            </w:pPr>
            <w:r w:rsidRPr="009C43A0">
              <w:rPr>
                <w:rFonts w:ascii="Times New Roman" w:hAnsi="Times New Roman"/>
                <w:sz w:val="24"/>
                <w:szCs w:val="24"/>
              </w:rPr>
              <w:t>2. Растачивание. Растачивание с применением одной и двух борштанг одновременно и летуч</w:t>
            </w:r>
            <w:r w:rsidRPr="009C43A0">
              <w:rPr>
                <w:rFonts w:ascii="Times New Roman" w:hAnsi="Times New Roman"/>
                <w:sz w:val="24"/>
                <w:szCs w:val="24"/>
              </w:rPr>
              <w:t>е</w:t>
            </w:r>
            <w:r w:rsidRPr="009C43A0">
              <w:rPr>
                <w:rFonts w:ascii="Times New Roman" w:hAnsi="Times New Roman"/>
                <w:sz w:val="24"/>
                <w:szCs w:val="24"/>
              </w:rPr>
              <w:t>го суппорта. Определение  положения осей координат при растачивании нескольких отве</w:t>
            </w:r>
            <w:r w:rsidRPr="009C43A0">
              <w:rPr>
                <w:rFonts w:ascii="Times New Roman" w:hAnsi="Times New Roman"/>
                <w:sz w:val="24"/>
                <w:szCs w:val="24"/>
              </w:rPr>
              <w:t>р</w:t>
            </w:r>
            <w:r w:rsidRPr="009C43A0">
              <w:rPr>
                <w:rFonts w:ascii="Times New Roman" w:hAnsi="Times New Roman"/>
                <w:sz w:val="24"/>
                <w:szCs w:val="24"/>
              </w:rPr>
              <w:t>стий, расположенных в двух плоскостях. Обработка деталей с большим числом переходов. О</w:t>
            </w:r>
            <w:r w:rsidRPr="009C43A0">
              <w:rPr>
                <w:rFonts w:ascii="Times New Roman" w:hAnsi="Times New Roman"/>
                <w:sz w:val="24"/>
                <w:szCs w:val="24"/>
              </w:rPr>
              <w:t>б</w:t>
            </w:r>
            <w:r w:rsidRPr="009C43A0">
              <w:rPr>
                <w:rFonts w:ascii="Times New Roman" w:hAnsi="Times New Roman"/>
                <w:sz w:val="24"/>
                <w:szCs w:val="24"/>
              </w:rPr>
              <w:t>работка деталей, требующих точного соблюдения расстояния между центрами параллельно расположенных отверстий, допуска перпендикулярности или заданных углов расположения осей.</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 xml:space="preserve">3. Нарезание </w:t>
            </w:r>
            <w:proofErr w:type="spellStart"/>
            <w:r w:rsidRPr="009C43A0">
              <w:rPr>
                <w:rFonts w:ascii="Times New Roman" w:hAnsi="Times New Roman"/>
                <w:sz w:val="24"/>
                <w:szCs w:val="24"/>
              </w:rPr>
              <w:t>резьб</w:t>
            </w:r>
            <w:proofErr w:type="spellEnd"/>
            <w:r w:rsidRPr="009C43A0">
              <w:rPr>
                <w:rFonts w:ascii="Times New Roman" w:hAnsi="Times New Roman"/>
                <w:sz w:val="24"/>
                <w:szCs w:val="24"/>
              </w:rPr>
              <w:t>. Нарезание резьбы различного профиля и шага.</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4. Обработка  сложных деталей и узлов с большим числом обрабатываемых наружных и вну</w:t>
            </w:r>
            <w:r w:rsidRPr="009C43A0">
              <w:rPr>
                <w:rFonts w:ascii="Times New Roman" w:hAnsi="Times New Roman"/>
                <w:sz w:val="24"/>
                <w:szCs w:val="24"/>
              </w:rPr>
              <w:t>т</w:t>
            </w:r>
            <w:r w:rsidRPr="009C43A0">
              <w:rPr>
                <w:rFonts w:ascii="Times New Roman" w:hAnsi="Times New Roman"/>
                <w:sz w:val="24"/>
                <w:szCs w:val="24"/>
              </w:rPr>
              <w:t>ренних поверхностей, с труднодоступными для обработки и измерений местами и соблюден</w:t>
            </w:r>
            <w:r w:rsidRPr="009C43A0">
              <w:rPr>
                <w:rFonts w:ascii="Times New Roman" w:hAnsi="Times New Roman"/>
                <w:sz w:val="24"/>
                <w:szCs w:val="24"/>
              </w:rPr>
              <w:t>и</w:t>
            </w:r>
            <w:r w:rsidRPr="009C43A0">
              <w:rPr>
                <w:rFonts w:ascii="Times New Roman" w:hAnsi="Times New Roman"/>
                <w:sz w:val="24"/>
                <w:szCs w:val="24"/>
              </w:rPr>
              <w:t>ем размеров. Обрабатывать детали и узлы с выверкой в нескольких плоскостях с применением стоек, борштанг, летучих суппортов и головок. Растачивание отверстий на алмазно-расточных станках всех типов в сложных деталях по 6 квалитету.</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5.Безопасность труда при работе на токарно-расточных станках. Организация рабочего места</w:t>
            </w:r>
            <w:r w:rsidRPr="009C43A0">
              <w:rPr>
                <w:rFonts w:ascii="Times New Roman" w:hAnsi="Times New Roman"/>
                <w:i/>
                <w:sz w:val="24"/>
                <w:szCs w:val="24"/>
              </w:rPr>
              <w:t>.</w:t>
            </w:r>
            <w:r w:rsidRPr="009C43A0">
              <w:rPr>
                <w:rFonts w:ascii="Times New Roman" w:hAnsi="Times New Roman"/>
                <w:sz w:val="24"/>
                <w:szCs w:val="24"/>
              </w:rPr>
              <w:t xml:space="preserve"> Схемы </w:t>
            </w:r>
            <w:proofErr w:type="spellStart"/>
            <w:r w:rsidRPr="009C43A0">
              <w:rPr>
                <w:rFonts w:ascii="Times New Roman" w:hAnsi="Times New Roman"/>
                <w:sz w:val="24"/>
                <w:szCs w:val="24"/>
              </w:rPr>
              <w:t>строповки</w:t>
            </w:r>
            <w:proofErr w:type="spellEnd"/>
            <w:r w:rsidRPr="009C43A0">
              <w:rPr>
                <w:rFonts w:ascii="Times New Roman" w:hAnsi="Times New Roman"/>
                <w:sz w:val="24"/>
                <w:szCs w:val="24"/>
              </w:rPr>
              <w:t xml:space="preserve">, структура и параметры технологических карт на выполнение погрузочно-разгрузочных работ. Опасные и вредные факторы, требования охраны труда, промышленной безопасности и </w:t>
            </w:r>
            <w:proofErr w:type="spellStart"/>
            <w:r w:rsidRPr="009C43A0">
              <w:rPr>
                <w:rFonts w:ascii="Times New Roman" w:hAnsi="Times New Roman"/>
                <w:sz w:val="24"/>
                <w:szCs w:val="24"/>
              </w:rPr>
              <w:t>электробезопасности</w:t>
            </w:r>
            <w:proofErr w:type="spellEnd"/>
            <w:r w:rsidRPr="009C43A0">
              <w:rPr>
                <w:rFonts w:ascii="Times New Roman" w:hAnsi="Times New Roman"/>
                <w:sz w:val="24"/>
                <w:szCs w:val="24"/>
              </w:rPr>
              <w:t xml:space="preserve"> при выполнении токарных работ, правила производс</w:t>
            </w:r>
            <w:r w:rsidRPr="009C43A0">
              <w:rPr>
                <w:rFonts w:ascii="Times New Roman" w:hAnsi="Times New Roman"/>
                <w:sz w:val="24"/>
                <w:szCs w:val="24"/>
              </w:rPr>
              <w:t>т</w:t>
            </w:r>
            <w:r w:rsidRPr="009C43A0">
              <w:rPr>
                <w:rFonts w:ascii="Times New Roman" w:hAnsi="Times New Roman"/>
                <w:sz w:val="24"/>
                <w:szCs w:val="24"/>
              </w:rPr>
              <w:t>венной санитарии. Виды и правила применения средств индивидуальной защиты, применя</w:t>
            </w:r>
            <w:r w:rsidRPr="009C43A0">
              <w:rPr>
                <w:rFonts w:ascii="Times New Roman" w:hAnsi="Times New Roman"/>
                <w:sz w:val="24"/>
                <w:szCs w:val="24"/>
              </w:rPr>
              <w:t>е</w:t>
            </w:r>
            <w:r w:rsidRPr="009C43A0">
              <w:rPr>
                <w:rFonts w:ascii="Times New Roman" w:hAnsi="Times New Roman"/>
                <w:sz w:val="24"/>
                <w:szCs w:val="24"/>
              </w:rPr>
              <w:t>мых для безопасного выполнения токарно-расточных работ</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18</w:t>
            </w:r>
          </w:p>
        </w:tc>
      </w:tr>
      <w:tr w:rsidR="00BE10B1" w:rsidRPr="009C43A0" w:rsidTr="00A16245">
        <w:trPr>
          <w:trHeight w:val="17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bCs/>
                <w:i/>
                <w:sz w:val="24"/>
                <w:szCs w:val="24"/>
              </w:rPr>
            </w:pPr>
            <w:r w:rsidRPr="009C43A0">
              <w:rPr>
                <w:rFonts w:ascii="Times New Roman" w:hAnsi="Times New Roman"/>
                <w:bCs/>
                <w:sz w:val="24"/>
                <w:szCs w:val="24"/>
              </w:rPr>
              <w:t>1.</w:t>
            </w:r>
            <w:r w:rsidRPr="009C43A0">
              <w:rPr>
                <w:rFonts w:ascii="Times New Roman" w:hAnsi="Times New Roman"/>
                <w:sz w:val="24"/>
                <w:szCs w:val="24"/>
              </w:rPr>
              <w:t>Практическая работа «У</w:t>
            </w:r>
            <w:r w:rsidRPr="009C43A0">
              <w:rPr>
                <w:rStyle w:val="211pt"/>
                <w:sz w:val="24"/>
                <w:szCs w:val="24"/>
              </w:rPr>
              <w:t>становка оптимального режима токарно-расточной обработки в с</w:t>
            </w:r>
            <w:r w:rsidRPr="009C43A0">
              <w:rPr>
                <w:rStyle w:val="211pt"/>
                <w:sz w:val="24"/>
                <w:szCs w:val="24"/>
              </w:rPr>
              <w:t>о</w:t>
            </w:r>
            <w:r w:rsidRPr="009C43A0">
              <w:rPr>
                <w:rStyle w:val="211pt"/>
                <w:sz w:val="24"/>
                <w:szCs w:val="24"/>
              </w:rPr>
              <w:lastRenderedPageBreak/>
              <w:t>ответствии с технологической картой»</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lastRenderedPageBreak/>
              <w:t>4</w:t>
            </w:r>
          </w:p>
        </w:tc>
      </w:tr>
      <w:tr w:rsidR="00BE10B1" w:rsidRPr="009C43A0" w:rsidTr="00A16245">
        <w:trPr>
          <w:trHeight w:val="177"/>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Cs/>
                <w:sz w:val="24"/>
                <w:szCs w:val="24"/>
              </w:rPr>
            </w:pPr>
            <w:r w:rsidRPr="009C43A0">
              <w:rPr>
                <w:rFonts w:ascii="Times New Roman" w:hAnsi="Times New Roman"/>
                <w:bCs/>
                <w:sz w:val="24"/>
                <w:szCs w:val="24"/>
              </w:rPr>
              <w:t>2.</w:t>
            </w:r>
            <w:r w:rsidRPr="009C43A0">
              <w:rPr>
                <w:rFonts w:ascii="Times New Roman" w:hAnsi="Times New Roman"/>
                <w:sz w:val="24"/>
                <w:szCs w:val="24"/>
              </w:rPr>
              <w:t xml:space="preserve"> Практическая работа «</w:t>
            </w:r>
            <w:r w:rsidRPr="009C43A0">
              <w:rPr>
                <w:rFonts w:ascii="Times New Roman" w:hAnsi="Times New Roman"/>
                <w:bCs/>
                <w:sz w:val="24"/>
                <w:szCs w:val="24"/>
              </w:rPr>
              <w:t>Настройка станка и обработка простых заготовок согласно чертежу по 14 квалитету точности ручной подачей»</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rPr>
          <w:trHeight w:val="177"/>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Cs/>
                <w:sz w:val="24"/>
                <w:szCs w:val="24"/>
              </w:rPr>
            </w:pPr>
            <w:r w:rsidRPr="009C43A0">
              <w:rPr>
                <w:rFonts w:ascii="Times New Roman" w:hAnsi="Times New Roman"/>
                <w:bCs/>
                <w:sz w:val="24"/>
                <w:szCs w:val="24"/>
              </w:rPr>
              <w:t xml:space="preserve">3. </w:t>
            </w:r>
            <w:r w:rsidRPr="009C43A0">
              <w:rPr>
                <w:rFonts w:ascii="Times New Roman" w:hAnsi="Times New Roman"/>
                <w:sz w:val="24"/>
                <w:szCs w:val="24"/>
              </w:rPr>
              <w:t>Практическая работа «</w:t>
            </w:r>
            <w:r w:rsidRPr="009C43A0">
              <w:rPr>
                <w:rFonts w:ascii="Times New Roman" w:hAnsi="Times New Roman"/>
                <w:bCs/>
                <w:sz w:val="24"/>
                <w:szCs w:val="24"/>
              </w:rPr>
              <w:t>Настройка,  обработка и контроль простых заготовок согласно черт</w:t>
            </w:r>
            <w:r w:rsidRPr="009C43A0">
              <w:rPr>
                <w:rFonts w:ascii="Times New Roman" w:hAnsi="Times New Roman"/>
                <w:bCs/>
                <w:sz w:val="24"/>
                <w:szCs w:val="24"/>
              </w:rPr>
              <w:t>е</w:t>
            </w:r>
            <w:r w:rsidRPr="009C43A0">
              <w:rPr>
                <w:rFonts w:ascii="Times New Roman" w:hAnsi="Times New Roman"/>
                <w:bCs/>
                <w:sz w:val="24"/>
                <w:szCs w:val="24"/>
              </w:rPr>
              <w:t>жу по 14 квалитету точности механической подачей»</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rPr>
          <w:trHeight w:val="177"/>
        </w:trPr>
        <w:tc>
          <w:tcPr>
            <w:tcW w:w="941" w:type="pct"/>
            <w:gridSpan w:val="2"/>
            <w:vMerge/>
            <w:tcBorders>
              <w:bottom w:val="nil"/>
            </w:tcBorders>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Cs/>
                <w:sz w:val="24"/>
                <w:szCs w:val="24"/>
              </w:rPr>
            </w:pPr>
            <w:r w:rsidRPr="009C43A0">
              <w:rPr>
                <w:rFonts w:ascii="Times New Roman" w:hAnsi="Times New Roman"/>
                <w:bCs/>
                <w:sz w:val="24"/>
                <w:szCs w:val="24"/>
              </w:rPr>
              <w:t>4.</w:t>
            </w:r>
            <w:r w:rsidRPr="009C43A0">
              <w:rPr>
                <w:rFonts w:ascii="Times New Roman" w:hAnsi="Times New Roman"/>
                <w:sz w:val="24"/>
                <w:szCs w:val="24"/>
              </w:rPr>
              <w:t xml:space="preserve"> Практическая работа «</w:t>
            </w:r>
            <w:r w:rsidRPr="009C43A0">
              <w:rPr>
                <w:rFonts w:ascii="Times New Roman" w:hAnsi="Times New Roman"/>
                <w:bCs/>
                <w:sz w:val="24"/>
                <w:szCs w:val="24"/>
              </w:rPr>
              <w:t xml:space="preserve">Настройка станка и обработка конической поверхности </w:t>
            </w:r>
            <w:proofErr w:type="gramStart"/>
            <w:r w:rsidRPr="009C43A0">
              <w:rPr>
                <w:rFonts w:ascii="Times New Roman" w:hAnsi="Times New Roman"/>
                <w:bCs/>
                <w:sz w:val="24"/>
                <w:szCs w:val="24"/>
              </w:rPr>
              <w:t>согласно че</w:t>
            </w:r>
            <w:r w:rsidRPr="009C43A0">
              <w:rPr>
                <w:rFonts w:ascii="Times New Roman" w:hAnsi="Times New Roman"/>
                <w:bCs/>
                <w:sz w:val="24"/>
                <w:szCs w:val="24"/>
              </w:rPr>
              <w:t>р</w:t>
            </w:r>
            <w:r w:rsidRPr="009C43A0">
              <w:rPr>
                <w:rFonts w:ascii="Times New Roman" w:hAnsi="Times New Roman"/>
                <w:bCs/>
                <w:sz w:val="24"/>
                <w:szCs w:val="24"/>
              </w:rPr>
              <w:t>тежа</w:t>
            </w:r>
            <w:proofErr w:type="gramEnd"/>
            <w:r w:rsidRPr="009C43A0">
              <w:rPr>
                <w:rFonts w:ascii="Times New Roman" w:hAnsi="Times New Roman"/>
                <w:bCs/>
                <w:sz w:val="24"/>
                <w:szCs w:val="24"/>
              </w:rPr>
              <w:t>»</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2</w:t>
            </w:r>
          </w:p>
        </w:tc>
      </w:tr>
      <w:tr w:rsidR="00BE10B1" w:rsidRPr="009C43A0" w:rsidTr="00A16245">
        <w:trPr>
          <w:trHeight w:val="177"/>
        </w:trPr>
        <w:tc>
          <w:tcPr>
            <w:tcW w:w="941" w:type="pct"/>
            <w:gridSpan w:val="2"/>
            <w:tcBorders>
              <w:top w:val="nil"/>
            </w:tcBorders>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Cs/>
                <w:sz w:val="24"/>
                <w:szCs w:val="24"/>
              </w:rPr>
            </w:pPr>
            <w:r w:rsidRPr="009C43A0">
              <w:rPr>
                <w:rFonts w:ascii="Times New Roman" w:hAnsi="Times New Roman"/>
                <w:bCs/>
                <w:sz w:val="24"/>
                <w:szCs w:val="24"/>
              </w:rPr>
              <w:t>5.</w:t>
            </w:r>
            <w:r w:rsidRPr="009C43A0">
              <w:rPr>
                <w:rFonts w:ascii="Times New Roman" w:hAnsi="Times New Roman"/>
                <w:sz w:val="24"/>
                <w:szCs w:val="24"/>
              </w:rPr>
              <w:t xml:space="preserve"> Практическая работа</w:t>
            </w:r>
            <w:proofErr w:type="gramStart"/>
            <w:r w:rsidRPr="009C43A0">
              <w:rPr>
                <w:rFonts w:ascii="Times New Roman" w:hAnsi="Times New Roman"/>
                <w:sz w:val="24"/>
                <w:szCs w:val="24"/>
              </w:rPr>
              <w:t>«</w:t>
            </w:r>
            <w:r w:rsidRPr="009C43A0">
              <w:rPr>
                <w:rFonts w:ascii="Times New Roman" w:hAnsi="Times New Roman"/>
                <w:bCs/>
                <w:sz w:val="24"/>
                <w:szCs w:val="24"/>
              </w:rPr>
              <w:t>Н</w:t>
            </w:r>
            <w:proofErr w:type="gramEnd"/>
            <w:r w:rsidRPr="009C43A0">
              <w:rPr>
                <w:rFonts w:ascii="Times New Roman" w:hAnsi="Times New Roman"/>
                <w:bCs/>
                <w:sz w:val="24"/>
                <w:szCs w:val="24"/>
              </w:rPr>
              <w:t>астройка станка на нарезание резьбы»</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c>
          <w:tcPr>
            <w:tcW w:w="941" w:type="pct"/>
            <w:gridSpan w:val="2"/>
            <w:vMerge w:val="restart"/>
          </w:tcPr>
          <w:p w:rsidR="00BE10B1" w:rsidRPr="009C43A0" w:rsidRDefault="00BE10B1" w:rsidP="00A16245">
            <w:pPr>
              <w:spacing w:after="0"/>
              <w:rPr>
                <w:rFonts w:ascii="Times New Roman" w:hAnsi="Times New Roman"/>
                <w:b/>
                <w:bCs/>
                <w:sz w:val="24"/>
                <w:szCs w:val="24"/>
              </w:rPr>
            </w:pPr>
            <w:r w:rsidRPr="009C43A0">
              <w:rPr>
                <w:rFonts w:ascii="Times New Roman" w:hAnsi="Times New Roman"/>
                <w:b/>
                <w:bCs/>
                <w:sz w:val="24"/>
                <w:szCs w:val="24"/>
              </w:rPr>
              <w:t>Тема 1.4.</w:t>
            </w:r>
          </w:p>
          <w:p w:rsidR="00BE10B1" w:rsidRPr="009C43A0" w:rsidRDefault="00BE10B1" w:rsidP="00A16245">
            <w:pPr>
              <w:spacing w:after="0"/>
              <w:rPr>
                <w:rFonts w:ascii="Times New Roman" w:hAnsi="Times New Roman"/>
                <w:b/>
                <w:bCs/>
                <w:i/>
                <w:sz w:val="24"/>
                <w:szCs w:val="24"/>
              </w:rPr>
            </w:pPr>
            <w:r w:rsidRPr="009C43A0">
              <w:rPr>
                <w:rFonts w:ascii="Times New Roman" w:hAnsi="Times New Roman"/>
                <w:b/>
                <w:sz w:val="24"/>
                <w:szCs w:val="24"/>
              </w:rPr>
              <w:t>Контрольно-измерительные инс</w:t>
            </w:r>
            <w:r w:rsidRPr="009C43A0">
              <w:rPr>
                <w:rFonts w:ascii="Times New Roman" w:hAnsi="Times New Roman"/>
                <w:b/>
                <w:sz w:val="24"/>
                <w:szCs w:val="24"/>
              </w:rPr>
              <w:t>т</w:t>
            </w:r>
            <w:r w:rsidRPr="009C43A0">
              <w:rPr>
                <w:rFonts w:ascii="Times New Roman" w:hAnsi="Times New Roman"/>
                <w:b/>
                <w:sz w:val="24"/>
                <w:szCs w:val="24"/>
              </w:rPr>
              <w:t>рументы и техника и</w:t>
            </w:r>
            <w:r w:rsidRPr="009C43A0">
              <w:rPr>
                <w:rFonts w:ascii="Times New Roman" w:hAnsi="Times New Roman"/>
                <w:b/>
                <w:sz w:val="24"/>
                <w:szCs w:val="24"/>
              </w:rPr>
              <w:t>з</w:t>
            </w:r>
            <w:r w:rsidRPr="009C43A0">
              <w:rPr>
                <w:rFonts w:ascii="Times New Roman" w:hAnsi="Times New Roman"/>
                <w:b/>
                <w:sz w:val="24"/>
                <w:szCs w:val="24"/>
              </w:rPr>
              <w:t>мерения</w:t>
            </w:r>
          </w:p>
        </w:tc>
        <w:tc>
          <w:tcPr>
            <w:tcW w:w="3367"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b/>
                <w:bCs/>
                <w:sz w:val="24"/>
                <w:szCs w:val="24"/>
              </w:rPr>
              <w:t xml:space="preserve">Содержание </w:t>
            </w:r>
          </w:p>
        </w:tc>
        <w:tc>
          <w:tcPr>
            <w:tcW w:w="692" w:type="pct"/>
            <w:vMerge w:val="restar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sz w:val="24"/>
                <w:szCs w:val="24"/>
              </w:rPr>
              <w:t>1.Шкальные инструменты и индикаторы</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sz w:val="24"/>
                <w:szCs w:val="24"/>
              </w:rPr>
              <w:t>2. Проверочные инструменты</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napToGrid w:val="0"/>
              <w:rPr>
                <w:rFonts w:ascii="Times New Roman" w:hAnsi="Times New Roman"/>
                <w:sz w:val="24"/>
                <w:szCs w:val="24"/>
              </w:rPr>
            </w:pPr>
            <w:r w:rsidRPr="009C43A0">
              <w:rPr>
                <w:rFonts w:ascii="Times New Roman" w:hAnsi="Times New Roman"/>
                <w:sz w:val="24"/>
                <w:szCs w:val="24"/>
              </w:rPr>
              <w:t xml:space="preserve">3.Предельные калибры и шаблоны. Координатно-измерительное устройство </w:t>
            </w:r>
          </w:p>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sz w:val="24"/>
                <w:szCs w:val="24"/>
              </w:rPr>
              <w:t xml:space="preserve">Размерная точность и предельные отклонения размеров. </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c>
          <w:tcPr>
            <w:tcW w:w="941" w:type="pct"/>
            <w:gridSpan w:val="2"/>
            <w:vMerge w:val="restart"/>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t xml:space="preserve">Тема 1.4. Контроль </w:t>
            </w:r>
            <w:proofErr w:type="spellStart"/>
            <w:r w:rsidRPr="009C43A0">
              <w:rPr>
                <w:rFonts w:ascii="Times New Roman" w:hAnsi="Times New Roman"/>
                <w:b/>
                <w:bCs/>
                <w:sz w:val="24"/>
                <w:szCs w:val="24"/>
              </w:rPr>
              <w:t>т</w:t>
            </w:r>
            <w:r w:rsidRPr="009C43A0">
              <w:rPr>
                <w:rFonts w:ascii="Times New Roman" w:hAnsi="Times New Roman"/>
                <w:b/>
                <w:bCs/>
                <w:sz w:val="24"/>
                <w:szCs w:val="24"/>
              </w:rPr>
              <w:t>о</w:t>
            </w:r>
            <w:r w:rsidRPr="009C43A0">
              <w:rPr>
                <w:rFonts w:ascii="Times New Roman" w:hAnsi="Times New Roman"/>
                <w:b/>
                <w:bCs/>
                <w:sz w:val="24"/>
                <w:szCs w:val="24"/>
              </w:rPr>
              <w:t>карн</w:t>
            </w:r>
            <w:proofErr w:type="gramStart"/>
            <w:r w:rsidRPr="009C43A0">
              <w:rPr>
                <w:rFonts w:ascii="Times New Roman" w:hAnsi="Times New Roman"/>
                <w:b/>
                <w:bCs/>
                <w:sz w:val="24"/>
                <w:szCs w:val="24"/>
              </w:rPr>
              <w:t>о</w:t>
            </w:r>
            <w:proofErr w:type="spellEnd"/>
            <w:r w:rsidRPr="009C43A0">
              <w:rPr>
                <w:rFonts w:ascii="Times New Roman" w:hAnsi="Times New Roman"/>
                <w:b/>
                <w:bCs/>
                <w:sz w:val="24"/>
                <w:szCs w:val="24"/>
              </w:rPr>
              <w:t>-</w:t>
            </w:r>
            <w:proofErr w:type="gramEnd"/>
            <w:r w:rsidRPr="009C43A0">
              <w:rPr>
                <w:rFonts w:ascii="Times New Roman" w:hAnsi="Times New Roman"/>
                <w:b/>
                <w:bCs/>
                <w:sz w:val="24"/>
                <w:szCs w:val="24"/>
              </w:rPr>
              <w:t xml:space="preserve"> расточных р</w:t>
            </w:r>
            <w:r w:rsidRPr="009C43A0">
              <w:rPr>
                <w:rFonts w:ascii="Times New Roman" w:hAnsi="Times New Roman"/>
                <w:b/>
                <w:bCs/>
                <w:sz w:val="24"/>
                <w:szCs w:val="24"/>
              </w:rPr>
              <w:t>а</w:t>
            </w:r>
            <w:r w:rsidRPr="009C43A0">
              <w:rPr>
                <w:rFonts w:ascii="Times New Roman" w:hAnsi="Times New Roman"/>
                <w:b/>
                <w:bCs/>
                <w:sz w:val="24"/>
                <w:szCs w:val="24"/>
              </w:rPr>
              <w:t>бот</w:t>
            </w: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 xml:space="preserve">Содержание </w:t>
            </w:r>
          </w:p>
        </w:tc>
        <w:tc>
          <w:tcPr>
            <w:tcW w:w="692" w:type="pct"/>
            <w:vMerge w:val="restart"/>
            <w:vAlign w:val="center"/>
          </w:tcPr>
          <w:p w:rsidR="00BE10B1" w:rsidRPr="009C43A0" w:rsidRDefault="00BE10B1" w:rsidP="00A16245">
            <w:pPr>
              <w:jc w:val="center"/>
              <w:rPr>
                <w:rFonts w:ascii="Times New Roman" w:hAnsi="Times New Roman"/>
                <w:b/>
              </w:rPr>
            </w:pPr>
            <w:r w:rsidRPr="009C43A0">
              <w:rPr>
                <w:rFonts w:ascii="Times New Roman" w:hAnsi="Times New Roman"/>
                <w:b/>
              </w:rPr>
              <w:t>6</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1. Назначение, правила применения и устройство контрольно</w:t>
            </w:r>
            <w:r w:rsidRPr="009C43A0">
              <w:rPr>
                <w:rFonts w:ascii="Times New Roman" w:hAnsi="Times New Roman"/>
                <w:sz w:val="24"/>
                <w:szCs w:val="24"/>
              </w:rPr>
              <w:softHyphen/>
              <w:t>-измерительных инструментов, обеспечивающих погрешность не ниже 0,05 мм на токарно-расточных  станках</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2 Правила обмера деталей измерительными инструментами при выполнении токарно-расточных работ</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3. Основные виды и причины брака, способы предупреждения и устранения при выполнении токарно-расточных  работ</w:t>
            </w:r>
          </w:p>
        </w:tc>
        <w:tc>
          <w:tcPr>
            <w:tcW w:w="692" w:type="pct"/>
            <w:vMerge/>
            <w:vAlign w:val="center"/>
          </w:tcPr>
          <w:p w:rsidR="00BE10B1" w:rsidRPr="009C43A0" w:rsidRDefault="00BE10B1" w:rsidP="00A16245">
            <w:pPr>
              <w:jc w:val="center"/>
              <w:rPr>
                <w:rFonts w:ascii="Times New Roman" w:hAnsi="Times New Roman"/>
                <w:b/>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4</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sz w:val="24"/>
                <w:szCs w:val="24"/>
              </w:rPr>
            </w:pPr>
            <w:r w:rsidRPr="009C43A0">
              <w:rPr>
                <w:rFonts w:ascii="Times New Roman" w:hAnsi="Times New Roman"/>
                <w:sz w:val="24"/>
                <w:szCs w:val="24"/>
              </w:rPr>
              <w:t>1. Практическая работа</w:t>
            </w:r>
            <w:proofErr w:type="gramStart"/>
            <w:r w:rsidRPr="009C43A0">
              <w:rPr>
                <w:rFonts w:ascii="Times New Roman" w:hAnsi="Times New Roman"/>
                <w:sz w:val="24"/>
                <w:szCs w:val="24"/>
              </w:rPr>
              <w:t>«П</w:t>
            </w:r>
            <w:proofErr w:type="gramEnd"/>
            <w:r w:rsidRPr="009C43A0">
              <w:rPr>
                <w:rFonts w:ascii="Times New Roman" w:hAnsi="Times New Roman"/>
                <w:sz w:val="24"/>
                <w:szCs w:val="24"/>
              </w:rPr>
              <w:t>роверка точности размеров канавок на торцовых поверхностях дет</w:t>
            </w:r>
            <w:r w:rsidRPr="009C43A0">
              <w:rPr>
                <w:rFonts w:ascii="Times New Roman" w:hAnsi="Times New Roman"/>
                <w:sz w:val="24"/>
                <w:szCs w:val="24"/>
              </w:rPr>
              <w:t>а</w:t>
            </w:r>
            <w:r w:rsidRPr="009C43A0">
              <w:rPr>
                <w:rFonts w:ascii="Times New Roman" w:hAnsi="Times New Roman"/>
                <w:sz w:val="24"/>
                <w:szCs w:val="24"/>
              </w:rPr>
              <w:t>ли»</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2</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67"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sz w:val="24"/>
                <w:szCs w:val="24"/>
              </w:rPr>
              <w:t>2. Практическая работа</w:t>
            </w:r>
            <w:proofErr w:type="gramStart"/>
            <w:r w:rsidRPr="009C43A0">
              <w:rPr>
                <w:rFonts w:ascii="Times New Roman" w:hAnsi="Times New Roman"/>
                <w:sz w:val="24"/>
                <w:szCs w:val="24"/>
              </w:rPr>
              <w:t>«И</w:t>
            </w:r>
            <w:proofErr w:type="gramEnd"/>
            <w:r w:rsidRPr="009C43A0">
              <w:rPr>
                <w:rFonts w:ascii="Times New Roman" w:hAnsi="Times New Roman"/>
                <w:sz w:val="24"/>
                <w:szCs w:val="24"/>
              </w:rPr>
              <w:t>змерение  межосевого расстояния отверстий одинакового диаметра»</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2</w:t>
            </w:r>
          </w:p>
        </w:tc>
      </w:tr>
      <w:tr w:rsidR="00BE10B1" w:rsidRPr="009C43A0" w:rsidTr="00A16245">
        <w:trPr>
          <w:trHeight w:val="546"/>
        </w:trPr>
        <w:tc>
          <w:tcPr>
            <w:tcW w:w="4308" w:type="pct"/>
            <w:gridSpan w:val="3"/>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b/>
                <w:bCs/>
                <w:sz w:val="24"/>
                <w:szCs w:val="24"/>
              </w:rPr>
              <w:t xml:space="preserve">Самостоятельная учебная работа </w:t>
            </w:r>
          </w:p>
        </w:tc>
        <w:tc>
          <w:tcPr>
            <w:tcW w:w="692" w:type="pct"/>
            <w:vAlign w:val="center"/>
          </w:tcPr>
          <w:p w:rsidR="00BE10B1" w:rsidRPr="009C43A0" w:rsidRDefault="00BE10B1" w:rsidP="00A16245">
            <w:pPr>
              <w:jc w:val="center"/>
              <w:rPr>
                <w:rFonts w:ascii="Times New Roman" w:hAnsi="Times New Roman"/>
                <w:b/>
              </w:rPr>
            </w:pPr>
            <w:r w:rsidRPr="009C43A0">
              <w:rPr>
                <w:rFonts w:ascii="Times New Roman" w:hAnsi="Times New Roman"/>
                <w:b/>
              </w:rPr>
              <w:t>2</w:t>
            </w:r>
            <w:r>
              <w:rPr>
                <w:rFonts w:ascii="Times New Roman" w:hAnsi="Times New Roman"/>
                <w:b/>
              </w:rPr>
              <w:t>8</w:t>
            </w:r>
          </w:p>
        </w:tc>
      </w:tr>
      <w:tr w:rsidR="00BE10B1" w:rsidRPr="009C43A0" w:rsidTr="00A16245">
        <w:tc>
          <w:tcPr>
            <w:tcW w:w="4308" w:type="pct"/>
            <w:gridSpan w:val="3"/>
          </w:tcPr>
          <w:p w:rsidR="00BE10B1" w:rsidRPr="009C43A0" w:rsidRDefault="00BE10B1" w:rsidP="00A16245">
            <w:pPr>
              <w:spacing w:after="0"/>
              <w:rPr>
                <w:rFonts w:ascii="Times New Roman" w:hAnsi="Times New Roman"/>
                <w:b/>
                <w:bCs/>
                <w:sz w:val="24"/>
                <w:szCs w:val="24"/>
              </w:rPr>
            </w:pPr>
            <w:r>
              <w:rPr>
                <w:rFonts w:ascii="Times New Roman" w:hAnsi="Times New Roman"/>
                <w:b/>
                <w:bCs/>
                <w:sz w:val="24"/>
                <w:szCs w:val="24"/>
              </w:rPr>
              <w:t>Учебная практика</w:t>
            </w:r>
          </w:p>
        </w:tc>
        <w:tc>
          <w:tcPr>
            <w:tcW w:w="692" w:type="pct"/>
            <w:vAlign w:val="center"/>
          </w:tcPr>
          <w:p w:rsidR="00BE10B1" w:rsidRDefault="00BE10B1" w:rsidP="00A16245">
            <w:pPr>
              <w:jc w:val="center"/>
              <w:rPr>
                <w:rFonts w:ascii="Times New Roman" w:hAnsi="Times New Roman"/>
                <w:b/>
              </w:rPr>
            </w:pPr>
            <w:r>
              <w:rPr>
                <w:rFonts w:ascii="Times New Roman" w:hAnsi="Times New Roman"/>
                <w:b/>
              </w:rPr>
              <w:t>36</w:t>
            </w:r>
          </w:p>
        </w:tc>
      </w:tr>
      <w:tr w:rsidR="00BE10B1" w:rsidRPr="009C43A0" w:rsidTr="00A16245">
        <w:tc>
          <w:tcPr>
            <w:tcW w:w="4308" w:type="pct"/>
            <w:gridSpan w:val="3"/>
          </w:tcPr>
          <w:p w:rsidR="00BE10B1" w:rsidRPr="009C43A0" w:rsidRDefault="00BE10B1" w:rsidP="00A16245">
            <w:pPr>
              <w:spacing w:after="0"/>
              <w:rPr>
                <w:rFonts w:ascii="Times New Roman" w:hAnsi="Times New Roman"/>
                <w:b/>
                <w:bCs/>
                <w:sz w:val="24"/>
                <w:szCs w:val="24"/>
              </w:rPr>
            </w:pPr>
            <w:r w:rsidRPr="009C43A0">
              <w:rPr>
                <w:rFonts w:ascii="Times New Roman" w:hAnsi="Times New Roman"/>
                <w:b/>
                <w:bCs/>
                <w:sz w:val="24"/>
                <w:szCs w:val="24"/>
              </w:rPr>
              <w:t xml:space="preserve">Производственная практика </w:t>
            </w:r>
          </w:p>
          <w:p w:rsidR="00BE10B1" w:rsidRPr="009C43A0" w:rsidRDefault="00BE10B1" w:rsidP="00A16245">
            <w:pPr>
              <w:spacing w:after="0"/>
              <w:rPr>
                <w:rFonts w:ascii="Times New Roman" w:hAnsi="Times New Roman"/>
                <w:b/>
                <w:bCs/>
                <w:sz w:val="24"/>
                <w:szCs w:val="24"/>
              </w:rPr>
            </w:pPr>
            <w:r w:rsidRPr="009C43A0">
              <w:rPr>
                <w:rFonts w:ascii="Times New Roman" w:hAnsi="Times New Roman"/>
                <w:b/>
                <w:bCs/>
                <w:sz w:val="24"/>
                <w:szCs w:val="24"/>
              </w:rPr>
              <w:t xml:space="preserve">Виды работ </w:t>
            </w:r>
          </w:p>
          <w:p w:rsidR="00BE10B1" w:rsidRPr="009C43A0" w:rsidRDefault="00BE10B1" w:rsidP="008033D0">
            <w:pPr>
              <w:numPr>
                <w:ilvl w:val="0"/>
                <w:numId w:val="13"/>
              </w:numPr>
              <w:spacing w:after="0"/>
              <w:rPr>
                <w:rFonts w:ascii="Times New Roman" w:hAnsi="Times New Roman"/>
                <w:b/>
                <w:sz w:val="24"/>
                <w:szCs w:val="24"/>
              </w:rPr>
            </w:pPr>
            <w:r w:rsidRPr="009C43A0">
              <w:rPr>
                <w:rStyle w:val="212pt3"/>
              </w:rPr>
              <w:t>Сверление, растачивание, фрезерование окна по разметке и заданным координатам крышек, донышек, об</w:t>
            </w:r>
            <w:r w:rsidRPr="009C43A0">
              <w:rPr>
                <w:rStyle w:val="212pt3"/>
              </w:rPr>
              <w:t>о</w:t>
            </w:r>
            <w:r w:rsidRPr="009C43A0">
              <w:rPr>
                <w:rStyle w:val="212pt3"/>
              </w:rPr>
              <w:t>лочек, секций</w:t>
            </w:r>
          </w:p>
          <w:p w:rsidR="00BE10B1" w:rsidRPr="009C43A0" w:rsidRDefault="00BE10B1" w:rsidP="008033D0">
            <w:pPr>
              <w:numPr>
                <w:ilvl w:val="0"/>
                <w:numId w:val="13"/>
              </w:numPr>
              <w:spacing w:after="0" w:line="240" w:lineRule="auto"/>
              <w:ind w:left="714" w:hanging="357"/>
              <w:rPr>
                <w:rFonts w:ascii="Times New Roman" w:hAnsi="Times New Roman"/>
                <w:b/>
                <w:sz w:val="24"/>
                <w:szCs w:val="24"/>
              </w:rPr>
            </w:pPr>
            <w:r w:rsidRPr="009C43A0">
              <w:rPr>
                <w:rStyle w:val="212pt3"/>
              </w:rPr>
              <w:t>Предварительное растачивание отверстий под подшипники корпусов редукторов</w:t>
            </w:r>
          </w:p>
          <w:p w:rsidR="00BE10B1" w:rsidRPr="009C43A0" w:rsidRDefault="00BE10B1" w:rsidP="008033D0">
            <w:pPr>
              <w:numPr>
                <w:ilvl w:val="0"/>
                <w:numId w:val="13"/>
              </w:numPr>
              <w:spacing w:after="0" w:line="240" w:lineRule="auto"/>
              <w:ind w:left="714" w:hanging="357"/>
              <w:rPr>
                <w:rStyle w:val="212pt3"/>
                <w:b w:val="0"/>
                <w:bCs w:val="0"/>
              </w:rPr>
            </w:pPr>
            <w:r w:rsidRPr="009C43A0">
              <w:rPr>
                <w:rStyle w:val="212pt3"/>
              </w:rPr>
              <w:t>Предварительное растачивание отверстий под подшипники корпусов редукторов</w:t>
            </w:r>
          </w:p>
          <w:p w:rsidR="00BE10B1" w:rsidRPr="009C43A0" w:rsidRDefault="00BE10B1" w:rsidP="008033D0">
            <w:pPr>
              <w:numPr>
                <w:ilvl w:val="0"/>
                <w:numId w:val="13"/>
              </w:numPr>
              <w:spacing w:after="0" w:line="240" w:lineRule="auto"/>
              <w:ind w:left="714" w:hanging="357"/>
              <w:rPr>
                <w:rStyle w:val="212pt3"/>
                <w:b w:val="0"/>
                <w:bCs w:val="0"/>
              </w:rPr>
            </w:pPr>
            <w:r w:rsidRPr="009C43A0">
              <w:rPr>
                <w:rStyle w:val="212pt3"/>
              </w:rPr>
              <w:t>Фрезерование  прямолинейных кромок и фасок деталей длиной свыше 1300 мм</w:t>
            </w:r>
          </w:p>
          <w:p w:rsidR="00BE10B1" w:rsidRPr="009C43A0" w:rsidRDefault="00BE10B1" w:rsidP="008033D0">
            <w:pPr>
              <w:numPr>
                <w:ilvl w:val="0"/>
                <w:numId w:val="13"/>
              </w:numPr>
              <w:spacing w:after="0" w:line="240" w:lineRule="auto"/>
              <w:ind w:left="714" w:hanging="357"/>
              <w:rPr>
                <w:rStyle w:val="212pt3"/>
                <w:b w:val="0"/>
                <w:bCs w:val="0"/>
              </w:rPr>
            </w:pPr>
            <w:r w:rsidRPr="009C43A0">
              <w:rPr>
                <w:rStyle w:val="212pt3"/>
              </w:rPr>
              <w:t xml:space="preserve">Растачивание </w:t>
            </w:r>
            <w:proofErr w:type="spellStart"/>
            <w:r w:rsidRPr="009C43A0">
              <w:rPr>
                <w:rStyle w:val="212pt3"/>
              </w:rPr>
              <w:t>эллипсных</w:t>
            </w:r>
            <w:proofErr w:type="spellEnd"/>
            <w:r w:rsidRPr="009C43A0">
              <w:rPr>
                <w:rStyle w:val="212pt3"/>
              </w:rPr>
              <w:t xml:space="preserve"> вырезов и горловин, обработку фасок деталей средней сложности</w:t>
            </w:r>
          </w:p>
          <w:p w:rsidR="00BE10B1" w:rsidRPr="009C43A0" w:rsidRDefault="00BE10B1" w:rsidP="008033D0">
            <w:pPr>
              <w:numPr>
                <w:ilvl w:val="0"/>
                <w:numId w:val="13"/>
              </w:numPr>
              <w:spacing w:after="0" w:line="240" w:lineRule="auto"/>
              <w:ind w:left="714" w:hanging="357"/>
              <w:rPr>
                <w:rStyle w:val="212pt3"/>
                <w:b w:val="0"/>
                <w:bCs w:val="0"/>
              </w:rPr>
            </w:pPr>
            <w:r w:rsidRPr="009C43A0">
              <w:rPr>
                <w:rStyle w:val="212pt3"/>
              </w:rPr>
              <w:t>Растачивание отверстия, фрезеровка по контуру и обработка фасок фигурных деталей с горловинами и о</w:t>
            </w:r>
            <w:r w:rsidRPr="009C43A0">
              <w:rPr>
                <w:rStyle w:val="212pt3"/>
              </w:rPr>
              <w:t>т</w:t>
            </w:r>
            <w:r w:rsidRPr="009C43A0">
              <w:rPr>
                <w:rStyle w:val="212pt3"/>
              </w:rPr>
              <w:t>верстиями</w:t>
            </w:r>
          </w:p>
          <w:p w:rsidR="00BE10B1" w:rsidRPr="009C43A0" w:rsidRDefault="00BE10B1" w:rsidP="008033D0">
            <w:pPr>
              <w:numPr>
                <w:ilvl w:val="0"/>
                <w:numId w:val="13"/>
              </w:numPr>
              <w:spacing w:after="0" w:line="240" w:lineRule="auto"/>
              <w:ind w:left="714" w:hanging="357"/>
              <w:rPr>
                <w:rStyle w:val="212pt3"/>
                <w:b w:val="0"/>
                <w:bCs w:val="0"/>
              </w:rPr>
            </w:pPr>
            <w:r w:rsidRPr="009C43A0">
              <w:rPr>
                <w:rStyle w:val="212pt3"/>
              </w:rPr>
              <w:t>Сверление, рассверливание отверстий колец и фланцев диаметром до 1000 мм</w:t>
            </w:r>
          </w:p>
          <w:p w:rsidR="00BE10B1" w:rsidRPr="009C43A0" w:rsidRDefault="00BE10B1" w:rsidP="008033D0">
            <w:pPr>
              <w:numPr>
                <w:ilvl w:val="0"/>
                <w:numId w:val="13"/>
              </w:numPr>
              <w:spacing w:after="0" w:line="240" w:lineRule="auto"/>
              <w:ind w:left="714" w:hanging="357"/>
              <w:rPr>
                <w:rStyle w:val="212pt3"/>
                <w:b w:val="0"/>
                <w:bCs w:val="0"/>
              </w:rPr>
            </w:pPr>
            <w:r w:rsidRPr="009C43A0">
              <w:rPr>
                <w:rStyle w:val="212pt3"/>
              </w:rPr>
              <w:t>Растачивание отверстий  кондукторов с отверстиями в одной или двух плоскостях суппортов, стоек небол</w:t>
            </w:r>
            <w:r w:rsidRPr="009C43A0">
              <w:rPr>
                <w:rStyle w:val="212pt3"/>
              </w:rPr>
              <w:t>ь</w:t>
            </w:r>
            <w:r w:rsidRPr="009C43A0">
              <w:rPr>
                <w:rStyle w:val="212pt3"/>
              </w:rPr>
              <w:t>ших станков, станин крупных станков</w:t>
            </w:r>
          </w:p>
          <w:p w:rsidR="00BE10B1" w:rsidRPr="009C43A0" w:rsidRDefault="00BE10B1" w:rsidP="008033D0">
            <w:pPr>
              <w:numPr>
                <w:ilvl w:val="0"/>
                <w:numId w:val="13"/>
              </w:numPr>
              <w:spacing w:after="0" w:line="240" w:lineRule="auto"/>
              <w:ind w:left="714" w:hanging="357"/>
              <w:rPr>
                <w:rStyle w:val="212pt3"/>
                <w:b w:val="0"/>
                <w:bCs w:val="0"/>
              </w:rPr>
            </w:pPr>
            <w:r w:rsidRPr="009C43A0">
              <w:rPr>
                <w:rStyle w:val="212pt3"/>
              </w:rPr>
              <w:t xml:space="preserve">Растачивание  зажимных станочных </w:t>
            </w:r>
            <w:proofErr w:type="spellStart"/>
            <w:r w:rsidRPr="009C43A0">
              <w:rPr>
                <w:rStyle w:val="212pt3"/>
              </w:rPr>
              <w:t>четырехкулачковых</w:t>
            </w:r>
            <w:proofErr w:type="spellEnd"/>
            <w:r w:rsidRPr="009C43A0">
              <w:rPr>
                <w:rStyle w:val="212pt3"/>
              </w:rPr>
              <w:t xml:space="preserve"> патронов, кулачков  для автоматов, несложных пресс-форм и шаблонов</w:t>
            </w:r>
          </w:p>
          <w:p w:rsidR="00BE10B1" w:rsidRPr="009C43A0" w:rsidRDefault="00BE10B1" w:rsidP="008033D0">
            <w:pPr>
              <w:numPr>
                <w:ilvl w:val="0"/>
                <w:numId w:val="13"/>
              </w:numPr>
              <w:spacing w:after="0" w:line="240" w:lineRule="auto"/>
              <w:ind w:left="714" w:hanging="357"/>
              <w:rPr>
                <w:rFonts w:ascii="Times New Roman" w:hAnsi="Times New Roman"/>
                <w:b/>
                <w:sz w:val="24"/>
                <w:szCs w:val="24"/>
              </w:rPr>
            </w:pPr>
            <w:r w:rsidRPr="009C43A0">
              <w:rPr>
                <w:rStyle w:val="212pt3"/>
              </w:rPr>
              <w:t>Растачивание, сверление и фрезерование плоскостей фундаментов средней сложности</w:t>
            </w:r>
          </w:p>
        </w:tc>
        <w:tc>
          <w:tcPr>
            <w:tcW w:w="692" w:type="pct"/>
            <w:vAlign w:val="center"/>
          </w:tcPr>
          <w:p w:rsidR="00BE10B1" w:rsidRPr="009C43A0" w:rsidRDefault="00BE10B1" w:rsidP="00A16245">
            <w:pPr>
              <w:jc w:val="center"/>
              <w:rPr>
                <w:rFonts w:ascii="Times New Roman" w:hAnsi="Times New Roman"/>
                <w:b/>
              </w:rPr>
            </w:pPr>
            <w:r>
              <w:rPr>
                <w:rFonts w:ascii="Times New Roman" w:hAnsi="Times New Roman"/>
                <w:b/>
              </w:rPr>
              <w:t>72</w:t>
            </w:r>
          </w:p>
        </w:tc>
      </w:tr>
      <w:tr w:rsidR="00BE10B1" w:rsidRPr="009C43A0" w:rsidTr="00A16245">
        <w:tc>
          <w:tcPr>
            <w:tcW w:w="4308" w:type="pct"/>
            <w:gridSpan w:val="3"/>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t>Промежуточная аттестация</w:t>
            </w:r>
          </w:p>
        </w:tc>
        <w:tc>
          <w:tcPr>
            <w:tcW w:w="692" w:type="pct"/>
            <w:vAlign w:val="center"/>
          </w:tcPr>
          <w:p w:rsidR="00BE10B1" w:rsidRPr="009C43A0" w:rsidRDefault="00BE10B1" w:rsidP="00A16245">
            <w:pPr>
              <w:jc w:val="center"/>
              <w:rPr>
                <w:rFonts w:ascii="Times New Roman" w:hAnsi="Times New Roman"/>
                <w:b/>
              </w:rPr>
            </w:pPr>
            <w:r>
              <w:rPr>
                <w:rFonts w:ascii="Times New Roman" w:hAnsi="Times New Roman"/>
                <w:b/>
              </w:rPr>
              <w:t>12</w:t>
            </w:r>
          </w:p>
        </w:tc>
      </w:tr>
      <w:tr w:rsidR="00BE10B1" w:rsidRPr="009C43A0" w:rsidTr="00A16245">
        <w:tc>
          <w:tcPr>
            <w:tcW w:w="4308" w:type="pct"/>
            <w:gridSpan w:val="3"/>
          </w:tcPr>
          <w:p w:rsidR="00BE10B1" w:rsidRPr="009C43A0" w:rsidRDefault="00BE10B1" w:rsidP="00A16245">
            <w:pPr>
              <w:rPr>
                <w:rFonts w:ascii="Times New Roman" w:hAnsi="Times New Roman"/>
                <w:b/>
                <w:bCs/>
                <w:sz w:val="24"/>
                <w:szCs w:val="24"/>
              </w:rPr>
            </w:pPr>
            <w:commentRangeStart w:id="13"/>
            <w:r w:rsidRPr="009C43A0">
              <w:rPr>
                <w:rFonts w:ascii="Times New Roman" w:hAnsi="Times New Roman"/>
                <w:b/>
                <w:bCs/>
                <w:sz w:val="24"/>
                <w:szCs w:val="24"/>
              </w:rPr>
              <w:t>Всего</w:t>
            </w:r>
            <w:commentRangeEnd w:id="13"/>
            <w:r w:rsidRPr="009C43A0">
              <w:rPr>
                <w:rStyle w:val="afffff5"/>
                <w:rFonts w:ascii="Times New Roman" w:hAnsi="Times New Roman"/>
                <w:szCs w:val="16"/>
              </w:rPr>
              <w:commentReference w:id="13"/>
            </w:r>
          </w:p>
        </w:tc>
        <w:tc>
          <w:tcPr>
            <w:tcW w:w="692" w:type="pct"/>
            <w:vAlign w:val="center"/>
          </w:tcPr>
          <w:p w:rsidR="00BE10B1" w:rsidRPr="009C43A0" w:rsidRDefault="00BE10B1" w:rsidP="00A16245">
            <w:pPr>
              <w:jc w:val="center"/>
              <w:rPr>
                <w:rFonts w:ascii="Times New Roman" w:hAnsi="Times New Roman"/>
                <w:b/>
              </w:rPr>
            </w:pPr>
            <w:r>
              <w:rPr>
                <w:rFonts w:ascii="Times New Roman" w:hAnsi="Times New Roman"/>
                <w:b/>
              </w:rPr>
              <w:t>268</w:t>
            </w:r>
          </w:p>
        </w:tc>
      </w:tr>
    </w:tbl>
    <w:p w:rsidR="00BE10B1" w:rsidRPr="009C43A0" w:rsidRDefault="00BE10B1" w:rsidP="00BE10B1">
      <w:pPr>
        <w:suppressAutoHyphens/>
        <w:jc w:val="both"/>
        <w:rPr>
          <w:rFonts w:ascii="Times New Roman" w:hAnsi="Times New Roman"/>
          <w:b/>
        </w:rPr>
      </w:pPr>
    </w:p>
    <w:p w:rsidR="00BE10B1" w:rsidRPr="009C43A0" w:rsidRDefault="00BE10B1" w:rsidP="00BE10B1">
      <w:pPr>
        <w:rPr>
          <w:rFonts w:ascii="Times New Roman" w:hAnsi="Times New Roman"/>
          <w:i/>
        </w:rPr>
        <w:sectPr w:rsidR="00BE10B1" w:rsidRPr="009C43A0" w:rsidSect="00DC23D6">
          <w:pgSz w:w="16840" w:h="11907" w:orient="landscape"/>
          <w:pgMar w:top="851" w:right="1134" w:bottom="851" w:left="992" w:header="709" w:footer="709" w:gutter="0"/>
          <w:cols w:space="720"/>
        </w:sectPr>
      </w:pPr>
    </w:p>
    <w:p w:rsidR="00BE10B1" w:rsidRPr="000C57F7" w:rsidRDefault="00BE10B1" w:rsidP="00BE10B1">
      <w:pPr>
        <w:widowControl w:val="0"/>
        <w:autoSpaceDE w:val="0"/>
        <w:autoSpaceDN w:val="0"/>
        <w:adjustRightInd w:val="0"/>
        <w:spacing w:after="120" w:line="240" w:lineRule="auto"/>
        <w:jc w:val="both"/>
        <w:rPr>
          <w:rFonts w:ascii="Times New Roman" w:hAnsi="Times New Roman"/>
          <w:b/>
          <w:bCs/>
          <w:sz w:val="24"/>
          <w:szCs w:val="24"/>
        </w:rPr>
      </w:pPr>
      <w:r w:rsidRPr="000C57F7">
        <w:rPr>
          <w:rFonts w:ascii="Times New Roman" w:hAnsi="Times New Roman"/>
          <w:b/>
          <w:bCs/>
          <w:sz w:val="24"/>
          <w:szCs w:val="24"/>
        </w:rPr>
        <w:lastRenderedPageBreak/>
        <w:t>3. УСЛОВИЯ РЕАЛИЗАЦИИ ПРОГРАММЫ ПРОФЕССИОНАЛЬНОГО МОДУЛЯ</w:t>
      </w:r>
    </w:p>
    <w:p w:rsidR="00BE10B1" w:rsidRPr="00EA1E1C" w:rsidRDefault="00BE10B1" w:rsidP="00BE10B1">
      <w:pPr>
        <w:suppressAutoHyphens/>
        <w:spacing w:after="0" w:line="240" w:lineRule="auto"/>
        <w:ind w:firstLine="709"/>
        <w:jc w:val="both"/>
        <w:rPr>
          <w:rFonts w:ascii="Times New Roman" w:hAnsi="Times New Roman"/>
          <w:bCs/>
          <w:sz w:val="24"/>
          <w:szCs w:val="24"/>
        </w:rPr>
      </w:pPr>
      <w:r w:rsidRPr="00EA1E1C">
        <w:rPr>
          <w:rFonts w:ascii="Times New Roman" w:hAnsi="Times New Roman"/>
          <w:b/>
          <w:sz w:val="24"/>
          <w:szCs w:val="24"/>
        </w:rPr>
        <w:t>Кабинет «</w:t>
      </w:r>
      <w:r w:rsidRPr="00232690">
        <w:rPr>
          <w:rFonts w:ascii="Times New Roman" w:hAnsi="Times New Roman"/>
          <w:b/>
          <w:sz w:val="24"/>
          <w:szCs w:val="24"/>
        </w:rPr>
        <w:t>Технология металлообработки</w:t>
      </w:r>
      <w:r w:rsidRPr="00EA1E1C">
        <w:rPr>
          <w:rFonts w:ascii="Times New Roman" w:hAnsi="Times New Roman"/>
          <w:b/>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оснащенный оборудованием:</w:t>
      </w:r>
    </w:p>
    <w:p w:rsidR="00BE10B1" w:rsidRDefault="00BE10B1" w:rsidP="00BE10B1">
      <w:pPr>
        <w:spacing w:after="0" w:line="240" w:lineRule="auto"/>
        <w:jc w:val="both"/>
        <w:rPr>
          <w:rFonts w:ascii="Times New Roman" w:hAnsi="Times New Roman"/>
          <w:bCs/>
          <w:sz w:val="24"/>
          <w:szCs w:val="24"/>
        </w:rPr>
      </w:pP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bCs/>
          <w:sz w:val="24"/>
          <w:szCs w:val="24"/>
        </w:rPr>
        <w:t xml:space="preserve">-   </w:t>
      </w:r>
      <w:r w:rsidRPr="009C43A0">
        <w:rPr>
          <w:rFonts w:ascii="Times New Roman" w:hAnsi="Times New Roman"/>
          <w:sz w:val="24"/>
          <w:szCs w:val="24"/>
        </w:rPr>
        <w:t xml:space="preserve">посадочные места по количеству </w:t>
      </w:r>
      <w:proofErr w:type="gramStart"/>
      <w:r w:rsidRPr="009C43A0">
        <w:rPr>
          <w:rFonts w:ascii="Times New Roman" w:hAnsi="Times New Roman"/>
          <w:sz w:val="24"/>
          <w:szCs w:val="24"/>
        </w:rPr>
        <w:t>обучающихся</w:t>
      </w:r>
      <w:proofErr w:type="gramEnd"/>
      <w:r w:rsidRPr="009C43A0">
        <w:rPr>
          <w:rFonts w:ascii="Times New Roman" w:hAnsi="Times New Roman"/>
          <w:sz w:val="24"/>
          <w:szCs w:val="24"/>
        </w:rPr>
        <w:t xml:space="preserve">; </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xml:space="preserve">- </w:t>
      </w:r>
      <w:r>
        <w:rPr>
          <w:rFonts w:ascii="Times New Roman" w:hAnsi="Times New Roman"/>
          <w:sz w:val="24"/>
          <w:szCs w:val="24"/>
        </w:rPr>
        <w:t xml:space="preserve"> </w:t>
      </w:r>
      <w:r w:rsidRPr="009C43A0">
        <w:rPr>
          <w:rFonts w:ascii="Times New Roman" w:hAnsi="Times New Roman"/>
          <w:sz w:val="24"/>
          <w:szCs w:val="24"/>
        </w:rPr>
        <w:t>рабочее место преподавателя;</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комплект учебно-наглядных пособий «Металлорежущие станки» «Технология машин</w:t>
      </w:r>
      <w:r w:rsidRPr="009C43A0">
        <w:rPr>
          <w:rFonts w:ascii="Times New Roman" w:hAnsi="Times New Roman"/>
          <w:sz w:val="24"/>
          <w:szCs w:val="24"/>
        </w:rPr>
        <w:t>о</w:t>
      </w:r>
      <w:r w:rsidRPr="009C43A0">
        <w:rPr>
          <w:rFonts w:ascii="Times New Roman" w:hAnsi="Times New Roman"/>
          <w:sz w:val="24"/>
          <w:szCs w:val="24"/>
        </w:rPr>
        <w:t>строения»; «Основы программирования фрезерных станков с ЧПУ»</w:t>
      </w:r>
    </w:p>
    <w:p w:rsidR="00BE10B1" w:rsidRPr="009C43A0" w:rsidRDefault="00BE10B1" w:rsidP="00BE10B1">
      <w:pPr>
        <w:spacing w:after="0" w:line="240" w:lineRule="auto"/>
        <w:jc w:val="both"/>
        <w:rPr>
          <w:rFonts w:ascii="Times New Roman" w:hAnsi="Times New Roman"/>
          <w:bCs/>
          <w:sz w:val="24"/>
          <w:szCs w:val="24"/>
        </w:rPr>
      </w:pPr>
      <w:r w:rsidRPr="009C43A0">
        <w:rPr>
          <w:rFonts w:ascii="Times New Roman" w:hAnsi="Times New Roman"/>
          <w:sz w:val="24"/>
          <w:szCs w:val="24"/>
        </w:rPr>
        <w:t>-  дидактические средства, модели, плакаты, таблицы, раздаточный материал.</w:t>
      </w:r>
    </w:p>
    <w:p w:rsidR="00BE10B1" w:rsidRPr="009C43A0" w:rsidRDefault="00BE10B1" w:rsidP="00BE10B1">
      <w:pPr>
        <w:pStyle w:val="ae"/>
        <w:spacing w:before="0" w:after="0"/>
        <w:ind w:left="360"/>
        <w:outlineLvl w:val="0"/>
        <w:rPr>
          <w:i/>
          <w:u w:val="single"/>
        </w:rPr>
      </w:pPr>
      <w:r w:rsidRPr="009C43A0">
        <w:rPr>
          <w:i/>
          <w:u w:val="single"/>
        </w:rPr>
        <w:t xml:space="preserve">Технические средства обучения: </w:t>
      </w:r>
    </w:p>
    <w:p w:rsidR="00BE10B1" w:rsidRPr="009C43A0" w:rsidRDefault="00BE10B1" w:rsidP="00BE10B1">
      <w:pPr>
        <w:pStyle w:val="ae"/>
        <w:spacing w:before="0" w:after="0"/>
        <w:ind w:left="360"/>
        <w:outlineLvl w:val="0"/>
      </w:pPr>
      <w:r w:rsidRPr="009C43A0">
        <w:t xml:space="preserve">Проектор </w:t>
      </w:r>
      <w:proofErr w:type="spellStart"/>
      <w:r w:rsidRPr="009C43A0">
        <w:t>мультимедийный</w:t>
      </w:r>
      <w:proofErr w:type="spellEnd"/>
      <w:r w:rsidRPr="009C43A0">
        <w:t xml:space="preserve"> </w:t>
      </w:r>
    </w:p>
    <w:p w:rsidR="00BE10B1" w:rsidRPr="009C43A0" w:rsidRDefault="00BE10B1" w:rsidP="00BE10B1">
      <w:pPr>
        <w:pStyle w:val="ae"/>
        <w:spacing w:before="0" w:after="0"/>
        <w:ind w:left="360"/>
      </w:pPr>
      <w:r w:rsidRPr="009C43A0">
        <w:t>Доска одноэлементная белая</w:t>
      </w:r>
    </w:p>
    <w:p w:rsidR="00BE10B1" w:rsidRPr="009C43A0" w:rsidRDefault="00BE10B1" w:rsidP="00BE10B1">
      <w:pPr>
        <w:pStyle w:val="ae"/>
        <w:spacing w:before="0" w:after="0"/>
        <w:ind w:left="360"/>
      </w:pPr>
      <w:r w:rsidRPr="009C43A0">
        <w:t xml:space="preserve">Документ-камера </w:t>
      </w:r>
    </w:p>
    <w:p w:rsidR="00BE10B1" w:rsidRPr="009C43A0" w:rsidRDefault="00BE10B1" w:rsidP="00BE10B1">
      <w:pPr>
        <w:pStyle w:val="ae"/>
        <w:spacing w:before="0" w:after="0"/>
        <w:ind w:left="360"/>
      </w:pPr>
      <w:proofErr w:type="spellStart"/>
      <w:r w:rsidRPr="009C43A0">
        <w:t>Оверхед</w:t>
      </w:r>
      <w:proofErr w:type="spellEnd"/>
      <w:r w:rsidRPr="009C43A0">
        <w:t xml:space="preserve"> – проектор </w:t>
      </w:r>
    </w:p>
    <w:p w:rsidR="00BE10B1" w:rsidRPr="009C43A0" w:rsidRDefault="00BE10B1" w:rsidP="00BE10B1">
      <w:pPr>
        <w:pStyle w:val="ae"/>
        <w:spacing w:before="0" w:after="0"/>
        <w:ind w:left="360"/>
      </w:pPr>
      <w:r w:rsidRPr="009C43A0">
        <w:t xml:space="preserve">Компьютеры </w:t>
      </w:r>
    </w:p>
    <w:p w:rsidR="00BE10B1" w:rsidRPr="009C43A0" w:rsidRDefault="00BE10B1" w:rsidP="00BE10B1">
      <w:pPr>
        <w:pStyle w:val="ae"/>
        <w:spacing w:before="0" w:after="0"/>
        <w:ind w:left="360"/>
      </w:pPr>
      <w:r w:rsidRPr="009C43A0">
        <w:t xml:space="preserve">Интегрированный </w:t>
      </w:r>
      <w:r w:rsidRPr="009C43A0">
        <w:rPr>
          <w:lang w:val="en-US"/>
        </w:rPr>
        <w:t>CAD</w:t>
      </w:r>
      <w:r w:rsidRPr="009C43A0">
        <w:t>\</w:t>
      </w:r>
      <w:r w:rsidRPr="009C43A0">
        <w:rPr>
          <w:lang w:val="en-US"/>
        </w:rPr>
        <w:t>CAM</w:t>
      </w:r>
      <w:r w:rsidRPr="009C43A0">
        <w:t>\</w:t>
      </w:r>
      <w:r w:rsidRPr="009C43A0">
        <w:rPr>
          <w:lang w:val="en-US"/>
        </w:rPr>
        <w:t>CAPP</w:t>
      </w:r>
      <w:r w:rsidRPr="009C43A0">
        <w:t xml:space="preserve"> комплекс «</w:t>
      </w:r>
      <w:r w:rsidRPr="009C43A0">
        <w:rPr>
          <w:lang w:val="en-US"/>
        </w:rPr>
        <w:t>ADEM</w:t>
      </w:r>
      <w:r w:rsidRPr="009C43A0">
        <w:t>»</w:t>
      </w:r>
    </w:p>
    <w:p w:rsidR="00BE10B1" w:rsidRPr="009C43A0" w:rsidRDefault="00BE10B1" w:rsidP="00BE10B1">
      <w:pPr>
        <w:pStyle w:val="ae"/>
        <w:spacing w:before="0" w:after="0"/>
        <w:ind w:left="360"/>
      </w:pPr>
      <w:r w:rsidRPr="009C43A0">
        <w:t xml:space="preserve">Принтер </w:t>
      </w:r>
    </w:p>
    <w:p w:rsidR="00BE10B1" w:rsidRPr="009C43A0" w:rsidRDefault="00BE10B1" w:rsidP="00BE10B1">
      <w:pPr>
        <w:pStyle w:val="ae"/>
        <w:spacing w:before="0" w:after="0"/>
        <w:ind w:left="360"/>
      </w:pPr>
      <w:r w:rsidRPr="009C43A0">
        <w:t>Программное обеспечение МТ</w:t>
      </w:r>
      <w:proofErr w:type="gramStart"/>
      <w:r w:rsidRPr="009C43A0">
        <w:t>S</w:t>
      </w:r>
      <w:proofErr w:type="gramEnd"/>
      <w:r w:rsidRPr="009C43A0">
        <w:t xml:space="preserve"> (для моделирования и оптимизации процессов обработки деталей)</w:t>
      </w:r>
    </w:p>
    <w:p w:rsidR="00BE10B1" w:rsidRPr="009C43A0" w:rsidRDefault="00BE10B1" w:rsidP="00BE10B1">
      <w:pPr>
        <w:pStyle w:val="ae"/>
        <w:spacing w:before="0" w:after="0"/>
        <w:ind w:left="360"/>
      </w:pPr>
      <w:r w:rsidRPr="009C43A0">
        <w:t>Экран на штативе</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Pr="00EA1E1C" w:rsidRDefault="00BE10B1" w:rsidP="00BE10B1">
      <w:pPr>
        <w:suppressAutoHyphens/>
        <w:spacing w:after="0" w:line="240" w:lineRule="auto"/>
        <w:ind w:firstLine="709"/>
        <w:jc w:val="both"/>
        <w:rPr>
          <w:rFonts w:ascii="Times New Roman" w:hAnsi="Times New Roman"/>
          <w:bCs/>
          <w:sz w:val="24"/>
          <w:szCs w:val="24"/>
        </w:rPr>
      </w:pPr>
      <w:r>
        <w:rPr>
          <w:rFonts w:ascii="Times New Roman" w:hAnsi="Times New Roman"/>
          <w:b/>
          <w:sz w:val="24"/>
          <w:szCs w:val="24"/>
        </w:rPr>
        <w:t xml:space="preserve">Мастерская </w:t>
      </w:r>
      <w:r w:rsidRPr="00EA1E1C">
        <w:rPr>
          <w:rFonts w:ascii="Times New Roman" w:hAnsi="Times New Roman"/>
          <w:b/>
          <w:sz w:val="24"/>
          <w:szCs w:val="24"/>
        </w:rPr>
        <w:t>«</w:t>
      </w:r>
      <w:r>
        <w:rPr>
          <w:rFonts w:ascii="Times New Roman" w:hAnsi="Times New Roman"/>
          <w:b/>
          <w:sz w:val="24"/>
          <w:szCs w:val="24"/>
        </w:rPr>
        <w:t>Механообработка</w:t>
      </w:r>
      <w:r w:rsidRPr="00EA1E1C">
        <w:rPr>
          <w:rFonts w:ascii="Times New Roman" w:hAnsi="Times New Roman"/>
          <w:b/>
          <w:sz w:val="24"/>
          <w:szCs w:val="24"/>
        </w:rPr>
        <w:t>»</w:t>
      </w:r>
      <w:r w:rsidRPr="00EA1E1C">
        <w:rPr>
          <w:rFonts w:ascii="Times New Roman" w:hAnsi="Times New Roman"/>
          <w:b/>
          <w:i/>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w:t>
      </w:r>
      <w:r>
        <w:rPr>
          <w:rFonts w:ascii="Times New Roman" w:hAnsi="Times New Roman"/>
          <w:bCs/>
          <w:sz w:val="24"/>
          <w:szCs w:val="24"/>
        </w:rPr>
        <w:t>ая</w:t>
      </w:r>
      <w:r w:rsidRPr="00EA1E1C">
        <w:rPr>
          <w:rFonts w:ascii="Times New Roman" w:hAnsi="Times New Roman"/>
          <w:bCs/>
          <w:sz w:val="24"/>
          <w:szCs w:val="24"/>
        </w:rPr>
        <w:t xml:space="preserve"> в соответствии с п. 6.1.2.</w:t>
      </w:r>
      <w:r>
        <w:rPr>
          <w:rFonts w:ascii="Times New Roman" w:hAnsi="Times New Roman"/>
          <w:bCs/>
          <w:sz w:val="24"/>
          <w:szCs w:val="24"/>
        </w:rPr>
        <w:t>2</w:t>
      </w:r>
      <w:r w:rsidRPr="00EA1E1C">
        <w:rPr>
          <w:rFonts w:ascii="Times New Roman" w:hAnsi="Times New Roman"/>
          <w:bCs/>
          <w:sz w:val="24"/>
          <w:szCs w:val="24"/>
        </w:rPr>
        <w:t>.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Default="00BE10B1" w:rsidP="00BE10B1">
      <w:pPr>
        <w:suppressAutoHyphens/>
        <w:spacing w:after="0" w:line="240" w:lineRule="auto"/>
        <w:ind w:firstLine="709"/>
        <w:jc w:val="both"/>
        <w:rPr>
          <w:rFonts w:ascii="Times New Roman" w:hAnsi="Times New Roman"/>
          <w:bCs/>
          <w:sz w:val="24"/>
          <w:szCs w:val="24"/>
          <w:u w:val="single"/>
        </w:rPr>
      </w:pPr>
      <w:r w:rsidRPr="00EA1E1C">
        <w:rPr>
          <w:rFonts w:ascii="Times New Roman" w:hAnsi="Times New Roman"/>
          <w:b/>
          <w:sz w:val="24"/>
          <w:szCs w:val="24"/>
        </w:rPr>
        <w:t>Оснащенные базы практики</w:t>
      </w:r>
      <w:r w:rsidRPr="00EA1E1C">
        <w:rPr>
          <w:rFonts w:ascii="Times New Roman" w:hAnsi="Times New Roman"/>
          <w:bCs/>
          <w:sz w:val="24"/>
          <w:szCs w:val="24"/>
        </w:rPr>
        <w:t xml:space="preserve">, в соответствии с </w:t>
      </w:r>
      <w:proofErr w:type="spellStart"/>
      <w:proofErr w:type="gramStart"/>
      <w:r w:rsidRPr="00EA1E1C">
        <w:rPr>
          <w:rFonts w:ascii="Times New Roman" w:hAnsi="Times New Roman"/>
          <w:bCs/>
          <w:sz w:val="24"/>
          <w:szCs w:val="24"/>
        </w:rPr>
        <w:t>п</w:t>
      </w:r>
      <w:proofErr w:type="spellEnd"/>
      <w:proofErr w:type="gramEnd"/>
      <w:r w:rsidRPr="00EA1E1C">
        <w:rPr>
          <w:rFonts w:ascii="Times New Roman" w:hAnsi="Times New Roman"/>
          <w:bCs/>
          <w:sz w:val="24"/>
          <w:szCs w:val="24"/>
        </w:rPr>
        <w:t xml:space="preserve"> 6.1.2.3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Default="00BE10B1" w:rsidP="00BE10B1">
      <w:pPr>
        <w:spacing w:after="0"/>
        <w:ind w:firstLine="709"/>
        <w:rPr>
          <w:rFonts w:ascii="Times New Roman" w:hAnsi="Times New Roman"/>
          <w:b/>
          <w:bCs/>
          <w:sz w:val="24"/>
          <w:szCs w:val="24"/>
        </w:rPr>
      </w:pPr>
      <w:r w:rsidRPr="009C43A0">
        <w:rPr>
          <w:rFonts w:ascii="Times New Roman" w:hAnsi="Times New Roman"/>
          <w:sz w:val="24"/>
          <w:szCs w:val="24"/>
        </w:rPr>
        <w:br/>
      </w:r>
    </w:p>
    <w:p w:rsidR="00BE10B1" w:rsidRDefault="00BE10B1" w:rsidP="00BE10B1">
      <w:pPr>
        <w:spacing w:after="0" w:line="240" w:lineRule="auto"/>
        <w:rPr>
          <w:rFonts w:ascii="Times New Roman" w:hAnsi="Times New Roman"/>
          <w:b/>
          <w:bCs/>
          <w:sz w:val="24"/>
          <w:szCs w:val="24"/>
        </w:rPr>
      </w:pPr>
      <w:r>
        <w:rPr>
          <w:rFonts w:ascii="Times New Roman" w:hAnsi="Times New Roman"/>
          <w:b/>
          <w:bCs/>
          <w:sz w:val="24"/>
          <w:szCs w:val="24"/>
        </w:rPr>
        <w:br w:type="page"/>
      </w:r>
    </w:p>
    <w:p w:rsidR="00BE10B1" w:rsidRDefault="00BE10B1" w:rsidP="00BE10B1">
      <w:pPr>
        <w:spacing w:after="0"/>
        <w:ind w:firstLine="709"/>
        <w:rPr>
          <w:rFonts w:ascii="Times New Roman" w:hAnsi="Times New Roman"/>
          <w:b/>
          <w:bCs/>
          <w:sz w:val="24"/>
          <w:szCs w:val="24"/>
        </w:rPr>
      </w:pPr>
      <w:r>
        <w:rPr>
          <w:rFonts w:ascii="Times New Roman" w:hAnsi="Times New Roman"/>
          <w:b/>
          <w:bCs/>
          <w:sz w:val="24"/>
          <w:szCs w:val="24"/>
        </w:rPr>
        <w:lastRenderedPageBreak/>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pacing w:after="0"/>
        <w:ind w:firstLine="709"/>
        <w:contextualSpacing/>
        <w:rPr>
          <w:rFonts w:ascii="Times New Roman" w:hAnsi="Times New Roman"/>
          <w:sz w:val="24"/>
          <w:szCs w:val="24"/>
        </w:rPr>
      </w:pPr>
    </w:p>
    <w:p w:rsidR="00BE10B1" w:rsidRDefault="00BE10B1" w:rsidP="00BE10B1">
      <w:pPr>
        <w:spacing w:after="0" w:line="240" w:lineRule="auto"/>
        <w:ind w:firstLine="708"/>
        <w:rPr>
          <w:rFonts w:ascii="Times New Roman" w:hAnsi="Times New Roman"/>
          <w:color w:val="000000"/>
          <w:sz w:val="24"/>
          <w:szCs w:val="24"/>
        </w:rPr>
      </w:pPr>
      <w:r>
        <w:rPr>
          <w:rFonts w:ascii="Times New Roman" w:hAnsi="Times New Roman"/>
          <w:b/>
          <w:bCs/>
          <w:color w:val="000000"/>
          <w:sz w:val="24"/>
          <w:szCs w:val="24"/>
        </w:rPr>
        <w:t>3.2.1. Основные печатные издания</w:t>
      </w:r>
      <w:r>
        <w:rPr>
          <w:rFonts w:ascii="Times New Roman" w:hAnsi="Times New Roman"/>
          <w:b/>
          <w:bCs/>
          <w:color w:val="000000"/>
          <w:sz w:val="24"/>
          <w:szCs w:val="24"/>
        </w:rPr>
        <w:br/>
      </w:r>
      <w:r>
        <w:rPr>
          <w:rFonts w:ascii="Times New Roman" w:hAnsi="Times New Roman"/>
          <w:color w:val="000000"/>
          <w:sz w:val="24"/>
          <w:szCs w:val="24"/>
        </w:rPr>
        <w:t xml:space="preserve">1. </w:t>
      </w:r>
      <w:proofErr w:type="spellStart"/>
      <w:r>
        <w:rPr>
          <w:rFonts w:ascii="Times New Roman" w:hAnsi="Times New Roman"/>
          <w:color w:val="000000"/>
          <w:sz w:val="24"/>
          <w:szCs w:val="24"/>
        </w:rPr>
        <w:t>Багдасарова</w:t>
      </w:r>
      <w:proofErr w:type="spellEnd"/>
      <w:r>
        <w:rPr>
          <w:rFonts w:ascii="Times New Roman" w:hAnsi="Times New Roman"/>
          <w:color w:val="000000"/>
          <w:sz w:val="24"/>
          <w:szCs w:val="24"/>
        </w:rPr>
        <w:t xml:space="preserve"> Т.А. Технология токарных работ. Изд.5-е. М.: Академия, 2021. </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Босинзон</w:t>
      </w:r>
      <w:proofErr w:type="spellEnd"/>
      <w:r>
        <w:rPr>
          <w:rFonts w:ascii="Times New Roman" w:hAnsi="Times New Roman"/>
          <w:color w:val="000000"/>
          <w:sz w:val="24"/>
          <w:szCs w:val="24"/>
        </w:rPr>
        <w:t xml:space="preserve"> М.А. Обработка деталей на металлорежущих станках различного типа и вида ОИЦ «Академия», 2018, 368 стр.</w:t>
      </w:r>
      <w:r>
        <w:rPr>
          <w:rFonts w:ascii="Times New Roman" w:hAnsi="Times New Roman"/>
          <w:color w:val="000000"/>
          <w:sz w:val="24"/>
          <w:szCs w:val="24"/>
        </w:rPr>
        <w:br/>
        <w:t>3. Выполнение работ по профессии "Токарь". Пособие по учебной практике ОИЦ «Акад</w:t>
      </w:r>
      <w:r>
        <w:rPr>
          <w:rFonts w:ascii="Times New Roman" w:hAnsi="Times New Roman"/>
          <w:color w:val="000000"/>
          <w:sz w:val="24"/>
          <w:szCs w:val="24"/>
        </w:rPr>
        <w:t>е</w:t>
      </w:r>
      <w:r>
        <w:rPr>
          <w:rFonts w:ascii="Times New Roman" w:hAnsi="Times New Roman"/>
          <w:color w:val="000000"/>
          <w:sz w:val="24"/>
          <w:szCs w:val="24"/>
        </w:rPr>
        <w:t>мия», 2018, 176 стр.</w:t>
      </w:r>
      <w:r>
        <w:rPr>
          <w:rFonts w:ascii="Times New Roman" w:hAnsi="Times New Roman"/>
          <w:color w:val="000000"/>
          <w:sz w:val="24"/>
          <w:szCs w:val="24"/>
        </w:rPr>
        <w:br/>
      </w:r>
    </w:p>
    <w:p w:rsidR="00BE10B1" w:rsidRDefault="00BE10B1" w:rsidP="00BE10B1">
      <w:pPr>
        <w:spacing w:after="0" w:line="240" w:lineRule="auto"/>
        <w:ind w:firstLine="708"/>
        <w:rPr>
          <w:rFonts w:ascii="Times New Roman" w:hAnsi="Times New Roman"/>
          <w:color w:val="000000"/>
          <w:sz w:val="24"/>
          <w:szCs w:val="24"/>
        </w:rPr>
      </w:pPr>
      <w:r>
        <w:rPr>
          <w:rFonts w:ascii="Times New Roman" w:hAnsi="Times New Roman"/>
          <w:b/>
          <w:bCs/>
          <w:color w:val="000000"/>
          <w:sz w:val="24"/>
          <w:szCs w:val="24"/>
        </w:rPr>
        <w:t>3.2.2. Основные электронные издания</w:t>
      </w:r>
      <w:r>
        <w:rPr>
          <w:rFonts w:ascii="Times New Roman" w:hAnsi="Times New Roman"/>
          <w:b/>
          <w:bCs/>
          <w:color w:val="000000"/>
          <w:sz w:val="24"/>
          <w:szCs w:val="24"/>
        </w:rPr>
        <w:br/>
      </w:r>
      <w:r>
        <w:rPr>
          <w:rFonts w:ascii="Times New Roman" w:hAnsi="Times New Roman"/>
          <w:color w:val="000000"/>
          <w:sz w:val="24"/>
          <w:szCs w:val="24"/>
        </w:rPr>
        <w:t>1. Библиотека машиностроителя. URL: http://lib-bkm.ru/index/0-82 (дата обращения: 10.05.2021)</w:t>
      </w:r>
      <w:r>
        <w:rPr>
          <w:rFonts w:ascii="Times New Roman" w:hAnsi="Times New Roman"/>
          <w:color w:val="000000"/>
          <w:sz w:val="24"/>
          <w:szCs w:val="24"/>
        </w:rPr>
        <w:br/>
        <w:t>2. Станки, современные технологии и инструмент для металлообработки. URL: http://www.stankoinform.ru/ (дата обращения: 10.05.2021)</w:t>
      </w:r>
      <w:r>
        <w:rPr>
          <w:rFonts w:ascii="Times New Roman" w:hAnsi="Times New Roman"/>
          <w:color w:val="000000"/>
          <w:sz w:val="24"/>
          <w:szCs w:val="24"/>
        </w:rPr>
        <w:br/>
      </w:r>
    </w:p>
    <w:p w:rsidR="00BE10B1" w:rsidRDefault="00BE10B1" w:rsidP="00BE10B1">
      <w:pPr>
        <w:spacing w:after="0" w:line="240" w:lineRule="auto"/>
        <w:ind w:firstLine="448"/>
        <w:rPr>
          <w:rFonts w:ascii="Times New Roman" w:hAnsi="Times New Roman"/>
          <w:color w:val="000000"/>
          <w:sz w:val="24"/>
          <w:szCs w:val="24"/>
        </w:rPr>
      </w:pPr>
      <w:r>
        <w:rPr>
          <w:rFonts w:ascii="Times New Roman" w:hAnsi="Times New Roman"/>
          <w:b/>
          <w:bCs/>
          <w:color w:val="000000"/>
          <w:sz w:val="24"/>
          <w:szCs w:val="24"/>
        </w:rPr>
        <w:t xml:space="preserve">3.2.3. Дополнительные источники </w:t>
      </w:r>
      <w:r>
        <w:rPr>
          <w:rFonts w:ascii="Times New Roman" w:hAnsi="Times New Roman"/>
          <w:b/>
          <w:bCs/>
          <w:color w:val="000000"/>
          <w:sz w:val="24"/>
          <w:szCs w:val="24"/>
        </w:rPr>
        <w:br/>
      </w:r>
      <w:r>
        <w:rPr>
          <w:rFonts w:ascii="Times New Roman" w:hAnsi="Times New Roman"/>
          <w:color w:val="000000"/>
          <w:sz w:val="24"/>
          <w:szCs w:val="24"/>
        </w:rPr>
        <w:t xml:space="preserve">1. </w:t>
      </w:r>
      <w:proofErr w:type="spellStart"/>
      <w:r>
        <w:rPr>
          <w:rFonts w:ascii="Times New Roman" w:hAnsi="Times New Roman"/>
          <w:color w:val="000000"/>
          <w:sz w:val="24"/>
          <w:szCs w:val="24"/>
        </w:rPr>
        <w:t>Багдасарова</w:t>
      </w:r>
      <w:proofErr w:type="spellEnd"/>
      <w:r>
        <w:rPr>
          <w:rFonts w:ascii="Times New Roman" w:hAnsi="Times New Roman"/>
          <w:color w:val="000000"/>
          <w:sz w:val="24"/>
          <w:szCs w:val="24"/>
        </w:rPr>
        <w:t xml:space="preserve"> Т. А., Основы резания металлов: учебное пособие для </w:t>
      </w:r>
      <w:proofErr w:type="spellStart"/>
      <w:r>
        <w:rPr>
          <w:rFonts w:ascii="Times New Roman" w:hAnsi="Times New Roman"/>
          <w:color w:val="000000"/>
          <w:sz w:val="24"/>
          <w:szCs w:val="24"/>
        </w:rPr>
        <w:t>нач</w:t>
      </w:r>
      <w:proofErr w:type="spellEnd"/>
      <w:r>
        <w:rPr>
          <w:rFonts w:ascii="Times New Roman" w:hAnsi="Times New Roman"/>
          <w:color w:val="000000"/>
          <w:sz w:val="24"/>
          <w:szCs w:val="24"/>
        </w:rPr>
        <w:t>. проф. образования.  - М.: Издательский центр «Академия» , 2020 г.,  78 стр.</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Багдасарова</w:t>
      </w:r>
      <w:proofErr w:type="spellEnd"/>
      <w:r>
        <w:rPr>
          <w:rFonts w:ascii="Times New Roman" w:hAnsi="Times New Roman"/>
          <w:color w:val="000000"/>
          <w:sz w:val="24"/>
          <w:szCs w:val="24"/>
        </w:rPr>
        <w:t xml:space="preserve"> Т.А.  Технология токарных работ: рабочая тетрадь для </w:t>
      </w:r>
      <w:proofErr w:type="spellStart"/>
      <w:r>
        <w:rPr>
          <w:rFonts w:ascii="Times New Roman" w:hAnsi="Times New Roman"/>
          <w:color w:val="000000"/>
          <w:sz w:val="24"/>
          <w:szCs w:val="24"/>
        </w:rPr>
        <w:t>нач</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роф</w:t>
      </w:r>
      <w:proofErr w:type="spellEnd"/>
      <w:r>
        <w:rPr>
          <w:rFonts w:ascii="Times New Roman" w:hAnsi="Times New Roman"/>
          <w:color w:val="000000"/>
          <w:sz w:val="24"/>
          <w:szCs w:val="24"/>
        </w:rPr>
        <w:t>. образования. Издательский центр «Академия», 2020 г., 160 стр.</w:t>
      </w:r>
      <w:r>
        <w:rPr>
          <w:rFonts w:ascii="Times New Roman" w:hAnsi="Times New Roman"/>
          <w:color w:val="000000"/>
          <w:sz w:val="24"/>
          <w:szCs w:val="24"/>
        </w:rPr>
        <w:br/>
        <w:t xml:space="preserve">3. </w:t>
      </w:r>
      <w:proofErr w:type="spellStart"/>
      <w:r>
        <w:rPr>
          <w:rFonts w:ascii="Times New Roman" w:hAnsi="Times New Roman"/>
          <w:color w:val="000000"/>
          <w:sz w:val="24"/>
          <w:szCs w:val="24"/>
        </w:rPr>
        <w:t>Вереина</w:t>
      </w:r>
      <w:proofErr w:type="spellEnd"/>
      <w:r>
        <w:rPr>
          <w:rFonts w:ascii="Times New Roman" w:hAnsi="Times New Roman"/>
          <w:color w:val="000000"/>
          <w:sz w:val="24"/>
          <w:szCs w:val="24"/>
        </w:rPr>
        <w:t xml:space="preserve"> Л.И. Токарь высокой квалификации. Учебное пособие. Издательский центр  «Академия» , 2020 г.,  366 стр.</w:t>
      </w:r>
      <w:r>
        <w:rPr>
          <w:rFonts w:ascii="Times New Roman" w:hAnsi="Times New Roman"/>
          <w:color w:val="000000"/>
          <w:sz w:val="24"/>
          <w:szCs w:val="24"/>
        </w:rPr>
        <w:br/>
        <w:t xml:space="preserve">4. </w:t>
      </w:r>
      <w:proofErr w:type="spellStart"/>
      <w:r>
        <w:rPr>
          <w:rFonts w:ascii="Times New Roman" w:hAnsi="Times New Roman"/>
          <w:color w:val="000000"/>
          <w:sz w:val="24"/>
          <w:szCs w:val="24"/>
        </w:rPr>
        <w:t>Вереина</w:t>
      </w:r>
      <w:proofErr w:type="spellEnd"/>
      <w:r>
        <w:rPr>
          <w:rFonts w:ascii="Times New Roman" w:hAnsi="Times New Roman"/>
          <w:color w:val="000000"/>
          <w:sz w:val="24"/>
          <w:szCs w:val="24"/>
        </w:rPr>
        <w:t xml:space="preserve"> Л.И. Устройство металлорежущих станков: учебник для </w:t>
      </w:r>
      <w:proofErr w:type="spellStart"/>
      <w:r>
        <w:rPr>
          <w:rFonts w:ascii="Times New Roman" w:hAnsi="Times New Roman"/>
          <w:color w:val="000000"/>
          <w:sz w:val="24"/>
          <w:szCs w:val="24"/>
        </w:rPr>
        <w:t>нач</w:t>
      </w:r>
      <w:proofErr w:type="spellEnd"/>
      <w:r>
        <w:rPr>
          <w:rFonts w:ascii="Times New Roman" w:hAnsi="Times New Roman"/>
          <w:color w:val="000000"/>
          <w:sz w:val="24"/>
          <w:szCs w:val="24"/>
        </w:rPr>
        <w:t>. проф. образования</w:t>
      </w:r>
      <w:proofErr w:type="gramStart"/>
      <w:r>
        <w:rPr>
          <w:rFonts w:ascii="Times New Roman" w:hAnsi="Times New Roman"/>
          <w:color w:val="000000"/>
          <w:sz w:val="24"/>
          <w:szCs w:val="24"/>
        </w:rPr>
        <w:t xml:space="preserve">.. – </w:t>
      </w:r>
      <w:proofErr w:type="gramEnd"/>
      <w:r>
        <w:rPr>
          <w:rFonts w:ascii="Times New Roman" w:hAnsi="Times New Roman"/>
          <w:color w:val="000000"/>
          <w:sz w:val="24"/>
          <w:szCs w:val="24"/>
        </w:rPr>
        <w:t>М.: Издательский центр  «Академия» , 2020 г.,  432 стр.</w:t>
      </w:r>
    </w:p>
    <w:p w:rsidR="00BE10B1" w:rsidRDefault="00BE10B1" w:rsidP="00BE10B1">
      <w:pPr>
        <w:rPr>
          <w:rFonts w:ascii="Times New Roman" w:hAnsi="Times New Roman"/>
          <w:sz w:val="24"/>
          <w:szCs w:val="24"/>
          <w:lang w:eastAsia="en-US"/>
        </w:rPr>
      </w:pPr>
      <w:r>
        <w:rPr>
          <w:rFonts w:ascii="Times New Roman" w:hAnsi="Times New Roman"/>
          <w:sz w:val="24"/>
          <w:szCs w:val="24"/>
        </w:rPr>
        <w:br w:type="page"/>
      </w:r>
    </w:p>
    <w:p w:rsidR="00BE10B1" w:rsidRPr="00A059E5" w:rsidRDefault="00BE10B1" w:rsidP="00BE10B1">
      <w:pPr>
        <w:kinsoku w:val="0"/>
        <w:overflowPunct w:val="0"/>
        <w:spacing w:after="240" w:line="250" w:lineRule="auto"/>
        <w:ind w:left="108" w:right="108" w:firstLine="340"/>
        <w:jc w:val="center"/>
        <w:rPr>
          <w:rFonts w:ascii="Times New Roman" w:hAnsi="Times New Roman"/>
          <w:b/>
          <w:bCs/>
          <w:color w:val="231F20"/>
          <w:w w:val="105"/>
          <w:sz w:val="24"/>
          <w:szCs w:val="24"/>
        </w:rPr>
      </w:pPr>
      <w:r w:rsidRPr="00A059E5">
        <w:rPr>
          <w:rFonts w:ascii="Times New Roman" w:hAnsi="Times New Roman"/>
          <w:b/>
          <w:bCs/>
          <w:sz w:val="24"/>
          <w:szCs w:val="24"/>
        </w:rPr>
        <w:lastRenderedPageBreak/>
        <w:t>4. КОНТРОЛЬ И ОЦЕНКА РЕЗУЛЬТАТОВ ОСВОЕНИЯ ПРОФЕССИОНАЛ</w:t>
      </w:r>
      <w:r w:rsidRPr="00A059E5">
        <w:rPr>
          <w:rFonts w:ascii="Times New Roman" w:hAnsi="Times New Roman"/>
          <w:b/>
          <w:bCs/>
          <w:sz w:val="24"/>
          <w:szCs w:val="24"/>
        </w:rPr>
        <w:t>Ь</w:t>
      </w:r>
      <w:r w:rsidRPr="00A059E5">
        <w:rPr>
          <w:rFonts w:ascii="Times New Roman" w:hAnsi="Times New Roman"/>
          <w:b/>
          <w:bCs/>
          <w:sz w:val="24"/>
          <w:szCs w:val="24"/>
        </w:rPr>
        <w:t>НОГО МОДУЛЯ</w:t>
      </w:r>
    </w:p>
    <w:tbl>
      <w:tblPr>
        <w:tblW w:w="1003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0"/>
        <w:gridCol w:w="3666"/>
        <w:gridCol w:w="1720"/>
      </w:tblGrid>
      <w:tr w:rsidR="00BE10B1" w:rsidRPr="009C43A0" w:rsidTr="00A16245">
        <w:trPr>
          <w:trHeight w:val="1098"/>
        </w:trPr>
        <w:tc>
          <w:tcPr>
            <w:tcW w:w="4650" w:type="dxa"/>
          </w:tcPr>
          <w:p w:rsidR="00BE10B1" w:rsidRPr="009C43A0" w:rsidRDefault="00BE10B1" w:rsidP="00A16245">
            <w:pPr>
              <w:suppressAutoHyphens/>
              <w:spacing w:after="0"/>
              <w:jc w:val="center"/>
              <w:rPr>
                <w:rFonts w:ascii="Times New Roman" w:hAnsi="Times New Roman"/>
              </w:rPr>
            </w:pPr>
            <w:r w:rsidRPr="009C43A0">
              <w:rPr>
                <w:rFonts w:ascii="Times New Roman" w:hAnsi="Times New Roman"/>
              </w:rPr>
              <w:t>Код и наименование профессиональных и общих компетенций, формируемых в рамках модуля</w:t>
            </w:r>
          </w:p>
        </w:tc>
        <w:tc>
          <w:tcPr>
            <w:tcW w:w="3666" w:type="dxa"/>
          </w:tcPr>
          <w:p w:rsidR="00BE10B1" w:rsidRPr="009C43A0" w:rsidRDefault="00BE10B1" w:rsidP="00A16245">
            <w:pPr>
              <w:suppressAutoHyphens/>
              <w:spacing w:after="0"/>
              <w:jc w:val="center"/>
              <w:rPr>
                <w:rFonts w:ascii="Times New Roman" w:hAnsi="Times New Roman"/>
              </w:rPr>
            </w:pPr>
          </w:p>
          <w:p w:rsidR="00BE10B1" w:rsidRPr="009C43A0" w:rsidRDefault="00BE10B1" w:rsidP="00A16245">
            <w:pPr>
              <w:suppressAutoHyphens/>
              <w:spacing w:after="0"/>
              <w:jc w:val="center"/>
              <w:rPr>
                <w:rFonts w:ascii="Times New Roman" w:hAnsi="Times New Roman"/>
              </w:rPr>
            </w:pPr>
            <w:r w:rsidRPr="009C43A0">
              <w:rPr>
                <w:rFonts w:ascii="Times New Roman" w:hAnsi="Times New Roman"/>
              </w:rPr>
              <w:t>Критерии оценки</w:t>
            </w:r>
          </w:p>
        </w:tc>
        <w:tc>
          <w:tcPr>
            <w:tcW w:w="1720" w:type="dxa"/>
          </w:tcPr>
          <w:p w:rsidR="00BE10B1" w:rsidRPr="009C43A0" w:rsidRDefault="00BE10B1" w:rsidP="00A16245">
            <w:pPr>
              <w:suppressAutoHyphens/>
              <w:spacing w:after="0"/>
              <w:jc w:val="center"/>
              <w:rPr>
                <w:rFonts w:ascii="Times New Roman" w:hAnsi="Times New Roman"/>
              </w:rPr>
            </w:pPr>
          </w:p>
          <w:p w:rsidR="00BE10B1" w:rsidRPr="009C43A0" w:rsidRDefault="00BE10B1" w:rsidP="00A16245">
            <w:pPr>
              <w:suppressAutoHyphens/>
              <w:spacing w:after="0"/>
              <w:jc w:val="center"/>
              <w:rPr>
                <w:rFonts w:ascii="Times New Roman" w:hAnsi="Times New Roman"/>
              </w:rPr>
            </w:pPr>
            <w:r w:rsidRPr="009C43A0">
              <w:rPr>
                <w:rFonts w:ascii="Times New Roman" w:hAnsi="Times New Roman"/>
              </w:rPr>
              <w:t>Методы оценки</w:t>
            </w:r>
          </w:p>
        </w:tc>
      </w:tr>
      <w:tr w:rsidR="00BE10B1" w:rsidRPr="009C43A0" w:rsidTr="00A16245">
        <w:trPr>
          <w:trHeight w:val="698"/>
        </w:trPr>
        <w:tc>
          <w:tcPr>
            <w:tcW w:w="4650" w:type="dxa"/>
          </w:tcPr>
          <w:p w:rsidR="00BE10B1" w:rsidRPr="009C43A0" w:rsidRDefault="00BE10B1" w:rsidP="00A16245">
            <w:pPr>
              <w:spacing w:after="0"/>
              <w:jc w:val="both"/>
              <w:rPr>
                <w:rFonts w:ascii="Times New Roman" w:hAnsi="Times New Roman"/>
              </w:rPr>
            </w:pPr>
            <w:r w:rsidRPr="009C43A0">
              <w:rPr>
                <w:rFonts w:ascii="Times New Roman" w:hAnsi="Times New Roman"/>
              </w:rPr>
              <w:t>ПК 3.1</w:t>
            </w:r>
            <w:proofErr w:type="gramStart"/>
            <w:r w:rsidRPr="009C43A0">
              <w:rPr>
                <w:rFonts w:ascii="Times New Roman" w:hAnsi="Times New Roman"/>
              </w:rPr>
              <w:t xml:space="preserve"> О</w:t>
            </w:r>
            <w:proofErr w:type="gramEnd"/>
            <w:r w:rsidRPr="009C43A0">
              <w:rPr>
                <w:rFonts w:ascii="Times New Roman" w:hAnsi="Times New Roman"/>
              </w:rPr>
              <w:t>существлять подготовку и обслуж</w:t>
            </w:r>
            <w:r w:rsidRPr="009C43A0">
              <w:rPr>
                <w:rFonts w:ascii="Times New Roman" w:hAnsi="Times New Roman"/>
              </w:rPr>
              <w:t>и</w:t>
            </w:r>
            <w:r w:rsidRPr="009C43A0">
              <w:rPr>
                <w:rFonts w:ascii="Times New Roman" w:hAnsi="Times New Roman"/>
              </w:rPr>
              <w:t>вание рабочего места для работы на токарно-расточных станках</w:t>
            </w:r>
          </w:p>
          <w:p w:rsidR="00BE10B1" w:rsidRPr="009C43A0" w:rsidRDefault="00BE10B1" w:rsidP="00A16245">
            <w:pPr>
              <w:spacing w:after="0"/>
              <w:jc w:val="both"/>
              <w:rPr>
                <w:rFonts w:ascii="Times New Roman" w:hAnsi="Times New Roman"/>
              </w:rPr>
            </w:pPr>
            <w:r w:rsidRPr="009C43A0">
              <w:rPr>
                <w:rFonts w:ascii="Times New Roman" w:hAnsi="Times New Roman"/>
              </w:rPr>
              <w:t>ПК 3.2</w:t>
            </w:r>
            <w:proofErr w:type="gramStart"/>
            <w:r w:rsidRPr="009C43A0">
              <w:rPr>
                <w:rFonts w:ascii="Times New Roman" w:hAnsi="Times New Roman"/>
              </w:rPr>
              <w:t xml:space="preserve"> О</w:t>
            </w:r>
            <w:proofErr w:type="gramEnd"/>
            <w:r w:rsidRPr="009C43A0">
              <w:rPr>
                <w:rFonts w:ascii="Times New Roman" w:hAnsi="Times New Roman"/>
              </w:rPr>
              <w:t>существлять подготовку к использ</w:t>
            </w:r>
            <w:r w:rsidRPr="009C43A0">
              <w:rPr>
                <w:rFonts w:ascii="Times New Roman" w:hAnsi="Times New Roman"/>
              </w:rPr>
              <w:t>о</w:t>
            </w:r>
            <w:r w:rsidRPr="009C43A0">
              <w:rPr>
                <w:rFonts w:ascii="Times New Roman" w:hAnsi="Times New Roman"/>
              </w:rPr>
              <w:t>ванию инструмента и оснастки для работы на токарно-расточных станках в соответствии с полученным заданием</w:t>
            </w:r>
          </w:p>
          <w:p w:rsidR="00BE10B1" w:rsidRPr="009C43A0" w:rsidRDefault="00BE10B1" w:rsidP="00A16245">
            <w:pPr>
              <w:spacing w:after="0"/>
              <w:jc w:val="both"/>
              <w:rPr>
                <w:rFonts w:ascii="Times New Roman" w:hAnsi="Times New Roman"/>
              </w:rPr>
            </w:pPr>
            <w:r w:rsidRPr="009C43A0">
              <w:rPr>
                <w:rFonts w:ascii="Times New Roman" w:hAnsi="Times New Roman"/>
              </w:rPr>
              <w:t>ПК 3.3</w:t>
            </w:r>
            <w:proofErr w:type="gramStart"/>
            <w:r w:rsidRPr="009C43A0">
              <w:rPr>
                <w:rFonts w:ascii="Times New Roman" w:hAnsi="Times New Roman"/>
              </w:rPr>
              <w:t xml:space="preserve"> О</w:t>
            </w:r>
            <w:proofErr w:type="gramEnd"/>
            <w:r w:rsidRPr="009C43A0">
              <w:rPr>
                <w:rFonts w:ascii="Times New Roman" w:hAnsi="Times New Roman"/>
              </w:rPr>
              <w:t>пределять последовательность и о</w:t>
            </w:r>
            <w:r w:rsidRPr="009C43A0">
              <w:rPr>
                <w:rFonts w:ascii="Times New Roman" w:hAnsi="Times New Roman"/>
              </w:rPr>
              <w:t>п</w:t>
            </w:r>
            <w:r w:rsidRPr="009C43A0">
              <w:rPr>
                <w:rFonts w:ascii="Times New Roman" w:hAnsi="Times New Roman"/>
              </w:rPr>
              <w:t>тимальные режимы обработки различных и</w:t>
            </w:r>
            <w:r w:rsidRPr="009C43A0">
              <w:rPr>
                <w:rFonts w:ascii="Times New Roman" w:hAnsi="Times New Roman"/>
              </w:rPr>
              <w:t>з</w:t>
            </w:r>
            <w:r w:rsidRPr="009C43A0">
              <w:rPr>
                <w:rFonts w:ascii="Times New Roman" w:hAnsi="Times New Roman"/>
              </w:rPr>
              <w:t>делий на токарно-расточных станках в соо</w:t>
            </w:r>
            <w:r w:rsidRPr="009C43A0">
              <w:rPr>
                <w:rFonts w:ascii="Times New Roman" w:hAnsi="Times New Roman"/>
              </w:rPr>
              <w:t>т</w:t>
            </w:r>
            <w:r w:rsidRPr="009C43A0">
              <w:rPr>
                <w:rFonts w:ascii="Times New Roman" w:hAnsi="Times New Roman"/>
              </w:rPr>
              <w:t>ветствии с заданием</w:t>
            </w:r>
          </w:p>
          <w:p w:rsidR="00BE10B1" w:rsidRPr="009C43A0" w:rsidRDefault="00BE10B1" w:rsidP="00A16245">
            <w:pPr>
              <w:spacing w:after="0"/>
              <w:jc w:val="both"/>
              <w:rPr>
                <w:rFonts w:ascii="Times New Roman" w:hAnsi="Times New Roman"/>
              </w:rPr>
            </w:pPr>
            <w:r w:rsidRPr="009C43A0">
              <w:rPr>
                <w:rFonts w:ascii="Times New Roman" w:hAnsi="Times New Roman"/>
              </w:rPr>
              <w:t>ОК 1</w:t>
            </w:r>
            <w:proofErr w:type="gramStart"/>
            <w:r w:rsidRPr="009C43A0">
              <w:rPr>
                <w:rFonts w:ascii="Times New Roman" w:hAnsi="Times New Roman"/>
              </w:rPr>
              <w:t xml:space="preserve"> В</w:t>
            </w:r>
            <w:proofErr w:type="gramEnd"/>
            <w:r w:rsidRPr="009C43A0">
              <w:rPr>
                <w:rFonts w:ascii="Times New Roman" w:hAnsi="Times New Roman"/>
              </w:rPr>
              <w:t>ыбирать способы решения задач пр</w:t>
            </w:r>
            <w:r w:rsidRPr="009C43A0">
              <w:rPr>
                <w:rFonts w:ascii="Times New Roman" w:hAnsi="Times New Roman"/>
              </w:rPr>
              <w:t>о</w:t>
            </w:r>
            <w:r w:rsidRPr="009C43A0">
              <w:rPr>
                <w:rFonts w:ascii="Times New Roman" w:hAnsi="Times New Roman"/>
              </w:rPr>
              <w:t>фессиональной деятельности, применительно к различным контекстам</w:t>
            </w:r>
          </w:p>
          <w:p w:rsidR="00BE10B1" w:rsidRPr="009C43A0" w:rsidRDefault="00BE10B1" w:rsidP="00A16245">
            <w:pPr>
              <w:spacing w:after="0"/>
              <w:jc w:val="both"/>
              <w:rPr>
                <w:rFonts w:ascii="Times New Roman" w:hAnsi="Times New Roman"/>
              </w:rPr>
            </w:pPr>
            <w:r w:rsidRPr="009C43A0">
              <w:rPr>
                <w:rFonts w:ascii="Times New Roman" w:hAnsi="Times New Roman"/>
              </w:rPr>
              <w:t>ОК 2</w:t>
            </w:r>
            <w:proofErr w:type="gramStart"/>
            <w:r w:rsidRPr="009C43A0">
              <w:rPr>
                <w:rFonts w:ascii="Times New Roman" w:hAnsi="Times New Roman"/>
              </w:rPr>
              <w:t xml:space="preserve"> О</w:t>
            </w:r>
            <w:proofErr w:type="gramEnd"/>
            <w:r w:rsidRPr="009C43A0">
              <w:rPr>
                <w:rFonts w:ascii="Times New Roman" w:hAnsi="Times New Roman"/>
              </w:rPr>
              <w:t>существлять поиск, анализ и интерпр</w:t>
            </w:r>
            <w:r w:rsidRPr="009C43A0">
              <w:rPr>
                <w:rFonts w:ascii="Times New Roman" w:hAnsi="Times New Roman"/>
              </w:rPr>
              <w:t>е</w:t>
            </w:r>
            <w:r w:rsidRPr="009C43A0">
              <w:rPr>
                <w:rFonts w:ascii="Times New Roman" w:hAnsi="Times New Roman"/>
              </w:rPr>
              <w:t>тацию информации, необходимой для выпо</w:t>
            </w:r>
            <w:r w:rsidRPr="009C43A0">
              <w:rPr>
                <w:rFonts w:ascii="Times New Roman" w:hAnsi="Times New Roman"/>
              </w:rPr>
              <w:t>л</w:t>
            </w:r>
            <w:r w:rsidRPr="009C43A0">
              <w:rPr>
                <w:rFonts w:ascii="Times New Roman" w:hAnsi="Times New Roman"/>
              </w:rPr>
              <w:t>нения задач профессиональной деятельности</w:t>
            </w:r>
          </w:p>
          <w:p w:rsidR="00BE10B1" w:rsidRPr="009C43A0" w:rsidRDefault="00BE10B1" w:rsidP="00A16245">
            <w:pPr>
              <w:spacing w:after="0"/>
              <w:jc w:val="both"/>
              <w:rPr>
                <w:rFonts w:ascii="Times New Roman" w:hAnsi="Times New Roman"/>
              </w:rPr>
            </w:pPr>
            <w:r w:rsidRPr="009C43A0">
              <w:rPr>
                <w:rFonts w:ascii="Times New Roman" w:hAnsi="Times New Roman"/>
              </w:rPr>
              <w:t>ОК 4</w:t>
            </w:r>
            <w:proofErr w:type="gramStart"/>
            <w:r w:rsidRPr="009C43A0">
              <w:rPr>
                <w:rFonts w:ascii="Times New Roman" w:hAnsi="Times New Roman"/>
              </w:rPr>
              <w:t xml:space="preserve"> Р</w:t>
            </w:r>
            <w:proofErr w:type="gramEnd"/>
            <w:r w:rsidRPr="009C43A0">
              <w:rPr>
                <w:rFonts w:ascii="Times New Roman" w:hAnsi="Times New Roman"/>
              </w:rPr>
              <w:t>аботать в коллективе и команде, эффе</w:t>
            </w:r>
            <w:r w:rsidRPr="009C43A0">
              <w:rPr>
                <w:rFonts w:ascii="Times New Roman" w:hAnsi="Times New Roman"/>
              </w:rPr>
              <w:t>к</w:t>
            </w:r>
            <w:r w:rsidRPr="009C43A0">
              <w:rPr>
                <w:rFonts w:ascii="Times New Roman" w:hAnsi="Times New Roman"/>
              </w:rPr>
              <w:t>тивно взаимодействовать с коллегами, рук</w:t>
            </w:r>
            <w:r w:rsidRPr="009C43A0">
              <w:rPr>
                <w:rFonts w:ascii="Times New Roman" w:hAnsi="Times New Roman"/>
              </w:rPr>
              <w:t>о</w:t>
            </w:r>
            <w:r w:rsidRPr="009C43A0">
              <w:rPr>
                <w:rFonts w:ascii="Times New Roman" w:hAnsi="Times New Roman"/>
              </w:rPr>
              <w:t>водством, клиентами</w:t>
            </w:r>
          </w:p>
          <w:p w:rsidR="00BE10B1" w:rsidRPr="009C43A0" w:rsidRDefault="00BE10B1" w:rsidP="00A16245">
            <w:pPr>
              <w:spacing w:after="0"/>
              <w:jc w:val="both"/>
              <w:rPr>
                <w:rFonts w:ascii="Times New Roman" w:hAnsi="Times New Roman"/>
              </w:rPr>
            </w:pPr>
            <w:r w:rsidRPr="009C43A0">
              <w:rPr>
                <w:rFonts w:ascii="Times New Roman" w:hAnsi="Times New Roman"/>
              </w:rPr>
              <w:t>ОК 9</w:t>
            </w:r>
            <w:proofErr w:type="gramStart"/>
            <w:r w:rsidRPr="009C43A0">
              <w:rPr>
                <w:rFonts w:ascii="Times New Roman" w:hAnsi="Times New Roman"/>
              </w:rPr>
              <w:t xml:space="preserve"> И</w:t>
            </w:r>
            <w:proofErr w:type="gramEnd"/>
            <w:r w:rsidRPr="009C43A0">
              <w:rPr>
                <w:rFonts w:ascii="Times New Roman" w:hAnsi="Times New Roman"/>
              </w:rPr>
              <w:t>спользовать информационные технол</w:t>
            </w:r>
            <w:r w:rsidRPr="009C43A0">
              <w:rPr>
                <w:rFonts w:ascii="Times New Roman" w:hAnsi="Times New Roman"/>
              </w:rPr>
              <w:t>о</w:t>
            </w:r>
            <w:r w:rsidRPr="009C43A0">
              <w:rPr>
                <w:rFonts w:ascii="Times New Roman" w:hAnsi="Times New Roman"/>
              </w:rPr>
              <w:t>гии в профессиональной деятельности</w:t>
            </w:r>
          </w:p>
          <w:p w:rsidR="00BE10B1" w:rsidRPr="009C43A0" w:rsidRDefault="00BE10B1" w:rsidP="00A16245">
            <w:pPr>
              <w:suppressAutoHyphens/>
              <w:spacing w:after="0"/>
              <w:jc w:val="both"/>
              <w:rPr>
                <w:rFonts w:ascii="Times New Roman" w:hAnsi="Times New Roman"/>
              </w:rPr>
            </w:pPr>
            <w:r w:rsidRPr="009C43A0">
              <w:rPr>
                <w:rFonts w:ascii="Times New Roman" w:hAnsi="Times New Roman"/>
              </w:rPr>
              <w:t>ОК 10</w:t>
            </w:r>
            <w:proofErr w:type="gramStart"/>
            <w:r w:rsidRPr="009C43A0">
              <w:rPr>
                <w:rFonts w:ascii="Times New Roman" w:hAnsi="Times New Roman"/>
              </w:rPr>
              <w:t xml:space="preserve"> П</w:t>
            </w:r>
            <w:proofErr w:type="gramEnd"/>
            <w:r w:rsidRPr="009C43A0">
              <w:rPr>
                <w:rFonts w:ascii="Times New Roman" w:hAnsi="Times New Roman"/>
              </w:rPr>
              <w:t>ользоваться профессиональной документацией на государственном и иностранном языке</w:t>
            </w:r>
          </w:p>
        </w:tc>
        <w:tc>
          <w:tcPr>
            <w:tcW w:w="3666" w:type="dxa"/>
          </w:tcPr>
          <w:p w:rsidR="00BE10B1" w:rsidRPr="009C43A0" w:rsidRDefault="00BE10B1" w:rsidP="00A16245">
            <w:pPr>
              <w:spacing w:after="0"/>
              <w:ind w:firstLine="317"/>
              <w:jc w:val="both"/>
              <w:rPr>
                <w:rFonts w:ascii="Times New Roman" w:hAnsi="Times New Roman"/>
                <w:bCs/>
              </w:rPr>
            </w:pPr>
            <w:r w:rsidRPr="009C43A0">
              <w:rPr>
                <w:rFonts w:ascii="Times New Roman" w:hAnsi="Times New Roman"/>
                <w:bCs/>
              </w:rPr>
              <w:t>организация рабочего места в соответствии с нормативными д</w:t>
            </w:r>
            <w:r w:rsidRPr="009C43A0">
              <w:rPr>
                <w:rFonts w:ascii="Times New Roman" w:hAnsi="Times New Roman"/>
                <w:bCs/>
              </w:rPr>
              <w:t>о</w:t>
            </w:r>
            <w:r w:rsidRPr="009C43A0">
              <w:rPr>
                <w:rFonts w:ascii="Times New Roman" w:hAnsi="Times New Roman"/>
                <w:bCs/>
              </w:rPr>
              <w:t>кументами;</w:t>
            </w:r>
          </w:p>
          <w:p w:rsidR="00BE10B1" w:rsidRPr="009C43A0" w:rsidRDefault="00BE10B1" w:rsidP="00A16245">
            <w:pPr>
              <w:spacing w:after="0"/>
              <w:ind w:firstLine="317"/>
              <w:jc w:val="both"/>
              <w:rPr>
                <w:rFonts w:ascii="Times New Roman" w:hAnsi="Times New Roman"/>
              </w:rPr>
            </w:pPr>
            <w:r w:rsidRPr="009C43A0">
              <w:rPr>
                <w:rFonts w:ascii="Times New Roman" w:hAnsi="Times New Roman"/>
                <w:bCs/>
              </w:rPr>
              <w:t>соблюдение правил безопасн</w:t>
            </w:r>
            <w:r w:rsidRPr="009C43A0">
              <w:rPr>
                <w:rFonts w:ascii="Times New Roman" w:hAnsi="Times New Roman"/>
                <w:bCs/>
              </w:rPr>
              <w:t>о</w:t>
            </w:r>
            <w:r w:rsidRPr="009C43A0">
              <w:rPr>
                <w:rFonts w:ascii="Times New Roman" w:hAnsi="Times New Roman"/>
                <w:bCs/>
              </w:rPr>
              <w:t>сти труда;</w:t>
            </w:r>
          </w:p>
          <w:p w:rsidR="00BE10B1" w:rsidRPr="009C43A0" w:rsidRDefault="00BE10B1" w:rsidP="00A16245">
            <w:pPr>
              <w:spacing w:after="0"/>
              <w:ind w:firstLine="317"/>
              <w:jc w:val="both"/>
              <w:rPr>
                <w:rFonts w:ascii="Times New Roman" w:hAnsi="Times New Roman"/>
              </w:rPr>
            </w:pPr>
            <w:r w:rsidRPr="009C43A0">
              <w:rPr>
                <w:rFonts w:ascii="Times New Roman" w:hAnsi="Times New Roman"/>
                <w:bCs/>
              </w:rPr>
              <w:t>выбор и установка приспособл</w:t>
            </w:r>
            <w:r w:rsidRPr="009C43A0">
              <w:rPr>
                <w:rFonts w:ascii="Times New Roman" w:hAnsi="Times New Roman"/>
                <w:bCs/>
              </w:rPr>
              <w:t>е</w:t>
            </w:r>
            <w:r w:rsidRPr="009C43A0">
              <w:rPr>
                <w:rFonts w:ascii="Times New Roman" w:hAnsi="Times New Roman"/>
                <w:bCs/>
              </w:rPr>
              <w:t>ний, режущего, мерительного и вспомогательного инструмента при настройке станков на обработку д</w:t>
            </w:r>
            <w:r w:rsidRPr="009C43A0">
              <w:rPr>
                <w:rFonts w:ascii="Times New Roman" w:hAnsi="Times New Roman"/>
                <w:bCs/>
              </w:rPr>
              <w:t>е</w:t>
            </w:r>
            <w:r w:rsidRPr="009C43A0">
              <w:rPr>
                <w:rFonts w:ascii="Times New Roman" w:hAnsi="Times New Roman"/>
                <w:bCs/>
              </w:rPr>
              <w:t>талей в соответствии с паспортом станка и технологическим проце</w:t>
            </w:r>
            <w:r w:rsidRPr="009C43A0">
              <w:rPr>
                <w:rFonts w:ascii="Times New Roman" w:hAnsi="Times New Roman"/>
                <w:bCs/>
              </w:rPr>
              <w:t>с</w:t>
            </w:r>
            <w:r w:rsidRPr="009C43A0">
              <w:rPr>
                <w:rFonts w:ascii="Times New Roman" w:hAnsi="Times New Roman"/>
                <w:bCs/>
              </w:rPr>
              <w:t>сом;</w:t>
            </w:r>
          </w:p>
          <w:p w:rsidR="00BE10B1" w:rsidRPr="009C43A0" w:rsidRDefault="00BE10B1" w:rsidP="00A16245">
            <w:pPr>
              <w:spacing w:after="0"/>
              <w:ind w:firstLine="317"/>
              <w:jc w:val="both"/>
              <w:rPr>
                <w:rFonts w:ascii="Times New Roman" w:hAnsi="Times New Roman"/>
              </w:rPr>
            </w:pPr>
            <w:r w:rsidRPr="009C43A0">
              <w:rPr>
                <w:rFonts w:ascii="Times New Roman" w:hAnsi="Times New Roman"/>
              </w:rPr>
              <w:t>настройка станка на заданные диаметральные размеры и размеры по длине в соответствии с чертежом детали;</w:t>
            </w:r>
          </w:p>
          <w:p w:rsidR="00BE10B1" w:rsidRPr="009C43A0" w:rsidRDefault="00BE10B1" w:rsidP="00A16245">
            <w:pPr>
              <w:spacing w:after="0"/>
              <w:ind w:firstLine="317"/>
              <w:jc w:val="both"/>
              <w:rPr>
                <w:rFonts w:ascii="Times New Roman" w:hAnsi="Times New Roman"/>
              </w:rPr>
            </w:pPr>
            <w:proofErr w:type="spellStart"/>
            <w:r w:rsidRPr="009C43A0">
              <w:rPr>
                <w:rFonts w:ascii="Times New Roman" w:hAnsi="Times New Roman"/>
              </w:rPr>
              <w:t>подналадка</w:t>
            </w:r>
            <w:proofErr w:type="spellEnd"/>
            <w:r w:rsidRPr="009C43A0">
              <w:rPr>
                <w:rFonts w:ascii="Times New Roman" w:hAnsi="Times New Roman"/>
              </w:rPr>
              <w:t xml:space="preserve"> отдельных простых и средней сложности узлов и мех</w:t>
            </w:r>
            <w:r w:rsidRPr="009C43A0">
              <w:rPr>
                <w:rFonts w:ascii="Times New Roman" w:hAnsi="Times New Roman"/>
              </w:rPr>
              <w:t>а</w:t>
            </w:r>
            <w:r w:rsidRPr="009C43A0">
              <w:rPr>
                <w:rFonts w:ascii="Times New Roman" w:hAnsi="Times New Roman"/>
              </w:rPr>
              <w:t>низмов в процессе работы в соо</w:t>
            </w:r>
            <w:r w:rsidRPr="009C43A0">
              <w:rPr>
                <w:rFonts w:ascii="Times New Roman" w:hAnsi="Times New Roman"/>
              </w:rPr>
              <w:t>т</w:t>
            </w:r>
            <w:r w:rsidRPr="009C43A0">
              <w:rPr>
                <w:rFonts w:ascii="Times New Roman" w:hAnsi="Times New Roman"/>
              </w:rPr>
              <w:t>ветствии с выходными данными;</w:t>
            </w:r>
          </w:p>
          <w:p w:rsidR="00BE10B1" w:rsidRPr="009C43A0" w:rsidRDefault="00BE10B1" w:rsidP="00A16245">
            <w:pPr>
              <w:spacing w:after="0"/>
              <w:ind w:firstLine="317"/>
              <w:jc w:val="both"/>
              <w:rPr>
                <w:rFonts w:ascii="Times New Roman" w:hAnsi="Times New Roman"/>
                <w:bCs/>
              </w:rPr>
            </w:pPr>
            <w:r w:rsidRPr="009C43A0">
              <w:rPr>
                <w:rFonts w:ascii="Times New Roman" w:hAnsi="Times New Roman"/>
              </w:rPr>
              <w:t>настройка коробки скоростей и коробки подач согласно технолог</w:t>
            </w:r>
            <w:r w:rsidRPr="009C43A0">
              <w:rPr>
                <w:rFonts w:ascii="Times New Roman" w:hAnsi="Times New Roman"/>
              </w:rPr>
              <w:t>и</w:t>
            </w:r>
            <w:r w:rsidRPr="009C43A0">
              <w:rPr>
                <w:rFonts w:ascii="Times New Roman" w:hAnsi="Times New Roman"/>
              </w:rPr>
              <w:t>ческому процессу</w:t>
            </w:r>
          </w:p>
          <w:p w:rsidR="00BE10B1" w:rsidRPr="009C43A0" w:rsidRDefault="00BE10B1" w:rsidP="00A16245">
            <w:pPr>
              <w:spacing w:after="0"/>
              <w:ind w:firstLine="317"/>
              <w:jc w:val="both"/>
              <w:rPr>
                <w:rFonts w:ascii="Times New Roman" w:hAnsi="Times New Roman"/>
              </w:rPr>
            </w:pPr>
          </w:p>
        </w:tc>
        <w:tc>
          <w:tcPr>
            <w:tcW w:w="1720" w:type="dxa"/>
          </w:tcPr>
          <w:p w:rsidR="00BE10B1" w:rsidRPr="009C43A0" w:rsidRDefault="00BE10B1" w:rsidP="00A16245">
            <w:pPr>
              <w:spacing w:after="0"/>
              <w:jc w:val="both"/>
              <w:rPr>
                <w:rFonts w:ascii="Times New Roman" w:hAnsi="Times New Roman"/>
              </w:rPr>
            </w:pPr>
            <w:r w:rsidRPr="009C43A0">
              <w:rPr>
                <w:rFonts w:ascii="Times New Roman" w:hAnsi="Times New Roman"/>
              </w:rPr>
              <w:t>Экспертное наблюдение выполнения практических работ</w:t>
            </w:r>
          </w:p>
          <w:p w:rsidR="00BE10B1" w:rsidRPr="009C43A0" w:rsidRDefault="00BE10B1" w:rsidP="00A16245">
            <w:pPr>
              <w:spacing w:after="0"/>
              <w:jc w:val="both"/>
              <w:rPr>
                <w:rFonts w:ascii="Times New Roman" w:hAnsi="Times New Roman"/>
                <w:bCs/>
              </w:rPr>
            </w:pPr>
            <w:r w:rsidRPr="009C43A0">
              <w:rPr>
                <w:rFonts w:ascii="Times New Roman" w:hAnsi="Times New Roman"/>
                <w:bCs/>
              </w:rPr>
              <w:t>Защита отчётов по практич</w:t>
            </w:r>
            <w:r w:rsidRPr="009C43A0">
              <w:rPr>
                <w:rFonts w:ascii="Times New Roman" w:hAnsi="Times New Roman"/>
                <w:bCs/>
              </w:rPr>
              <w:t>е</w:t>
            </w:r>
            <w:r w:rsidRPr="009C43A0">
              <w:rPr>
                <w:rFonts w:ascii="Times New Roman" w:hAnsi="Times New Roman"/>
                <w:bCs/>
              </w:rPr>
              <w:t>ским занятиям</w:t>
            </w:r>
          </w:p>
          <w:p w:rsidR="00BE10B1" w:rsidRPr="009C43A0" w:rsidRDefault="00BE10B1" w:rsidP="00A16245">
            <w:pPr>
              <w:spacing w:after="0"/>
              <w:jc w:val="both"/>
              <w:rPr>
                <w:rFonts w:ascii="Times New Roman" w:hAnsi="Times New Roman"/>
                <w:bCs/>
                <w:shd w:val="clear" w:color="auto" w:fill="FFFFFF"/>
              </w:rPr>
            </w:pPr>
            <w:r w:rsidRPr="009C43A0">
              <w:rPr>
                <w:rFonts w:ascii="Times New Roman" w:hAnsi="Times New Roman"/>
                <w:bCs/>
              </w:rPr>
              <w:t xml:space="preserve"> Выполнение </w:t>
            </w:r>
            <w:r w:rsidRPr="009C43A0">
              <w:rPr>
                <w:rFonts w:ascii="Times New Roman" w:hAnsi="Times New Roman"/>
                <w:bCs/>
                <w:shd w:val="clear" w:color="auto" w:fill="FFFFFF"/>
              </w:rPr>
              <w:t>тестовых зад</w:t>
            </w:r>
            <w:r w:rsidRPr="009C43A0">
              <w:rPr>
                <w:rFonts w:ascii="Times New Roman" w:hAnsi="Times New Roman"/>
                <w:bCs/>
                <w:shd w:val="clear" w:color="auto" w:fill="FFFFFF"/>
              </w:rPr>
              <w:t>а</w:t>
            </w:r>
            <w:r w:rsidRPr="009C43A0">
              <w:rPr>
                <w:rFonts w:ascii="Times New Roman" w:hAnsi="Times New Roman"/>
                <w:bCs/>
                <w:shd w:val="clear" w:color="auto" w:fill="FFFFFF"/>
              </w:rPr>
              <w:t>ний</w:t>
            </w:r>
          </w:p>
          <w:p w:rsidR="00BE10B1" w:rsidRPr="009C43A0" w:rsidRDefault="00BE10B1" w:rsidP="00A16245">
            <w:pPr>
              <w:spacing w:after="0"/>
              <w:jc w:val="both"/>
              <w:rPr>
                <w:rFonts w:ascii="Times New Roman" w:hAnsi="Times New Roman"/>
              </w:rPr>
            </w:pPr>
          </w:p>
        </w:tc>
      </w:tr>
      <w:tr w:rsidR="00BE10B1" w:rsidRPr="009C43A0" w:rsidTr="00A16245">
        <w:tc>
          <w:tcPr>
            <w:tcW w:w="4650" w:type="dxa"/>
          </w:tcPr>
          <w:p w:rsidR="00BE10B1" w:rsidRPr="009C43A0" w:rsidRDefault="00BE10B1" w:rsidP="00A16245">
            <w:pPr>
              <w:spacing w:after="0"/>
              <w:jc w:val="both"/>
              <w:rPr>
                <w:rFonts w:ascii="Times New Roman" w:hAnsi="Times New Roman"/>
              </w:rPr>
            </w:pPr>
            <w:r w:rsidRPr="009C43A0">
              <w:rPr>
                <w:rFonts w:ascii="Times New Roman" w:hAnsi="Times New Roman"/>
              </w:rPr>
              <w:t>ПК3.4, Вести технологический процесс обр</w:t>
            </w:r>
            <w:r w:rsidRPr="009C43A0">
              <w:rPr>
                <w:rFonts w:ascii="Times New Roman" w:hAnsi="Times New Roman"/>
              </w:rPr>
              <w:t>а</w:t>
            </w:r>
            <w:r w:rsidRPr="009C43A0">
              <w:rPr>
                <w:rFonts w:ascii="Times New Roman" w:hAnsi="Times New Roman"/>
              </w:rPr>
              <w:t>ботки деталей на токарно-</w:t>
            </w:r>
            <w:r w:rsidRPr="009C43A0">
              <w:rPr>
                <w:rFonts w:ascii="Times New Roman" w:hAnsi="Times New Roman"/>
              </w:rPr>
              <w:softHyphen/>
              <w:t>расточных станках с соблюдением требований к качеству, в соо</w:t>
            </w:r>
            <w:r w:rsidRPr="009C43A0">
              <w:rPr>
                <w:rFonts w:ascii="Times New Roman" w:hAnsi="Times New Roman"/>
              </w:rPr>
              <w:t>т</w:t>
            </w:r>
            <w:r w:rsidRPr="009C43A0">
              <w:rPr>
                <w:rFonts w:ascii="Times New Roman" w:hAnsi="Times New Roman"/>
              </w:rPr>
              <w:t>ветствии с заданием и с технической докуме</w:t>
            </w:r>
            <w:r w:rsidRPr="009C43A0">
              <w:rPr>
                <w:rFonts w:ascii="Times New Roman" w:hAnsi="Times New Roman"/>
              </w:rPr>
              <w:t>н</w:t>
            </w:r>
            <w:r w:rsidRPr="009C43A0">
              <w:rPr>
                <w:rFonts w:ascii="Times New Roman" w:hAnsi="Times New Roman"/>
              </w:rPr>
              <w:t>тацией</w:t>
            </w:r>
          </w:p>
          <w:p w:rsidR="00BE10B1" w:rsidRPr="009C43A0" w:rsidRDefault="00BE10B1" w:rsidP="00A16245">
            <w:pPr>
              <w:spacing w:after="0"/>
              <w:jc w:val="both"/>
              <w:rPr>
                <w:rFonts w:ascii="Times New Roman" w:hAnsi="Times New Roman"/>
              </w:rPr>
            </w:pPr>
            <w:r w:rsidRPr="009C43A0">
              <w:rPr>
                <w:rFonts w:ascii="Times New Roman" w:hAnsi="Times New Roman"/>
              </w:rPr>
              <w:t>ОК 2</w:t>
            </w:r>
            <w:proofErr w:type="gramStart"/>
            <w:r w:rsidRPr="009C43A0">
              <w:rPr>
                <w:rFonts w:ascii="Times New Roman" w:hAnsi="Times New Roman"/>
              </w:rPr>
              <w:t xml:space="preserve"> О</w:t>
            </w:r>
            <w:proofErr w:type="gramEnd"/>
            <w:r w:rsidRPr="009C43A0">
              <w:rPr>
                <w:rFonts w:ascii="Times New Roman" w:hAnsi="Times New Roman"/>
              </w:rPr>
              <w:t>существлять поиск, анализ и интерпр</w:t>
            </w:r>
            <w:r w:rsidRPr="009C43A0">
              <w:rPr>
                <w:rFonts w:ascii="Times New Roman" w:hAnsi="Times New Roman"/>
              </w:rPr>
              <w:t>е</w:t>
            </w:r>
            <w:r w:rsidRPr="009C43A0">
              <w:rPr>
                <w:rFonts w:ascii="Times New Roman" w:hAnsi="Times New Roman"/>
              </w:rPr>
              <w:t>тацию информации, необходимой для выпо</w:t>
            </w:r>
            <w:r w:rsidRPr="009C43A0">
              <w:rPr>
                <w:rFonts w:ascii="Times New Roman" w:hAnsi="Times New Roman"/>
              </w:rPr>
              <w:t>л</w:t>
            </w:r>
            <w:r w:rsidRPr="009C43A0">
              <w:rPr>
                <w:rFonts w:ascii="Times New Roman" w:hAnsi="Times New Roman"/>
              </w:rPr>
              <w:t>нения задач профессиональной деятельности</w:t>
            </w:r>
          </w:p>
        </w:tc>
        <w:tc>
          <w:tcPr>
            <w:tcW w:w="3666" w:type="dxa"/>
          </w:tcPr>
          <w:p w:rsidR="00BE10B1" w:rsidRPr="009C43A0" w:rsidRDefault="00BE10B1" w:rsidP="00A16245">
            <w:pPr>
              <w:spacing w:after="0"/>
              <w:ind w:firstLine="317"/>
              <w:jc w:val="both"/>
              <w:rPr>
                <w:rFonts w:ascii="Times New Roman" w:hAnsi="Times New Roman"/>
                <w:bCs/>
              </w:rPr>
            </w:pPr>
            <w:r w:rsidRPr="009C43A0">
              <w:rPr>
                <w:rFonts w:ascii="Times New Roman" w:hAnsi="Times New Roman"/>
                <w:bCs/>
              </w:rPr>
              <w:t>организация рабочего места в соответствии с нормативными д</w:t>
            </w:r>
            <w:r w:rsidRPr="009C43A0">
              <w:rPr>
                <w:rFonts w:ascii="Times New Roman" w:hAnsi="Times New Roman"/>
                <w:bCs/>
              </w:rPr>
              <w:t>о</w:t>
            </w:r>
            <w:r w:rsidRPr="009C43A0">
              <w:rPr>
                <w:rFonts w:ascii="Times New Roman" w:hAnsi="Times New Roman"/>
                <w:bCs/>
              </w:rPr>
              <w:t>кументами; заточка режущих инс</w:t>
            </w:r>
            <w:r w:rsidRPr="009C43A0">
              <w:rPr>
                <w:rFonts w:ascii="Times New Roman" w:hAnsi="Times New Roman"/>
                <w:bCs/>
              </w:rPr>
              <w:t>т</w:t>
            </w:r>
            <w:r w:rsidRPr="009C43A0">
              <w:rPr>
                <w:rFonts w:ascii="Times New Roman" w:hAnsi="Times New Roman"/>
                <w:bCs/>
              </w:rPr>
              <w:t>рументов в соответствии с технол</w:t>
            </w:r>
            <w:r w:rsidRPr="009C43A0">
              <w:rPr>
                <w:rFonts w:ascii="Times New Roman" w:hAnsi="Times New Roman"/>
                <w:bCs/>
              </w:rPr>
              <w:t>о</w:t>
            </w:r>
            <w:r w:rsidRPr="009C43A0">
              <w:rPr>
                <w:rFonts w:ascii="Times New Roman" w:hAnsi="Times New Roman"/>
                <w:bCs/>
              </w:rPr>
              <w:t>гической картой;</w:t>
            </w:r>
          </w:p>
          <w:p w:rsidR="00BE10B1" w:rsidRPr="009C43A0" w:rsidRDefault="00BE10B1" w:rsidP="00A16245">
            <w:pPr>
              <w:spacing w:after="0"/>
              <w:ind w:firstLine="317"/>
              <w:jc w:val="both"/>
              <w:rPr>
                <w:rFonts w:ascii="Times New Roman" w:hAnsi="Times New Roman"/>
              </w:rPr>
            </w:pPr>
            <w:r w:rsidRPr="009C43A0">
              <w:rPr>
                <w:rStyle w:val="211pt"/>
              </w:rPr>
              <w:t>осуществление технологическ</w:t>
            </w:r>
            <w:r w:rsidRPr="009C43A0">
              <w:rPr>
                <w:rStyle w:val="211pt"/>
              </w:rPr>
              <w:t>о</w:t>
            </w:r>
            <w:r w:rsidRPr="009C43A0">
              <w:rPr>
                <w:rStyle w:val="211pt"/>
              </w:rPr>
              <w:t xml:space="preserve">го процесса </w:t>
            </w:r>
            <w:proofErr w:type="spellStart"/>
            <w:r w:rsidRPr="009C43A0">
              <w:rPr>
                <w:rStyle w:val="211pt"/>
              </w:rPr>
              <w:t>обработкие</w:t>
            </w:r>
            <w:proofErr w:type="spellEnd"/>
            <w:r w:rsidRPr="009C43A0">
              <w:rPr>
                <w:rStyle w:val="211pt"/>
              </w:rPr>
              <w:t xml:space="preserve"> детали на токарно-расточных станках с с</w:t>
            </w:r>
            <w:r w:rsidRPr="009C43A0">
              <w:rPr>
                <w:rStyle w:val="211pt"/>
              </w:rPr>
              <w:t>о</w:t>
            </w:r>
            <w:r w:rsidRPr="009C43A0">
              <w:rPr>
                <w:rStyle w:val="211pt"/>
              </w:rPr>
              <w:t>блюдением требований к качеству в соответствии технической докуме</w:t>
            </w:r>
            <w:r w:rsidRPr="009C43A0">
              <w:rPr>
                <w:rStyle w:val="211pt"/>
              </w:rPr>
              <w:t>н</w:t>
            </w:r>
            <w:r w:rsidRPr="009C43A0">
              <w:rPr>
                <w:rStyle w:val="211pt"/>
              </w:rPr>
              <w:t>тацией</w:t>
            </w:r>
          </w:p>
        </w:tc>
        <w:tc>
          <w:tcPr>
            <w:tcW w:w="1720" w:type="dxa"/>
          </w:tcPr>
          <w:p w:rsidR="00BE10B1" w:rsidRPr="009C43A0" w:rsidRDefault="00BE10B1" w:rsidP="00A16245">
            <w:pPr>
              <w:spacing w:after="0"/>
              <w:jc w:val="both"/>
              <w:rPr>
                <w:rFonts w:ascii="Times New Roman" w:hAnsi="Times New Roman"/>
              </w:rPr>
            </w:pPr>
            <w:r w:rsidRPr="009C43A0">
              <w:rPr>
                <w:rFonts w:ascii="Times New Roman" w:hAnsi="Times New Roman"/>
              </w:rPr>
              <w:t>Экспертное наблюдение выполнения практических работ</w:t>
            </w:r>
          </w:p>
          <w:p w:rsidR="00BE10B1" w:rsidRPr="009C43A0" w:rsidRDefault="00BE10B1" w:rsidP="00A16245">
            <w:pPr>
              <w:spacing w:after="0"/>
              <w:jc w:val="both"/>
              <w:rPr>
                <w:rFonts w:ascii="Times New Roman" w:hAnsi="Times New Roman"/>
                <w:bCs/>
              </w:rPr>
            </w:pPr>
            <w:r w:rsidRPr="009C43A0">
              <w:rPr>
                <w:rFonts w:ascii="Times New Roman" w:hAnsi="Times New Roman"/>
                <w:bCs/>
              </w:rPr>
              <w:t>Защита отчётов по практич</w:t>
            </w:r>
            <w:r w:rsidRPr="009C43A0">
              <w:rPr>
                <w:rFonts w:ascii="Times New Roman" w:hAnsi="Times New Roman"/>
                <w:bCs/>
              </w:rPr>
              <w:t>е</w:t>
            </w:r>
            <w:r w:rsidRPr="009C43A0">
              <w:rPr>
                <w:rFonts w:ascii="Times New Roman" w:hAnsi="Times New Roman"/>
                <w:bCs/>
              </w:rPr>
              <w:t>ским занятиям</w:t>
            </w:r>
          </w:p>
          <w:p w:rsidR="00BE10B1" w:rsidRPr="009C43A0" w:rsidRDefault="00BE10B1" w:rsidP="00A16245">
            <w:pPr>
              <w:spacing w:after="0"/>
              <w:jc w:val="both"/>
              <w:rPr>
                <w:rFonts w:ascii="Times New Roman" w:hAnsi="Times New Roman"/>
              </w:rPr>
            </w:pPr>
            <w:r w:rsidRPr="009C43A0">
              <w:rPr>
                <w:rFonts w:ascii="Times New Roman" w:hAnsi="Times New Roman"/>
                <w:bCs/>
              </w:rPr>
              <w:t xml:space="preserve"> Выполнение </w:t>
            </w:r>
            <w:r w:rsidRPr="009C43A0">
              <w:rPr>
                <w:rFonts w:ascii="Times New Roman" w:hAnsi="Times New Roman"/>
                <w:bCs/>
                <w:shd w:val="clear" w:color="auto" w:fill="FFFFFF"/>
              </w:rPr>
              <w:t>тестовых зад</w:t>
            </w:r>
            <w:r w:rsidRPr="009C43A0">
              <w:rPr>
                <w:rFonts w:ascii="Times New Roman" w:hAnsi="Times New Roman"/>
                <w:bCs/>
                <w:shd w:val="clear" w:color="auto" w:fill="FFFFFF"/>
              </w:rPr>
              <w:t>а</w:t>
            </w:r>
            <w:r w:rsidRPr="009C43A0">
              <w:rPr>
                <w:rFonts w:ascii="Times New Roman" w:hAnsi="Times New Roman"/>
                <w:bCs/>
                <w:shd w:val="clear" w:color="auto" w:fill="FFFFFF"/>
              </w:rPr>
              <w:t>ний</w:t>
            </w:r>
          </w:p>
        </w:tc>
      </w:tr>
    </w:tbl>
    <w:p w:rsidR="00BE10B1" w:rsidRDefault="00BE10B1" w:rsidP="00BE10B1">
      <w:pPr>
        <w:spacing w:after="0" w:line="240" w:lineRule="auto"/>
        <w:jc w:val="right"/>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r>
        <w:rPr>
          <w:rFonts w:ascii="Times New Roman" w:hAnsi="Times New Roman"/>
          <w:b/>
          <w:i/>
          <w:sz w:val="24"/>
          <w:szCs w:val="24"/>
        </w:rPr>
        <w:br w:type="page"/>
      </w:r>
    </w:p>
    <w:p w:rsidR="00BE10B1" w:rsidRPr="009C43A0" w:rsidRDefault="00BE10B1" w:rsidP="00BE10B1">
      <w:pPr>
        <w:spacing w:after="0" w:line="240" w:lineRule="auto"/>
        <w:jc w:val="right"/>
        <w:rPr>
          <w:rFonts w:ascii="Times New Roman" w:hAnsi="Times New Roman"/>
          <w:b/>
          <w:i/>
          <w:sz w:val="24"/>
          <w:szCs w:val="24"/>
        </w:rPr>
      </w:pPr>
      <w:r w:rsidRPr="009C43A0">
        <w:rPr>
          <w:rFonts w:ascii="Times New Roman" w:hAnsi="Times New Roman"/>
          <w:b/>
          <w:i/>
          <w:sz w:val="24"/>
          <w:szCs w:val="24"/>
        </w:rPr>
        <w:lastRenderedPageBreak/>
        <w:t xml:space="preserve">Приложение   </w:t>
      </w:r>
      <w:r>
        <w:rPr>
          <w:rFonts w:ascii="Times New Roman" w:hAnsi="Times New Roman"/>
          <w:b/>
          <w:i/>
          <w:sz w:val="24"/>
          <w:szCs w:val="24"/>
        </w:rPr>
        <w:t>1</w:t>
      </w:r>
      <w:r w:rsidRPr="009C43A0">
        <w:rPr>
          <w:rFonts w:ascii="Times New Roman" w:hAnsi="Times New Roman"/>
          <w:b/>
          <w:i/>
          <w:sz w:val="24"/>
          <w:szCs w:val="24"/>
        </w:rPr>
        <w:t>.4</w:t>
      </w:r>
    </w:p>
    <w:p w:rsidR="00BE10B1" w:rsidRPr="009C43A0" w:rsidRDefault="00BE10B1" w:rsidP="00BE10B1">
      <w:pPr>
        <w:spacing w:after="0" w:line="240" w:lineRule="auto"/>
        <w:jc w:val="right"/>
        <w:rPr>
          <w:rFonts w:ascii="Times New Roman" w:hAnsi="Times New Roman"/>
          <w:i/>
          <w:u w:val="single"/>
        </w:rPr>
      </w:pPr>
      <w:r w:rsidRPr="009C43A0">
        <w:rPr>
          <w:rFonts w:ascii="Times New Roman" w:hAnsi="Times New Roman"/>
          <w:b/>
          <w:i/>
        </w:rPr>
        <w:t xml:space="preserve">к ПООП по профессии </w:t>
      </w:r>
      <w:r w:rsidRPr="009C43A0">
        <w:rPr>
          <w:rFonts w:ascii="Times New Roman" w:hAnsi="Times New Roman"/>
          <w:i/>
          <w:u w:val="single"/>
        </w:rPr>
        <w:t>15.01.33 Токарь на станках</w:t>
      </w:r>
    </w:p>
    <w:p w:rsidR="00BE10B1" w:rsidRPr="009C43A0" w:rsidRDefault="00BE10B1" w:rsidP="00BE10B1">
      <w:pPr>
        <w:spacing w:after="0" w:line="240" w:lineRule="auto"/>
        <w:jc w:val="right"/>
        <w:rPr>
          <w:rFonts w:ascii="Times New Roman" w:hAnsi="Times New Roman"/>
        </w:rPr>
      </w:pPr>
      <w:r w:rsidRPr="009C43A0">
        <w:rPr>
          <w:rFonts w:ascii="Times New Roman" w:hAnsi="Times New Roman"/>
          <w:i/>
          <w:u w:val="single"/>
        </w:rPr>
        <w:t xml:space="preserve"> с числовым программным управлением</w:t>
      </w:r>
    </w:p>
    <w:p w:rsidR="00BE10B1" w:rsidRPr="009C43A0" w:rsidRDefault="00BE10B1" w:rsidP="00BE10B1">
      <w:pPr>
        <w:jc w:val="both"/>
        <w:rPr>
          <w:rFonts w:ascii="Times New Roman" w:hAnsi="Times New Roman"/>
        </w:rPr>
      </w:pPr>
    </w:p>
    <w:p w:rsidR="00BE10B1" w:rsidRPr="009C43A0" w:rsidRDefault="00BE10B1" w:rsidP="00BE10B1">
      <w:pPr>
        <w:jc w:val="both"/>
        <w:rPr>
          <w:rFonts w:ascii="Times New Roman" w:hAnsi="Times New Roman"/>
        </w:rPr>
      </w:pPr>
    </w:p>
    <w:p w:rsidR="00BE10B1" w:rsidRPr="009C43A0" w:rsidRDefault="00BE10B1" w:rsidP="00BE10B1">
      <w:pPr>
        <w:jc w:val="both"/>
        <w:rPr>
          <w:rFonts w:ascii="Times New Roman" w:hAnsi="Times New Roman"/>
        </w:rPr>
      </w:pPr>
    </w:p>
    <w:p w:rsidR="00BE10B1" w:rsidRPr="009C43A0" w:rsidRDefault="00BE10B1" w:rsidP="00BE10B1">
      <w:pPr>
        <w:jc w:val="both"/>
        <w:rPr>
          <w:rFonts w:ascii="Times New Roman" w:hAnsi="Times New Roman"/>
        </w:rPr>
      </w:pPr>
    </w:p>
    <w:p w:rsidR="00BE10B1" w:rsidRPr="009C43A0" w:rsidRDefault="00BE10B1" w:rsidP="00BE10B1">
      <w:pPr>
        <w:jc w:val="both"/>
        <w:rPr>
          <w:rFonts w:ascii="Times New Roman" w:hAnsi="Times New Roman"/>
        </w:rPr>
      </w:pPr>
    </w:p>
    <w:p w:rsidR="00BE10B1" w:rsidRPr="009C43A0" w:rsidRDefault="00BE10B1" w:rsidP="00BE10B1">
      <w:pPr>
        <w:jc w:val="both"/>
        <w:rPr>
          <w:rFonts w:ascii="Times New Roman" w:hAnsi="Times New Roman"/>
        </w:rPr>
      </w:pPr>
    </w:p>
    <w:p w:rsidR="00BE10B1" w:rsidRPr="009C43A0" w:rsidRDefault="00BE10B1" w:rsidP="00BE10B1">
      <w:pPr>
        <w:jc w:val="center"/>
        <w:outlineLvl w:val="0"/>
        <w:rPr>
          <w:rFonts w:ascii="Times New Roman" w:hAnsi="Times New Roman"/>
          <w:b/>
          <w:sz w:val="24"/>
          <w:szCs w:val="24"/>
        </w:rPr>
      </w:pPr>
      <w:r w:rsidRPr="009C43A0">
        <w:rPr>
          <w:rFonts w:ascii="Times New Roman" w:hAnsi="Times New Roman"/>
          <w:b/>
          <w:sz w:val="24"/>
          <w:szCs w:val="24"/>
        </w:rPr>
        <w:t>ПРИМЕРНАЯ РАБОЧАЯ ПРОГРАММА ПРОФЕССИОНАЛЬНОГО МОДУЛЯ</w:t>
      </w:r>
    </w:p>
    <w:p w:rsidR="00BE10B1" w:rsidRPr="009C43A0" w:rsidRDefault="00BE10B1" w:rsidP="00BE10B1">
      <w:pPr>
        <w:jc w:val="center"/>
        <w:rPr>
          <w:rFonts w:ascii="Times New Roman" w:hAnsi="Times New Roman"/>
          <w:b/>
          <w:i/>
          <w:sz w:val="24"/>
          <w:szCs w:val="24"/>
          <w:u w:val="single"/>
        </w:rPr>
      </w:pPr>
    </w:p>
    <w:p w:rsidR="00BE10B1" w:rsidRPr="009C43A0" w:rsidRDefault="00BE10B1" w:rsidP="00BE10B1">
      <w:pPr>
        <w:shd w:val="clear" w:color="auto" w:fill="FFFFFF"/>
        <w:spacing w:after="0"/>
        <w:ind w:firstLine="142"/>
        <w:jc w:val="center"/>
        <w:rPr>
          <w:rFonts w:ascii="Times New Roman" w:hAnsi="Times New Roman"/>
        </w:rPr>
      </w:pPr>
      <w:r w:rsidRPr="009C43A0">
        <w:rPr>
          <w:rFonts w:ascii="Times New Roman" w:hAnsi="Times New Roman"/>
          <w:b/>
          <w:bCs/>
          <w:sz w:val="24"/>
          <w:szCs w:val="24"/>
          <w:u w:val="single"/>
        </w:rPr>
        <w:t xml:space="preserve">«ПМ.04 </w:t>
      </w:r>
      <w:r w:rsidRPr="009C43A0">
        <w:rPr>
          <w:rFonts w:ascii="Times New Roman" w:hAnsi="Times New Roman"/>
          <w:b/>
          <w:sz w:val="24"/>
          <w:szCs w:val="24"/>
          <w:u w:val="single"/>
        </w:rPr>
        <w:t>ИЗГОТОВЛЕНИЕ ИЗДЕЛИЙ НА ТОКАРНО-РЕВОЛЬВЕРНЫХ СТАНКАХ ПО СТАДИЯМ ТЕХНОЛОГИЧЕСКОГО ПРОЦЕССА В СООТВЕТСТВИИ С ТРЕБ</w:t>
      </w:r>
      <w:r w:rsidRPr="009C43A0">
        <w:rPr>
          <w:rFonts w:ascii="Times New Roman" w:hAnsi="Times New Roman"/>
          <w:b/>
          <w:sz w:val="24"/>
          <w:szCs w:val="24"/>
          <w:u w:val="single"/>
        </w:rPr>
        <w:t>О</w:t>
      </w:r>
      <w:r w:rsidRPr="009C43A0">
        <w:rPr>
          <w:rFonts w:ascii="Times New Roman" w:hAnsi="Times New Roman"/>
          <w:b/>
          <w:sz w:val="24"/>
          <w:szCs w:val="24"/>
          <w:u w:val="single"/>
        </w:rPr>
        <w:t>ВАНИЯМИ ОХРАНЫ ТРУДА И ЭКОЛОГИЧЕСКОЙ БЕЗОПАСНОСТИ»</w:t>
      </w:r>
    </w:p>
    <w:p w:rsidR="00BE10B1" w:rsidRPr="009C43A0" w:rsidRDefault="00BE10B1" w:rsidP="00BE10B1">
      <w:pPr>
        <w:jc w:val="center"/>
        <w:rPr>
          <w:rFonts w:ascii="Times New Roman" w:hAnsi="Times New Roman"/>
          <w:b/>
          <w:i/>
          <w:u w:val="single"/>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jc w:val="center"/>
        <w:rPr>
          <w:rFonts w:ascii="Times New Roman" w:hAnsi="Times New Roman"/>
          <w:b/>
          <w:bCs/>
          <w:i/>
          <w:sz w:val="24"/>
          <w:szCs w:val="24"/>
        </w:rPr>
      </w:pPr>
    </w:p>
    <w:p w:rsidR="00BE10B1" w:rsidRPr="009C43A0" w:rsidRDefault="00BE10B1" w:rsidP="00BE10B1">
      <w:pPr>
        <w:spacing w:after="0" w:line="240" w:lineRule="auto"/>
        <w:jc w:val="center"/>
        <w:rPr>
          <w:rFonts w:ascii="Times New Roman" w:hAnsi="Times New Roman"/>
          <w:b/>
          <w:bCs/>
          <w:i/>
          <w:sz w:val="24"/>
          <w:szCs w:val="24"/>
        </w:rPr>
      </w:pPr>
    </w:p>
    <w:p w:rsidR="00BE10B1" w:rsidRPr="009C43A0" w:rsidRDefault="00BE10B1" w:rsidP="00BE10B1">
      <w:pPr>
        <w:spacing w:after="0" w:line="240" w:lineRule="auto"/>
        <w:jc w:val="center"/>
        <w:rPr>
          <w:rFonts w:ascii="Times New Roman" w:hAnsi="Times New Roman"/>
          <w:b/>
          <w:bCs/>
          <w:i/>
          <w:sz w:val="24"/>
          <w:szCs w:val="24"/>
        </w:rPr>
      </w:pPr>
    </w:p>
    <w:p w:rsidR="00BE10B1" w:rsidRPr="009C43A0" w:rsidRDefault="00BE10B1" w:rsidP="00BE10B1">
      <w:pPr>
        <w:spacing w:after="0" w:line="240" w:lineRule="auto"/>
        <w:jc w:val="center"/>
        <w:rPr>
          <w:rFonts w:ascii="Times New Roman" w:hAnsi="Times New Roman"/>
          <w:b/>
          <w:bCs/>
          <w:i/>
          <w:sz w:val="24"/>
          <w:szCs w:val="24"/>
        </w:rPr>
      </w:pPr>
    </w:p>
    <w:p w:rsidR="00BE10B1" w:rsidRPr="009C43A0" w:rsidRDefault="00BE10B1" w:rsidP="00BE10B1">
      <w:pPr>
        <w:spacing w:after="0" w:line="240" w:lineRule="auto"/>
        <w:jc w:val="center"/>
        <w:rPr>
          <w:rFonts w:ascii="Times New Roman" w:hAnsi="Times New Roman"/>
          <w:b/>
          <w:bCs/>
          <w:i/>
          <w:sz w:val="24"/>
          <w:szCs w:val="24"/>
        </w:rPr>
      </w:pPr>
    </w:p>
    <w:p w:rsidR="00BE10B1" w:rsidRPr="009C43A0" w:rsidRDefault="00BE10B1" w:rsidP="00BE10B1">
      <w:pPr>
        <w:spacing w:after="0" w:line="240" w:lineRule="auto"/>
        <w:jc w:val="center"/>
        <w:rPr>
          <w:rFonts w:ascii="Times New Roman" w:hAnsi="Times New Roman"/>
          <w:b/>
          <w:bCs/>
          <w:i/>
          <w:sz w:val="24"/>
          <w:szCs w:val="24"/>
        </w:rPr>
      </w:pPr>
    </w:p>
    <w:p w:rsidR="00BE10B1" w:rsidRPr="009C43A0" w:rsidRDefault="00BE10B1" w:rsidP="00BE10B1">
      <w:pPr>
        <w:spacing w:after="0" w:line="240" w:lineRule="auto"/>
        <w:jc w:val="center"/>
        <w:rPr>
          <w:rFonts w:ascii="Times New Roman" w:hAnsi="Times New Roman"/>
          <w:b/>
          <w:bCs/>
          <w:i/>
          <w:sz w:val="24"/>
          <w:szCs w:val="24"/>
        </w:rPr>
      </w:pPr>
      <w:r w:rsidRPr="009C43A0">
        <w:rPr>
          <w:rFonts w:ascii="Times New Roman" w:hAnsi="Times New Roman"/>
          <w:b/>
          <w:bCs/>
          <w:i/>
          <w:sz w:val="24"/>
          <w:szCs w:val="24"/>
        </w:rPr>
        <w:t>20</w:t>
      </w:r>
      <w:r>
        <w:rPr>
          <w:rFonts w:ascii="Times New Roman" w:hAnsi="Times New Roman"/>
          <w:b/>
          <w:bCs/>
          <w:i/>
          <w:sz w:val="24"/>
          <w:szCs w:val="24"/>
        </w:rPr>
        <w:t>21</w:t>
      </w:r>
      <w:r w:rsidRPr="009C43A0">
        <w:rPr>
          <w:rFonts w:ascii="Times New Roman" w:hAnsi="Times New Roman"/>
          <w:b/>
          <w:bCs/>
          <w:i/>
          <w:sz w:val="24"/>
          <w:szCs w:val="24"/>
        </w:rPr>
        <w:t xml:space="preserve"> г.</w:t>
      </w:r>
    </w:p>
    <w:p w:rsidR="00BE10B1" w:rsidRPr="009C43A0" w:rsidRDefault="00BE10B1" w:rsidP="00BE10B1">
      <w:pP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sectPr w:rsidR="00BE10B1" w:rsidRPr="009C43A0" w:rsidSect="00DC23D6">
          <w:pgSz w:w="11907" w:h="16840"/>
          <w:pgMar w:top="1134" w:right="851" w:bottom="992" w:left="1418" w:header="709" w:footer="709" w:gutter="0"/>
          <w:cols w:space="720"/>
        </w:sectPr>
      </w:pPr>
    </w:p>
    <w:p w:rsidR="00BE10B1" w:rsidRPr="004A3003" w:rsidRDefault="00BE10B1" w:rsidP="00BE10B1">
      <w:pPr>
        <w:kinsoku w:val="0"/>
        <w:overflowPunct w:val="0"/>
        <w:spacing w:line="200" w:lineRule="exact"/>
        <w:jc w:val="center"/>
        <w:rPr>
          <w:rFonts w:ascii="Times New Roman" w:hAnsi="Times New Roman"/>
          <w:b/>
          <w:bCs/>
        </w:rPr>
      </w:pPr>
      <w:r w:rsidRPr="004A3003">
        <w:rPr>
          <w:rFonts w:ascii="Times New Roman" w:hAnsi="Times New Roman"/>
          <w:b/>
          <w:bCs/>
        </w:rPr>
        <w:lastRenderedPageBreak/>
        <w:t>СОДЕРЖАНИЕ</w:t>
      </w:r>
    </w:p>
    <w:p w:rsidR="00BE10B1" w:rsidRDefault="00BE10B1" w:rsidP="00BE10B1">
      <w:pPr>
        <w:kinsoku w:val="0"/>
        <w:overflowPunct w:val="0"/>
        <w:spacing w:line="200" w:lineRule="exact"/>
        <w:rPr>
          <w:rFonts w:ascii="Times New Roman" w:hAnsi="Times New Roman"/>
        </w:rPr>
      </w:pPr>
    </w:p>
    <w:tbl>
      <w:tblPr>
        <w:tblW w:w="9807" w:type="dxa"/>
        <w:tblLook w:val="01E0"/>
      </w:tblPr>
      <w:tblGrid>
        <w:gridCol w:w="9807"/>
      </w:tblGrid>
      <w:tr w:rsidR="00BE10B1" w:rsidRPr="004A3003" w:rsidTr="00A16245">
        <w:trPr>
          <w:trHeight w:val="394"/>
        </w:trPr>
        <w:tc>
          <w:tcPr>
            <w:tcW w:w="9007" w:type="dxa"/>
            <w:hideMark/>
          </w:tcPr>
          <w:p w:rsidR="00BE10B1" w:rsidRPr="004A3003" w:rsidRDefault="00BE10B1" w:rsidP="00A16245">
            <w:pPr>
              <w:rPr>
                <w:rFonts w:ascii="Times New Roman" w:hAnsi="Times New Roman"/>
                <w:b/>
                <w:sz w:val="24"/>
                <w:szCs w:val="24"/>
                <w:lang w:eastAsia="en-US"/>
              </w:rPr>
            </w:pPr>
            <w:r w:rsidRPr="004A3003">
              <w:rPr>
                <w:rFonts w:ascii="Times New Roman" w:hAnsi="Times New Roman"/>
                <w:b/>
                <w:sz w:val="24"/>
                <w:szCs w:val="24"/>
                <w:lang w:eastAsia="en-US"/>
              </w:rPr>
              <w:t>1. ОБЩАЯ ХАРАКТЕРИСТИКА ПРИМЕРНОЙ РАБОЧЕЙ ПРОГРАММЫ</w:t>
            </w:r>
            <w:r w:rsidRPr="006F710D">
              <w:rPr>
                <w:rFonts w:ascii="Times New Roman" w:hAnsi="Times New Roman"/>
                <w:b/>
                <w:sz w:val="24"/>
                <w:szCs w:val="24"/>
                <w:lang w:eastAsia="en-US"/>
              </w:rPr>
              <w:t xml:space="preserve"> </w:t>
            </w:r>
            <w:r w:rsidRPr="004A3003">
              <w:rPr>
                <w:rFonts w:ascii="Times New Roman" w:hAnsi="Times New Roman"/>
                <w:b/>
                <w:sz w:val="24"/>
                <w:szCs w:val="24"/>
                <w:lang w:eastAsia="en-US"/>
              </w:rPr>
              <w:t>ПРОФЕ</w:t>
            </w:r>
            <w:r w:rsidRPr="004A3003">
              <w:rPr>
                <w:rFonts w:ascii="Times New Roman" w:hAnsi="Times New Roman"/>
                <w:b/>
                <w:sz w:val="24"/>
                <w:szCs w:val="24"/>
                <w:lang w:eastAsia="en-US"/>
              </w:rPr>
              <w:t>С</w:t>
            </w:r>
            <w:r w:rsidRPr="004A3003">
              <w:rPr>
                <w:rFonts w:ascii="Times New Roman" w:hAnsi="Times New Roman"/>
                <w:b/>
                <w:sz w:val="24"/>
                <w:szCs w:val="24"/>
                <w:lang w:eastAsia="en-US"/>
              </w:rPr>
              <w:t>СИОНАЛЬНОГО МОДУЛЯ</w:t>
            </w:r>
          </w:p>
        </w:tc>
      </w:tr>
      <w:tr w:rsidR="00BE10B1" w:rsidRPr="004A3003" w:rsidTr="00A16245">
        <w:trPr>
          <w:trHeight w:val="720"/>
        </w:trPr>
        <w:tc>
          <w:tcPr>
            <w:tcW w:w="9007" w:type="dxa"/>
            <w:hideMark/>
          </w:tcPr>
          <w:p w:rsidR="00BE10B1" w:rsidRPr="004A3003" w:rsidRDefault="00BE10B1" w:rsidP="00A16245">
            <w:pPr>
              <w:rPr>
                <w:rFonts w:ascii="Times New Roman" w:hAnsi="Times New Roman"/>
                <w:b/>
                <w:sz w:val="24"/>
                <w:szCs w:val="24"/>
                <w:lang w:eastAsia="en-US"/>
              </w:rPr>
            </w:pPr>
            <w:r w:rsidRPr="004A3003">
              <w:rPr>
                <w:rFonts w:ascii="Times New Roman" w:hAnsi="Times New Roman"/>
                <w:b/>
                <w:sz w:val="24"/>
                <w:szCs w:val="24"/>
                <w:lang w:eastAsia="en-US"/>
              </w:rPr>
              <w:t>2. СТРУКТУРА И СОДЕРЖАНИЕ ПРОФЕССИОНАЛЬНОГО МОДУЛЯ</w:t>
            </w:r>
          </w:p>
          <w:p w:rsidR="00BE10B1" w:rsidRPr="004A3003" w:rsidRDefault="00BE10B1" w:rsidP="00A16245">
            <w:pPr>
              <w:rPr>
                <w:rFonts w:ascii="Times New Roman" w:hAnsi="Times New Roman"/>
                <w:b/>
                <w:bCs/>
                <w:sz w:val="24"/>
                <w:szCs w:val="24"/>
                <w:lang w:eastAsia="en-US"/>
              </w:rPr>
            </w:pPr>
            <w:r w:rsidRPr="004A3003">
              <w:rPr>
                <w:rFonts w:ascii="Times New Roman" w:hAnsi="Times New Roman"/>
                <w:b/>
                <w:bCs/>
                <w:sz w:val="24"/>
                <w:szCs w:val="24"/>
                <w:lang w:eastAsia="en-US"/>
              </w:rPr>
              <w:t xml:space="preserve">3. </w:t>
            </w:r>
            <w:r w:rsidRPr="000C57F7">
              <w:rPr>
                <w:rFonts w:ascii="Times New Roman" w:hAnsi="Times New Roman"/>
                <w:b/>
                <w:bCs/>
                <w:sz w:val="24"/>
                <w:szCs w:val="24"/>
                <w:lang w:eastAsia="en-US"/>
              </w:rPr>
              <w:t>УСЛОВИЯ РЕАЛИЗАЦИИ ПРОГРАММЫ ПРОФЕССИОНАЛЬНОГО МОДУЛЯ</w:t>
            </w:r>
          </w:p>
        </w:tc>
      </w:tr>
      <w:tr w:rsidR="00BE10B1" w:rsidRPr="004A3003" w:rsidTr="00A16245">
        <w:trPr>
          <w:trHeight w:val="692"/>
        </w:trPr>
        <w:tc>
          <w:tcPr>
            <w:tcW w:w="9007" w:type="dxa"/>
            <w:hideMark/>
          </w:tcPr>
          <w:p w:rsidR="00BE10B1" w:rsidRPr="004A3003" w:rsidRDefault="00BE10B1" w:rsidP="00A16245">
            <w:pPr>
              <w:rPr>
                <w:rFonts w:ascii="Times New Roman" w:hAnsi="Times New Roman"/>
                <w:b/>
                <w:bCs/>
                <w:sz w:val="24"/>
                <w:szCs w:val="24"/>
                <w:lang w:eastAsia="en-US"/>
              </w:rPr>
            </w:pPr>
            <w:r w:rsidRPr="004A3003">
              <w:rPr>
                <w:rFonts w:ascii="Times New Roman" w:hAnsi="Times New Roman"/>
                <w:b/>
                <w:sz w:val="24"/>
                <w:szCs w:val="24"/>
                <w:lang w:eastAsia="en-US"/>
              </w:rPr>
              <w:t xml:space="preserve">4. КОНТРОЛЬ И ОЦЕНКА РЕЗУЛЬТАТОВ ОСВОЕНИЯ ПРОФЕССИОНАЛЬНОГО МОДУЛЯ </w:t>
            </w:r>
          </w:p>
        </w:tc>
      </w:tr>
    </w:tbl>
    <w:p w:rsidR="00BE10B1" w:rsidRPr="009C43A0" w:rsidRDefault="00BE10B1" w:rsidP="00BE10B1">
      <w:pPr>
        <w:rPr>
          <w:rFonts w:ascii="Times New Roman" w:hAnsi="Times New Roman"/>
          <w:b/>
          <w:i/>
          <w:sz w:val="24"/>
          <w:szCs w:val="24"/>
        </w:rPr>
        <w:sectPr w:rsidR="00BE10B1" w:rsidRPr="009C43A0" w:rsidSect="00DC23D6">
          <w:pgSz w:w="11907" w:h="16840"/>
          <w:pgMar w:top="1134" w:right="851" w:bottom="992" w:left="1418" w:header="709" w:footer="709" w:gutter="0"/>
          <w:cols w:space="720"/>
        </w:sectPr>
      </w:pPr>
    </w:p>
    <w:p w:rsidR="00BE10B1" w:rsidRPr="009C43A0" w:rsidRDefault="00BE10B1" w:rsidP="00BE10B1">
      <w:pPr>
        <w:spacing w:after="0"/>
        <w:jc w:val="center"/>
        <w:rPr>
          <w:rFonts w:ascii="Times New Roman" w:hAnsi="Times New Roman"/>
          <w:b/>
          <w:sz w:val="24"/>
          <w:szCs w:val="24"/>
        </w:rPr>
      </w:pPr>
      <w:r w:rsidRPr="009C43A0">
        <w:rPr>
          <w:rFonts w:ascii="Times New Roman" w:hAnsi="Times New Roman"/>
          <w:b/>
          <w:sz w:val="24"/>
          <w:szCs w:val="24"/>
        </w:rPr>
        <w:lastRenderedPageBreak/>
        <w:t>1. ОБЩАЯ ХАРАКТЕРИСТИКА ПРИМЕРНОЙ РАБОЧЕЙ ПРОГРАММЫ</w:t>
      </w:r>
    </w:p>
    <w:p w:rsidR="00BE10B1" w:rsidRPr="009C43A0" w:rsidRDefault="00BE10B1" w:rsidP="00BE10B1">
      <w:pPr>
        <w:spacing w:after="0"/>
        <w:jc w:val="center"/>
        <w:rPr>
          <w:rFonts w:ascii="Times New Roman" w:hAnsi="Times New Roman"/>
          <w:b/>
          <w:sz w:val="24"/>
          <w:szCs w:val="24"/>
        </w:rPr>
      </w:pPr>
      <w:r w:rsidRPr="009C43A0">
        <w:rPr>
          <w:rFonts w:ascii="Times New Roman" w:hAnsi="Times New Roman"/>
          <w:b/>
          <w:sz w:val="24"/>
          <w:szCs w:val="24"/>
        </w:rPr>
        <w:t>ПРОФЕССИОНАЛЬНОГО МОДУЛЯ</w:t>
      </w:r>
    </w:p>
    <w:p w:rsidR="00BE10B1" w:rsidRPr="009C43A0" w:rsidRDefault="00BE10B1" w:rsidP="00BE10B1">
      <w:pPr>
        <w:spacing w:after="0"/>
        <w:jc w:val="center"/>
        <w:rPr>
          <w:rFonts w:ascii="Times New Roman" w:hAnsi="Times New Roman"/>
          <w:b/>
          <w:sz w:val="24"/>
          <w:szCs w:val="24"/>
          <w:u w:val="single"/>
        </w:rPr>
      </w:pPr>
      <w:r w:rsidRPr="009C43A0">
        <w:rPr>
          <w:rFonts w:ascii="Times New Roman" w:hAnsi="Times New Roman"/>
          <w:b/>
          <w:bCs/>
          <w:sz w:val="24"/>
          <w:szCs w:val="24"/>
          <w:u w:val="single"/>
        </w:rPr>
        <w:t>«ПМ.03 И</w:t>
      </w:r>
      <w:r w:rsidRPr="009C43A0">
        <w:rPr>
          <w:rFonts w:ascii="Times New Roman" w:hAnsi="Times New Roman"/>
          <w:b/>
          <w:sz w:val="24"/>
          <w:szCs w:val="24"/>
          <w:u w:val="single"/>
        </w:rPr>
        <w:t>ЗГОТОВЛЕНИЕ ИЗДЕЛИЙ НА ТОКАРНО-РЕВОЛЬВЕРНЫХ СТАНКАХ ПО СТАДИЯМ ТЕХНОЛОГИЧЕСКОГО ПРОЦЕССА В СООТВЕТСТВИИ С ТРЕБ</w:t>
      </w:r>
      <w:r w:rsidRPr="009C43A0">
        <w:rPr>
          <w:rFonts w:ascii="Times New Roman" w:hAnsi="Times New Roman"/>
          <w:b/>
          <w:sz w:val="24"/>
          <w:szCs w:val="24"/>
          <w:u w:val="single"/>
        </w:rPr>
        <w:t>О</w:t>
      </w:r>
      <w:r w:rsidRPr="009C43A0">
        <w:rPr>
          <w:rFonts w:ascii="Times New Roman" w:hAnsi="Times New Roman"/>
          <w:b/>
          <w:sz w:val="24"/>
          <w:szCs w:val="24"/>
          <w:u w:val="single"/>
        </w:rPr>
        <w:t>ВАНИЯМИ ОХРАНЫ ТРУДА И ЭКОЛОГИЧЕСКОЙ БЕЗОПАСНОСТИ»</w:t>
      </w:r>
    </w:p>
    <w:p w:rsidR="00BE10B1" w:rsidRPr="009C43A0" w:rsidRDefault="00BE10B1" w:rsidP="00BE10B1">
      <w:pPr>
        <w:suppressAutoHyphens/>
        <w:outlineLvl w:val="0"/>
        <w:rPr>
          <w:rFonts w:ascii="Times New Roman" w:hAnsi="Times New Roman"/>
          <w:b/>
          <w:i/>
          <w:sz w:val="24"/>
          <w:szCs w:val="24"/>
        </w:rPr>
      </w:pPr>
      <w:r w:rsidRPr="009C43A0">
        <w:rPr>
          <w:rFonts w:ascii="Times New Roman" w:hAnsi="Times New Roman"/>
          <w:b/>
          <w:i/>
          <w:sz w:val="24"/>
          <w:szCs w:val="24"/>
        </w:rPr>
        <w:t xml:space="preserve">1.1. Цель и планируемые результаты освоения профессионального модуля </w:t>
      </w:r>
    </w:p>
    <w:p w:rsidR="00BE10B1" w:rsidRPr="009C43A0" w:rsidRDefault="00BE10B1" w:rsidP="00BE10B1">
      <w:pPr>
        <w:suppressAutoHyphens/>
        <w:ind w:firstLine="708"/>
        <w:jc w:val="both"/>
        <w:rPr>
          <w:rFonts w:ascii="Times New Roman" w:hAnsi="Times New Roman"/>
          <w:sz w:val="24"/>
          <w:szCs w:val="24"/>
        </w:rPr>
      </w:pPr>
      <w:r w:rsidRPr="009C43A0">
        <w:rPr>
          <w:rFonts w:ascii="Times New Roman" w:hAnsi="Times New Roman"/>
          <w:sz w:val="24"/>
          <w:szCs w:val="24"/>
        </w:rPr>
        <w:t xml:space="preserve">В результате изучения профессионального модуля студент должен освоить основной вид деятельности </w:t>
      </w:r>
      <w:r w:rsidRPr="009C43A0">
        <w:rPr>
          <w:rStyle w:val="211pt"/>
          <w:sz w:val="24"/>
          <w:szCs w:val="24"/>
        </w:rPr>
        <w:t xml:space="preserve">изготовление изделий на токарно-револьверных станках по стадиям технологического процесса в соответствии с требованиями охраны труда и экологической </w:t>
      </w:r>
      <w:proofErr w:type="spellStart"/>
      <w:r w:rsidRPr="009C43A0">
        <w:rPr>
          <w:rStyle w:val="211pt"/>
          <w:sz w:val="24"/>
          <w:szCs w:val="24"/>
        </w:rPr>
        <w:t>безопасности</w:t>
      </w:r>
      <w:r w:rsidRPr="009C43A0">
        <w:rPr>
          <w:rFonts w:ascii="Times New Roman" w:hAnsi="Times New Roman"/>
          <w:sz w:val="24"/>
          <w:szCs w:val="24"/>
        </w:rPr>
        <w:t>и</w:t>
      </w:r>
      <w:proofErr w:type="spellEnd"/>
      <w:r w:rsidRPr="009C43A0">
        <w:rPr>
          <w:rFonts w:ascii="Times New Roman" w:hAnsi="Times New Roman"/>
          <w:sz w:val="24"/>
          <w:szCs w:val="24"/>
        </w:rPr>
        <w:t xml:space="preserve"> соответствующие ему общие компетенции и профессиональные компетенции:</w:t>
      </w:r>
    </w:p>
    <w:p w:rsidR="00BE10B1" w:rsidRPr="009C43A0" w:rsidRDefault="00BE10B1" w:rsidP="00BE10B1">
      <w:pPr>
        <w:jc w:val="both"/>
        <w:outlineLvl w:val="0"/>
        <w:rPr>
          <w:rFonts w:ascii="Times New Roman" w:hAnsi="Times New Roman"/>
          <w:b/>
          <w:sz w:val="24"/>
          <w:szCs w:val="24"/>
        </w:rPr>
      </w:pPr>
      <w:r w:rsidRPr="009C43A0">
        <w:rPr>
          <w:rFonts w:ascii="Times New Roman" w:hAnsi="Times New Roman"/>
          <w:b/>
          <w:sz w:val="24"/>
          <w:szCs w:val="24"/>
        </w:rPr>
        <w:t>1.1.1. Перечень общих компетенций</w:t>
      </w:r>
    </w:p>
    <w:tbl>
      <w:tblPr>
        <w:tblW w:w="0" w:type="auto"/>
        <w:tblInd w:w="142" w:type="dxa"/>
        <w:tblLayout w:type="fixed"/>
        <w:tblCellMar>
          <w:left w:w="10" w:type="dxa"/>
          <w:right w:w="10" w:type="dxa"/>
        </w:tblCellMar>
        <w:tblLook w:val="04A0"/>
      </w:tblPr>
      <w:tblGrid>
        <w:gridCol w:w="1002"/>
        <w:gridCol w:w="8442"/>
      </w:tblGrid>
      <w:tr w:rsidR="00BE10B1" w:rsidRPr="009C43A0" w:rsidTr="00A16245">
        <w:trPr>
          <w:trHeight w:hRule="exact" w:val="293"/>
        </w:trPr>
        <w:tc>
          <w:tcPr>
            <w:tcW w:w="1002" w:type="dxa"/>
            <w:tcBorders>
              <w:top w:val="single" w:sz="4" w:space="0" w:color="auto"/>
              <w:left w:val="single" w:sz="4" w:space="0" w:color="auto"/>
            </w:tcBorders>
            <w:shd w:val="clear" w:color="auto" w:fill="FFFFFF"/>
            <w:vAlign w:val="bottom"/>
          </w:tcPr>
          <w:p w:rsidR="00BE10B1" w:rsidRPr="009C43A0" w:rsidRDefault="00BE10B1" w:rsidP="00A16245">
            <w:pPr>
              <w:pStyle w:val="28"/>
              <w:shd w:val="clear" w:color="auto" w:fill="auto"/>
              <w:spacing w:after="0" w:line="240" w:lineRule="exact"/>
              <w:rPr>
                <w:color w:val="000000"/>
              </w:rPr>
            </w:pPr>
            <w:r w:rsidRPr="009C43A0">
              <w:rPr>
                <w:rStyle w:val="212pt"/>
                <w:bCs/>
                <w:iCs/>
                <w:szCs w:val="24"/>
              </w:rPr>
              <w:t>Код</w:t>
            </w:r>
          </w:p>
        </w:tc>
        <w:tc>
          <w:tcPr>
            <w:tcW w:w="8442" w:type="dxa"/>
            <w:tcBorders>
              <w:top w:val="single" w:sz="4" w:space="0" w:color="auto"/>
              <w:left w:val="single" w:sz="4" w:space="0" w:color="auto"/>
              <w:right w:val="single" w:sz="4" w:space="0" w:color="auto"/>
            </w:tcBorders>
            <w:shd w:val="clear" w:color="auto" w:fill="FFFFFF"/>
            <w:vAlign w:val="bottom"/>
          </w:tcPr>
          <w:p w:rsidR="00BE10B1" w:rsidRPr="009C43A0" w:rsidRDefault="00BE10B1" w:rsidP="00A16245">
            <w:pPr>
              <w:pStyle w:val="28"/>
              <w:shd w:val="clear" w:color="auto" w:fill="auto"/>
              <w:spacing w:after="0" w:line="240" w:lineRule="exact"/>
              <w:rPr>
                <w:color w:val="000000"/>
                <w:sz w:val="24"/>
                <w:szCs w:val="24"/>
              </w:rPr>
            </w:pPr>
            <w:r w:rsidRPr="009C43A0">
              <w:rPr>
                <w:rStyle w:val="212pt"/>
                <w:bCs/>
                <w:iCs/>
                <w:szCs w:val="24"/>
              </w:rPr>
              <w:t>Наименование общих компетенций</w:t>
            </w:r>
          </w:p>
        </w:tc>
      </w:tr>
      <w:tr w:rsidR="00BE10B1" w:rsidRPr="009C43A0" w:rsidTr="00A16245">
        <w:trPr>
          <w:trHeight w:hRule="exact" w:val="562"/>
        </w:trPr>
        <w:tc>
          <w:tcPr>
            <w:tcW w:w="1002"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w:t>
            </w:r>
            <w:proofErr w:type="gramStart"/>
            <w:r w:rsidRPr="009C43A0">
              <w:rPr>
                <w:rStyle w:val="211"/>
                <w:iCs/>
                <w:sz w:val="24"/>
                <w:szCs w:val="24"/>
              </w:rPr>
              <w:t>1</w:t>
            </w:r>
            <w:proofErr w:type="gramEnd"/>
            <w:r w:rsidRPr="009C43A0">
              <w:rPr>
                <w:rStyle w:val="211"/>
                <w:iCs/>
                <w:sz w:val="24"/>
                <w:szCs w:val="24"/>
              </w:rPr>
              <w:t>.</w:t>
            </w:r>
          </w:p>
        </w:tc>
        <w:tc>
          <w:tcPr>
            <w:tcW w:w="8442" w:type="dxa"/>
            <w:tcBorders>
              <w:top w:val="single" w:sz="4" w:space="0" w:color="auto"/>
              <w:left w:val="single" w:sz="4" w:space="0" w:color="auto"/>
              <w:right w:val="single" w:sz="4" w:space="0" w:color="auto"/>
            </w:tcBorders>
            <w:shd w:val="clear" w:color="auto" w:fill="FFFFFF"/>
            <w:vAlign w:val="bottom"/>
          </w:tcPr>
          <w:p w:rsidR="00BE10B1" w:rsidRPr="009C43A0" w:rsidRDefault="00BE10B1" w:rsidP="00A16245">
            <w:pPr>
              <w:pStyle w:val="28"/>
              <w:shd w:val="clear" w:color="auto" w:fill="auto"/>
              <w:spacing w:after="0" w:line="274" w:lineRule="exact"/>
              <w:jc w:val="both"/>
              <w:rPr>
                <w:color w:val="000000"/>
                <w:sz w:val="24"/>
                <w:szCs w:val="24"/>
              </w:rPr>
            </w:pPr>
            <w:r w:rsidRPr="009C43A0">
              <w:rPr>
                <w:sz w:val="24"/>
                <w:szCs w:val="24"/>
              </w:rPr>
              <w:t>Выбирать способы решения задач профессиональной деятельности, примен</w:t>
            </w:r>
            <w:r w:rsidRPr="009C43A0">
              <w:rPr>
                <w:sz w:val="24"/>
                <w:szCs w:val="24"/>
              </w:rPr>
              <w:t>и</w:t>
            </w:r>
            <w:r w:rsidRPr="009C43A0">
              <w:rPr>
                <w:sz w:val="24"/>
                <w:szCs w:val="24"/>
              </w:rPr>
              <w:t>тельно к различным контекстам.</w:t>
            </w:r>
          </w:p>
        </w:tc>
      </w:tr>
      <w:tr w:rsidR="00BE10B1" w:rsidRPr="009C43A0" w:rsidTr="00A16245">
        <w:trPr>
          <w:trHeight w:hRule="exact" w:val="686"/>
        </w:trPr>
        <w:tc>
          <w:tcPr>
            <w:tcW w:w="1002"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2.</w:t>
            </w:r>
          </w:p>
        </w:tc>
        <w:tc>
          <w:tcPr>
            <w:tcW w:w="8442" w:type="dxa"/>
            <w:tcBorders>
              <w:top w:val="single" w:sz="4" w:space="0" w:color="auto"/>
              <w:left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83" w:lineRule="exact"/>
              <w:jc w:val="both"/>
              <w:rPr>
                <w:color w:val="000000"/>
                <w:sz w:val="24"/>
                <w:szCs w:val="24"/>
              </w:rPr>
            </w:pPr>
            <w:r w:rsidRPr="009C43A0">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BE10B1" w:rsidRPr="009C43A0" w:rsidTr="00A16245">
        <w:trPr>
          <w:trHeight w:hRule="exact" w:val="691"/>
        </w:trPr>
        <w:tc>
          <w:tcPr>
            <w:tcW w:w="1002" w:type="dxa"/>
            <w:tcBorders>
              <w:top w:val="single" w:sz="4" w:space="0" w:color="auto"/>
              <w:left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4.</w:t>
            </w:r>
          </w:p>
        </w:tc>
        <w:tc>
          <w:tcPr>
            <w:tcW w:w="8442" w:type="dxa"/>
            <w:tcBorders>
              <w:top w:val="single" w:sz="4" w:space="0" w:color="auto"/>
              <w:left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74" w:lineRule="exact"/>
              <w:jc w:val="both"/>
              <w:rPr>
                <w:color w:val="000000"/>
                <w:sz w:val="24"/>
                <w:szCs w:val="24"/>
              </w:rPr>
            </w:pPr>
            <w:r w:rsidRPr="009C43A0">
              <w:rPr>
                <w:sz w:val="24"/>
                <w:szCs w:val="24"/>
              </w:rPr>
              <w:t>Работать в коллективе и команде, эффективно взаимодействовать с коллегами, руководством, клиентами.</w:t>
            </w:r>
          </w:p>
        </w:tc>
      </w:tr>
      <w:tr w:rsidR="00BE10B1" w:rsidRPr="009C43A0" w:rsidTr="00A16245">
        <w:trPr>
          <w:trHeight w:hRule="exact" w:val="686"/>
        </w:trPr>
        <w:tc>
          <w:tcPr>
            <w:tcW w:w="1002" w:type="dxa"/>
            <w:tcBorders>
              <w:top w:val="single" w:sz="4" w:space="0" w:color="auto"/>
              <w:left w:val="single" w:sz="4" w:space="0" w:color="auto"/>
              <w:bottom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9.</w:t>
            </w:r>
          </w:p>
        </w:tc>
        <w:tc>
          <w:tcPr>
            <w:tcW w:w="8442" w:type="dxa"/>
            <w:tcBorders>
              <w:top w:val="single" w:sz="4" w:space="0" w:color="auto"/>
              <w:left w:val="single" w:sz="4" w:space="0" w:color="auto"/>
              <w:bottom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83" w:lineRule="exact"/>
              <w:jc w:val="both"/>
              <w:rPr>
                <w:color w:val="000000"/>
                <w:sz w:val="24"/>
                <w:szCs w:val="24"/>
              </w:rPr>
            </w:pPr>
            <w:r w:rsidRPr="009C43A0">
              <w:rPr>
                <w:sz w:val="24"/>
                <w:szCs w:val="24"/>
              </w:rPr>
              <w:t>Использовать информационные технологии в профессиональной деятельности.</w:t>
            </w:r>
          </w:p>
        </w:tc>
      </w:tr>
      <w:tr w:rsidR="00BE10B1" w:rsidRPr="009C43A0" w:rsidTr="00A16245">
        <w:trPr>
          <w:trHeight w:hRule="exact" w:val="691"/>
        </w:trPr>
        <w:tc>
          <w:tcPr>
            <w:tcW w:w="1002" w:type="dxa"/>
            <w:tcBorders>
              <w:top w:val="single" w:sz="4" w:space="0" w:color="auto"/>
              <w:left w:val="single" w:sz="4" w:space="0" w:color="auto"/>
              <w:bottom w:val="single" w:sz="4" w:space="0" w:color="auto"/>
            </w:tcBorders>
            <w:shd w:val="clear" w:color="auto" w:fill="FFFFFF"/>
          </w:tcPr>
          <w:p w:rsidR="00BE10B1" w:rsidRPr="009C43A0" w:rsidRDefault="00BE10B1" w:rsidP="00A16245">
            <w:pPr>
              <w:pStyle w:val="28"/>
              <w:shd w:val="clear" w:color="auto" w:fill="auto"/>
              <w:spacing w:after="0" w:line="230" w:lineRule="exact"/>
              <w:jc w:val="left"/>
              <w:rPr>
                <w:color w:val="000000"/>
                <w:sz w:val="24"/>
                <w:szCs w:val="24"/>
              </w:rPr>
            </w:pPr>
            <w:r w:rsidRPr="009C43A0">
              <w:rPr>
                <w:rStyle w:val="211"/>
                <w:iCs/>
                <w:sz w:val="24"/>
                <w:szCs w:val="24"/>
              </w:rPr>
              <w:t>ОК 10.</w:t>
            </w:r>
          </w:p>
        </w:tc>
        <w:tc>
          <w:tcPr>
            <w:tcW w:w="8442" w:type="dxa"/>
            <w:tcBorders>
              <w:top w:val="single" w:sz="4" w:space="0" w:color="auto"/>
              <w:left w:val="single" w:sz="4" w:space="0" w:color="auto"/>
              <w:bottom w:val="single" w:sz="4" w:space="0" w:color="auto"/>
              <w:right w:val="single" w:sz="4" w:space="0" w:color="auto"/>
            </w:tcBorders>
            <w:shd w:val="clear" w:color="auto" w:fill="FFFFFF"/>
          </w:tcPr>
          <w:p w:rsidR="00BE10B1" w:rsidRPr="009C43A0" w:rsidRDefault="00BE10B1" w:rsidP="00A16245">
            <w:pPr>
              <w:pStyle w:val="28"/>
              <w:shd w:val="clear" w:color="auto" w:fill="auto"/>
              <w:spacing w:after="0" w:line="274" w:lineRule="exact"/>
              <w:jc w:val="both"/>
              <w:rPr>
                <w:color w:val="000000"/>
                <w:sz w:val="24"/>
                <w:szCs w:val="24"/>
              </w:rPr>
            </w:pPr>
            <w:r w:rsidRPr="009C43A0">
              <w:rPr>
                <w:sz w:val="24"/>
                <w:szCs w:val="24"/>
              </w:rPr>
              <w:t>Пользоваться профессиональной документацией на государственном и ин</w:t>
            </w:r>
            <w:r w:rsidRPr="009C43A0">
              <w:rPr>
                <w:sz w:val="24"/>
                <w:szCs w:val="24"/>
              </w:rPr>
              <w:t>о</w:t>
            </w:r>
            <w:r w:rsidRPr="009C43A0">
              <w:rPr>
                <w:sz w:val="24"/>
                <w:szCs w:val="24"/>
              </w:rPr>
              <w:t>странном языке.</w:t>
            </w:r>
          </w:p>
        </w:tc>
      </w:tr>
    </w:tbl>
    <w:p w:rsidR="00BE10B1" w:rsidRPr="009C43A0" w:rsidRDefault="00BE10B1" w:rsidP="00BE10B1">
      <w:pPr>
        <w:pStyle w:val="2"/>
        <w:spacing w:before="0" w:after="0"/>
        <w:jc w:val="both"/>
        <w:rPr>
          <w:rStyle w:val="af0"/>
          <w:b w:val="0"/>
          <w:szCs w:val="24"/>
        </w:rPr>
      </w:pPr>
    </w:p>
    <w:p w:rsidR="00BE10B1" w:rsidRPr="009C43A0" w:rsidRDefault="00BE10B1" w:rsidP="00BE10B1">
      <w:pPr>
        <w:pStyle w:val="2"/>
        <w:spacing w:before="0" w:after="0"/>
        <w:jc w:val="both"/>
        <w:rPr>
          <w:rStyle w:val="af0"/>
          <w:szCs w:val="24"/>
        </w:rPr>
      </w:pPr>
      <w:r w:rsidRPr="009C43A0">
        <w:rPr>
          <w:rStyle w:val="af0"/>
          <w:szCs w:val="24"/>
        </w:rPr>
        <w:t>1.1.2. Перечень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BE10B1" w:rsidRPr="009C43A0" w:rsidTr="00A16245">
        <w:tc>
          <w:tcPr>
            <w:tcW w:w="1204" w:type="dxa"/>
          </w:tcPr>
          <w:p w:rsidR="00BE10B1" w:rsidRPr="009C43A0" w:rsidRDefault="00BE10B1" w:rsidP="00A16245">
            <w:pPr>
              <w:pStyle w:val="2"/>
              <w:spacing w:before="0" w:after="0"/>
              <w:jc w:val="both"/>
              <w:rPr>
                <w:rStyle w:val="af0"/>
                <w:b w:val="0"/>
              </w:rPr>
            </w:pPr>
            <w:r w:rsidRPr="009C43A0">
              <w:rPr>
                <w:rStyle w:val="af0"/>
                <w:b w:val="0"/>
              </w:rPr>
              <w:t>Код</w:t>
            </w:r>
          </w:p>
        </w:tc>
        <w:tc>
          <w:tcPr>
            <w:tcW w:w="8367" w:type="dxa"/>
          </w:tcPr>
          <w:p w:rsidR="00BE10B1" w:rsidRPr="009C43A0" w:rsidRDefault="00BE10B1" w:rsidP="00A16245">
            <w:pPr>
              <w:pStyle w:val="2"/>
              <w:spacing w:before="0" w:after="0" w:line="276" w:lineRule="auto"/>
              <w:jc w:val="both"/>
              <w:rPr>
                <w:rStyle w:val="af0"/>
                <w:b w:val="0"/>
              </w:rPr>
            </w:pPr>
            <w:r w:rsidRPr="009C43A0">
              <w:rPr>
                <w:rStyle w:val="af0"/>
                <w:b w:val="0"/>
              </w:rPr>
              <w:t>Наименование видов деятельности и профессиональных компетенций</w:t>
            </w:r>
          </w:p>
        </w:tc>
      </w:tr>
      <w:tr w:rsidR="00BE10B1" w:rsidRPr="009C43A0" w:rsidTr="00A16245">
        <w:trPr>
          <w:trHeight w:val="851"/>
        </w:trPr>
        <w:tc>
          <w:tcPr>
            <w:tcW w:w="1204" w:type="dxa"/>
          </w:tcPr>
          <w:p w:rsidR="00BE10B1" w:rsidRPr="009C43A0" w:rsidRDefault="00BE10B1" w:rsidP="00A16245">
            <w:pPr>
              <w:pStyle w:val="2"/>
              <w:spacing w:before="0" w:after="0"/>
              <w:jc w:val="both"/>
              <w:rPr>
                <w:rStyle w:val="af0"/>
                <w:b w:val="0"/>
              </w:rPr>
            </w:pPr>
            <w:r w:rsidRPr="009C43A0">
              <w:rPr>
                <w:rStyle w:val="af0"/>
                <w:b w:val="0"/>
              </w:rPr>
              <w:t>ВД 1</w:t>
            </w:r>
          </w:p>
        </w:tc>
        <w:tc>
          <w:tcPr>
            <w:tcW w:w="8367" w:type="dxa"/>
          </w:tcPr>
          <w:p w:rsidR="00BE10B1" w:rsidRPr="009C43A0" w:rsidRDefault="00BE10B1" w:rsidP="00A16245">
            <w:pPr>
              <w:pStyle w:val="29"/>
              <w:shd w:val="clear" w:color="auto" w:fill="auto"/>
              <w:tabs>
                <w:tab w:val="left" w:pos="1441"/>
              </w:tabs>
              <w:spacing w:before="0" w:after="0" w:line="276" w:lineRule="auto"/>
              <w:ind w:firstLine="284"/>
              <w:jc w:val="both"/>
              <w:rPr>
                <w:rStyle w:val="af0"/>
                <w:b/>
              </w:rPr>
            </w:pPr>
            <w:r w:rsidRPr="009C43A0">
              <w:rPr>
                <w:rStyle w:val="211pt"/>
                <w:sz w:val="24"/>
                <w:szCs w:val="24"/>
              </w:rPr>
              <w:t>Изготовление изделий на токарно-револьверных станках  по стадиям техн</w:t>
            </w:r>
            <w:r w:rsidRPr="009C43A0">
              <w:rPr>
                <w:rStyle w:val="211pt"/>
                <w:sz w:val="24"/>
                <w:szCs w:val="24"/>
              </w:rPr>
              <w:t>о</w:t>
            </w:r>
            <w:r w:rsidRPr="009C43A0">
              <w:rPr>
                <w:rStyle w:val="211pt"/>
                <w:sz w:val="24"/>
                <w:szCs w:val="24"/>
              </w:rPr>
              <w:t>логического процесса в соответствии с требованиями охраны труда и эколог</w:t>
            </w:r>
            <w:r w:rsidRPr="009C43A0">
              <w:rPr>
                <w:rStyle w:val="211pt"/>
                <w:sz w:val="24"/>
                <w:szCs w:val="24"/>
              </w:rPr>
              <w:t>и</w:t>
            </w:r>
            <w:r w:rsidRPr="009C43A0">
              <w:rPr>
                <w:rStyle w:val="211pt"/>
                <w:sz w:val="24"/>
                <w:szCs w:val="24"/>
              </w:rPr>
              <w:t>ческой безопасности</w:t>
            </w:r>
          </w:p>
        </w:tc>
      </w:tr>
      <w:tr w:rsidR="00BE10B1" w:rsidRPr="009C43A0" w:rsidTr="00A16245">
        <w:tc>
          <w:tcPr>
            <w:tcW w:w="1204" w:type="dxa"/>
          </w:tcPr>
          <w:p w:rsidR="00BE10B1" w:rsidRPr="009C43A0" w:rsidRDefault="00BE10B1" w:rsidP="00A16245">
            <w:pPr>
              <w:pStyle w:val="2"/>
              <w:spacing w:before="0" w:after="0"/>
              <w:jc w:val="both"/>
              <w:rPr>
                <w:rStyle w:val="af0"/>
                <w:b w:val="0"/>
              </w:rPr>
            </w:pPr>
            <w:r w:rsidRPr="009C43A0">
              <w:rPr>
                <w:rStyle w:val="af0"/>
                <w:b w:val="0"/>
              </w:rPr>
              <w:t>ПК 4.1.</w:t>
            </w:r>
          </w:p>
        </w:tc>
        <w:tc>
          <w:tcPr>
            <w:tcW w:w="8367" w:type="dxa"/>
          </w:tcPr>
          <w:p w:rsidR="00BE10B1" w:rsidRPr="009C43A0" w:rsidRDefault="00BE10B1" w:rsidP="00A16245">
            <w:pPr>
              <w:pStyle w:val="2"/>
              <w:spacing w:before="0" w:after="0" w:line="276" w:lineRule="auto"/>
              <w:jc w:val="both"/>
              <w:rPr>
                <w:rStyle w:val="af0"/>
                <w:b w:val="0"/>
                <w:i/>
              </w:rPr>
            </w:pPr>
            <w:r w:rsidRPr="009C43A0">
              <w:rPr>
                <w:rFonts w:ascii="Times New Roman" w:hAnsi="Times New Roman"/>
                <w:b w:val="0"/>
                <w:i w:val="0"/>
                <w:color w:val="000000"/>
                <w:sz w:val="24"/>
                <w:szCs w:val="24"/>
              </w:rPr>
              <w:t>Осуществлять подготовку и обслуживание рабочего места для работы на т</w:t>
            </w:r>
            <w:r w:rsidRPr="009C43A0">
              <w:rPr>
                <w:rFonts w:ascii="Times New Roman" w:hAnsi="Times New Roman"/>
                <w:b w:val="0"/>
                <w:i w:val="0"/>
                <w:color w:val="000000"/>
                <w:sz w:val="24"/>
                <w:szCs w:val="24"/>
              </w:rPr>
              <w:t>о</w:t>
            </w:r>
            <w:r w:rsidRPr="009C43A0">
              <w:rPr>
                <w:rFonts w:ascii="Times New Roman" w:hAnsi="Times New Roman"/>
                <w:b w:val="0"/>
                <w:i w:val="0"/>
                <w:color w:val="000000"/>
                <w:sz w:val="24"/>
                <w:szCs w:val="24"/>
              </w:rPr>
              <w:t>карно-револьверных станках.</w:t>
            </w:r>
          </w:p>
        </w:tc>
      </w:tr>
      <w:tr w:rsidR="00BE10B1" w:rsidRPr="009C43A0" w:rsidTr="00A16245">
        <w:tc>
          <w:tcPr>
            <w:tcW w:w="1204" w:type="dxa"/>
          </w:tcPr>
          <w:p w:rsidR="00BE10B1" w:rsidRPr="009C43A0" w:rsidRDefault="00BE10B1" w:rsidP="00A16245">
            <w:pPr>
              <w:pStyle w:val="2"/>
              <w:spacing w:before="0" w:after="0"/>
              <w:jc w:val="both"/>
              <w:rPr>
                <w:rStyle w:val="af0"/>
                <w:b w:val="0"/>
              </w:rPr>
            </w:pPr>
            <w:r w:rsidRPr="009C43A0">
              <w:rPr>
                <w:rStyle w:val="af0"/>
                <w:b w:val="0"/>
              </w:rPr>
              <w:t>ПК</w:t>
            </w:r>
            <w:proofErr w:type="gramStart"/>
            <w:r w:rsidRPr="009C43A0">
              <w:rPr>
                <w:rStyle w:val="af0"/>
                <w:b w:val="0"/>
              </w:rPr>
              <w:t>4</w:t>
            </w:r>
            <w:proofErr w:type="gramEnd"/>
            <w:r w:rsidRPr="009C43A0">
              <w:rPr>
                <w:rStyle w:val="af0"/>
                <w:b w:val="0"/>
              </w:rPr>
              <w:t>.2.</w:t>
            </w:r>
          </w:p>
        </w:tc>
        <w:tc>
          <w:tcPr>
            <w:tcW w:w="8367" w:type="dxa"/>
          </w:tcPr>
          <w:p w:rsidR="00BE10B1" w:rsidRPr="009C43A0" w:rsidRDefault="00BE10B1" w:rsidP="00A16245">
            <w:pPr>
              <w:pStyle w:val="2"/>
              <w:spacing w:before="0" w:after="0" w:line="276" w:lineRule="auto"/>
              <w:jc w:val="both"/>
              <w:rPr>
                <w:rStyle w:val="af0"/>
                <w:b w:val="0"/>
                <w:i/>
              </w:rPr>
            </w:pPr>
            <w:r w:rsidRPr="009C43A0">
              <w:rPr>
                <w:rFonts w:ascii="Times New Roman" w:hAnsi="Times New Roman"/>
                <w:b w:val="0"/>
                <w:i w:val="0"/>
                <w:color w:val="000000"/>
                <w:sz w:val="24"/>
                <w:szCs w:val="24"/>
              </w:rPr>
              <w:t>Осуществлять подготовку к использованию инструмента и оснастки для раб</w:t>
            </w:r>
            <w:r w:rsidRPr="009C43A0">
              <w:rPr>
                <w:rFonts w:ascii="Times New Roman" w:hAnsi="Times New Roman"/>
                <w:b w:val="0"/>
                <w:i w:val="0"/>
                <w:color w:val="000000"/>
                <w:sz w:val="24"/>
                <w:szCs w:val="24"/>
              </w:rPr>
              <w:t>о</w:t>
            </w:r>
            <w:r w:rsidRPr="009C43A0">
              <w:rPr>
                <w:rFonts w:ascii="Times New Roman" w:hAnsi="Times New Roman"/>
                <w:b w:val="0"/>
                <w:i w:val="0"/>
                <w:color w:val="000000"/>
                <w:sz w:val="24"/>
                <w:szCs w:val="24"/>
              </w:rPr>
              <w:t>ты на токарно-револьверных станках в соответствии с полученным заданием.</w:t>
            </w:r>
          </w:p>
        </w:tc>
      </w:tr>
      <w:tr w:rsidR="00BE10B1" w:rsidRPr="009C43A0" w:rsidTr="00A16245">
        <w:tc>
          <w:tcPr>
            <w:tcW w:w="1204" w:type="dxa"/>
          </w:tcPr>
          <w:p w:rsidR="00BE10B1" w:rsidRPr="009C43A0" w:rsidRDefault="00BE10B1" w:rsidP="00A16245">
            <w:pPr>
              <w:pStyle w:val="2"/>
              <w:spacing w:before="0" w:after="0"/>
              <w:jc w:val="both"/>
              <w:rPr>
                <w:rStyle w:val="af0"/>
                <w:b w:val="0"/>
              </w:rPr>
            </w:pPr>
            <w:r w:rsidRPr="009C43A0">
              <w:rPr>
                <w:rStyle w:val="af0"/>
                <w:b w:val="0"/>
              </w:rPr>
              <w:t>ПК 4.3.</w:t>
            </w:r>
          </w:p>
        </w:tc>
        <w:tc>
          <w:tcPr>
            <w:tcW w:w="8367" w:type="dxa"/>
          </w:tcPr>
          <w:p w:rsidR="00BE10B1" w:rsidRPr="009C43A0" w:rsidRDefault="00BE10B1" w:rsidP="00A16245">
            <w:pPr>
              <w:pStyle w:val="2"/>
              <w:spacing w:before="0" w:after="0" w:line="276" w:lineRule="auto"/>
              <w:jc w:val="both"/>
              <w:rPr>
                <w:rStyle w:val="af0"/>
                <w:b w:val="0"/>
                <w:i/>
              </w:rPr>
            </w:pPr>
            <w:r w:rsidRPr="009C43A0">
              <w:rPr>
                <w:rFonts w:ascii="Times New Roman" w:hAnsi="Times New Roman"/>
                <w:b w:val="0"/>
                <w:i w:val="0"/>
                <w:color w:val="000000"/>
                <w:sz w:val="24"/>
                <w:szCs w:val="24"/>
              </w:rPr>
              <w:t>Определять последовательность и оптимальные режимы обработки различных изделий на токарно-револьверных станках в соответствии с заданием.</w:t>
            </w:r>
          </w:p>
        </w:tc>
      </w:tr>
      <w:tr w:rsidR="00BE10B1" w:rsidRPr="009C43A0" w:rsidTr="00A16245">
        <w:tc>
          <w:tcPr>
            <w:tcW w:w="1204" w:type="dxa"/>
          </w:tcPr>
          <w:p w:rsidR="00BE10B1" w:rsidRPr="009C43A0" w:rsidRDefault="00BE10B1" w:rsidP="00A16245">
            <w:pPr>
              <w:pStyle w:val="2"/>
              <w:spacing w:before="0" w:after="0"/>
              <w:jc w:val="both"/>
              <w:rPr>
                <w:rStyle w:val="af0"/>
                <w:b w:val="0"/>
              </w:rPr>
            </w:pPr>
            <w:r w:rsidRPr="009C43A0">
              <w:rPr>
                <w:rStyle w:val="af0"/>
                <w:b w:val="0"/>
              </w:rPr>
              <w:t>ПК</w:t>
            </w:r>
            <w:proofErr w:type="gramStart"/>
            <w:r w:rsidRPr="009C43A0">
              <w:rPr>
                <w:rStyle w:val="af0"/>
                <w:b w:val="0"/>
              </w:rPr>
              <w:t>4</w:t>
            </w:r>
            <w:proofErr w:type="gramEnd"/>
            <w:r w:rsidRPr="009C43A0">
              <w:rPr>
                <w:rStyle w:val="af0"/>
                <w:b w:val="0"/>
              </w:rPr>
              <w:t>.4.</w:t>
            </w:r>
          </w:p>
        </w:tc>
        <w:tc>
          <w:tcPr>
            <w:tcW w:w="8367" w:type="dxa"/>
          </w:tcPr>
          <w:p w:rsidR="00BE10B1" w:rsidRPr="009C43A0" w:rsidRDefault="00BE10B1" w:rsidP="00A16245">
            <w:pPr>
              <w:pStyle w:val="2"/>
              <w:spacing w:before="0" w:after="0" w:line="276" w:lineRule="auto"/>
              <w:jc w:val="both"/>
              <w:rPr>
                <w:rStyle w:val="af0"/>
                <w:b w:val="0"/>
                <w:i/>
              </w:rPr>
            </w:pPr>
            <w:r w:rsidRPr="009C43A0">
              <w:rPr>
                <w:rFonts w:ascii="Times New Roman" w:hAnsi="Times New Roman"/>
                <w:b w:val="0"/>
                <w:i w:val="0"/>
                <w:color w:val="000000"/>
                <w:sz w:val="24"/>
                <w:szCs w:val="24"/>
              </w:rPr>
              <w:t>Вести технологический процесс обработки деталей на токарно</w:t>
            </w:r>
            <w:r w:rsidRPr="009C43A0">
              <w:rPr>
                <w:rFonts w:ascii="Times New Roman" w:hAnsi="Times New Roman"/>
                <w:b w:val="0"/>
                <w:i w:val="0"/>
                <w:color w:val="000000"/>
                <w:sz w:val="24"/>
                <w:szCs w:val="24"/>
              </w:rPr>
              <w:softHyphen/>
              <w:t>-револьверных станках с соблюдением требований к качеству, в соответствии с заданием и с технической документацией.</w:t>
            </w:r>
          </w:p>
        </w:tc>
      </w:tr>
    </w:tbl>
    <w:p w:rsidR="00BE10B1" w:rsidRPr="009C43A0" w:rsidRDefault="00BE10B1" w:rsidP="00BE10B1">
      <w:pPr>
        <w:rPr>
          <w:rFonts w:ascii="Times New Roman" w:hAnsi="Times New Roman"/>
        </w:rPr>
      </w:pPr>
    </w:p>
    <w:p w:rsidR="00BE10B1" w:rsidRDefault="00BE10B1" w:rsidP="00BE10B1">
      <w:pPr>
        <w:spacing w:after="160" w:line="259" w:lineRule="auto"/>
        <w:rPr>
          <w:rFonts w:ascii="Times New Roman" w:hAnsi="Times New Roman"/>
          <w:bCs/>
          <w:sz w:val="24"/>
          <w:szCs w:val="24"/>
          <w:lang w:eastAsia="en-US"/>
        </w:rPr>
      </w:pPr>
      <w:r>
        <w:rPr>
          <w:rFonts w:ascii="Times New Roman" w:hAnsi="Times New Roman"/>
          <w:bCs/>
          <w:sz w:val="24"/>
          <w:szCs w:val="24"/>
        </w:rPr>
        <w:br w:type="page"/>
      </w:r>
    </w:p>
    <w:p w:rsidR="00BE10B1" w:rsidRPr="00807D1E" w:rsidRDefault="00BE10B1" w:rsidP="00BE10B1">
      <w:pPr>
        <w:pStyle w:val="afffffa"/>
        <w:widowControl w:val="0"/>
        <w:autoSpaceDE w:val="0"/>
        <w:autoSpaceDN w:val="0"/>
        <w:adjustRightInd w:val="0"/>
        <w:spacing w:before="120" w:after="120"/>
        <w:ind w:left="357"/>
        <w:jc w:val="both"/>
        <w:rPr>
          <w:rFonts w:ascii="Times New Roman" w:hAnsi="Times New Roman"/>
          <w:b/>
          <w:color w:val="231F20"/>
          <w:spacing w:val="-3"/>
          <w:w w:val="105"/>
          <w:sz w:val="24"/>
          <w:szCs w:val="24"/>
        </w:rPr>
      </w:pPr>
      <w:r w:rsidRPr="00807D1E">
        <w:rPr>
          <w:rFonts w:ascii="Times New Roman" w:hAnsi="Times New Roman"/>
          <w:b/>
          <w:sz w:val="24"/>
          <w:szCs w:val="24"/>
        </w:rPr>
        <w:lastRenderedPageBreak/>
        <w:t>1.1.3</w:t>
      </w:r>
      <w:proofErr w:type="gramStart"/>
      <w:r w:rsidRPr="00807D1E">
        <w:rPr>
          <w:rFonts w:ascii="Times New Roman" w:hAnsi="Times New Roman"/>
          <w:b/>
          <w:sz w:val="24"/>
          <w:szCs w:val="24"/>
        </w:rPr>
        <w:t xml:space="preserve"> В</w:t>
      </w:r>
      <w:proofErr w:type="gramEnd"/>
      <w:r w:rsidRPr="00807D1E">
        <w:rPr>
          <w:rFonts w:ascii="Times New Roman" w:hAnsi="Times New Roman"/>
          <w:b/>
          <w:sz w:val="24"/>
          <w:szCs w:val="24"/>
        </w:rPr>
        <w:t xml:space="preserve">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6"/>
        <w:gridCol w:w="7910"/>
      </w:tblGrid>
      <w:tr w:rsidR="00BE10B1" w:rsidRPr="009C43A0" w:rsidTr="00A16245">
        <w:tc>
          <w:tcPr>
            <w:tcW w:w="1696" w:type="dxa"/>
          </w:tcPr>
          <w:p w:rsidR="00BE10B1" w:rsidRPr="009C43A0" w:rsidRDefault="00BE10B1" w:rsidP="00A16245">
            <w:pPr>
              <w:spacing w:after="0" w:line="240" w:lineRule="auto"/>
              <w:rPr>
                <w:rFonts w:ascii="Times New Roman" w:hAnsi="Times New Roman"/>
                <w:b/>
                <w:bCs/>
                <w:color w:val="000000" w:themeColor="text1"/>
                <w:sz w:val="24"/>
                <w:szCs w:val="24"/>
                <w:lang w:eastAsia="en-US"/>
              </w:rPr>
            </w:pPr>
            <w:r w:rsidRPr="009C43A0">
              <w:rPr>
                <w:rFonts w:ascii="Times New Roman" w:hAnsi="Times New Roman"/>
                <w:b/>
                <w:bCs/>
                <w:color w:val="000000" w:themeColor="text1"/>
                <w:sz w:val="24"/>
                <w:szCs w:val="24"/>
                <w:lang w:eastAsia="en-US"/>
              </w:rPr>
              <w:t>Иметь пра</w:t>
            </w:r>
            <w:r w:rsidRPr="009C43A0">
              <w:rPr>
                <w:rFonts w:ascii="Times New Roman" w:hAnsi="Times New Roman"/>
                <w:b/>
                <w:bCs/>
                <w:color w:val="000000" w:themeColor="text1"/>
                <w:sz w:val="24"/>
                <w:szCs w:val="24"/>
                <w:lang w:eastAsia="en-US"/>
              </w:rPr>
              <w:t>к</w:t>
            </w:r>
            <w:r w:rsidRPr="009C43A0">
              <w:rPr>
                <w:rFonts w:ascii="Times New Roman" w:hAnsi="Times New Roman"/>
                <w:b/>
                <w:bCs/>
                <w:color w:val="000000" w:themeColor="text1"/>
                <w:sz w:val="24"/>
                <w:szCs w:val="24"/>
                <w:lang w:eastAsia="en-US"/>
              </w:rPr>
              <w:t>тический опыт:</w:t>
            </w:r>
          </w:p>
        </w:tc>
        <w:tc>
          <w:tcPr>
            <w:tcW w:w="7910" w:type="dxa"/>
          </w:tcPr>
          <w:p w:rsidR="00BE10B1" w:rsidRPr="009C43A0" w:rsidRDefault="00BE10B1" w:rsidP="00A16245">
            <w:pPr>
              <w:pStyle w:val="ae"/>
              <w:spacing w:after="0" w:line="276" w:lineRule="auto"/>
              <w:ind w:left="33" w:firstLine="284"/>
              <w:rPr>
                <w:rStyle w:val="211pt"/>
                <w:color w:val="000000" w:themeColor="text1"/>
              </w:rPr>
            </w:pPr>
            <w:r w:rsidRPr="009C43A0">
              <w:rPr>
                <w:rStyle w:val="211pt"/>
                <w:color w:val="000000" w:themeColor="text1"/>
              </w:rPr>
              <w:t xml:space="preserve">выполнение подготовительных работ и </w:t>
            </w:r>
            <w:proofErr w:type="gramStart"/>
            <w:r w:rsidRPr="009C43A0">
              <w:rPr>
                <w:rStyle w:val="211pt"/>
                <w:color w:val="000000" w:themeColor="text1"/>
              </w:rPr>
              <w:t>обслуживании</w:t>
            </w:r>
            <w:proofErr w:type="gramEnd"/>
            <w:r w:rsidRPr="009C43A0">
              <w:rPr>
                <w:rStyle w:val="211pt"/>
                <w:color w:val="000000" w:themeColor="text1"/>
              </w:rPr>
              <w:t xml:space="preserve"> рабочего места токаря-револьверщика;</w:t>
            </w:r>
          </w:p>
          <w:p w:rsidR="00BE10B1" w:rsidRPr="009C43A0" w:rsidRDefault="00BE10B1" w:rsidP="00A16245">
            <w:pPr>
              <w:pStyle w:val="ae"/>
              <w:spacing w:after="0" w:line="276" w:lineRule="auto"/>
              <w:ind w:left="33" w:firstLine="284"/>
              <w:rPr>
                <w:rStyle w:val="211pt"/>
                <w:color w:val="000000" w:themeColor="text1"/>
              </w:rPr>
            </w:pPr>
            <w:r w:rsidRPr="009C43A0">
              <w:rPr>
                <w:rStyle w:val="211pt"/>
                <w:color w:val="000000" w:themeColor="text1"/>
              </w:rPr>
              <w:t>подготовка к использованию инструмента и оснастки для работы на токарно-револьверных станках в соответствии с полученным заданием;</w:t>
            </w:r>
          </w:p>
          <w:p w:rsidR="00BE10B1" w:rsidRPr="009C43A0" w:rsidRDefault="00BE10B1" w:rsidP="00A16245">
            <w:pPr>
              <w:pStyle w:val="ae"/>
              <w:spacing w:after="0" w:line="276" w:lineRule="auto"/>
              <w:ind w:left="33" w:firstLine="284"/>
              <w:rPr>
                <w:bCs/>
                <w:color w:val="000000" w:themeColor="text1"/>
                <w:lang w:eastAsia="en-US"/>
              </w:rPr>
            </w:pPr>
            <w:r w:rsidRPr="009C43A0">
              <w:rPr>
                <w:rStyle w:val="211pt"/>
                <w:color w:val="000000" w:themeColor="text1"/>
              </w:rPr>
              <w:t>определение последовательности и оптимального режима обработки разли</w:t>
            </w:r>
            <w:r w:rsidRPr="009C43A0">
              <w:rPr>
                <w:rStyle w:val="211pt"/>
                <w:color w:val="000000" w:themeColor="text1"/>
              </w:rPr>
              <w:t>ч</w:t>
            </w:r>
            <w:r w:rsidRPr="009C43A0">
              <w:rPr>
                <w:rStyle w:val="211pt"/>
                <w:color w:val="000000" w:themeColor="text1"/>
              </w:rPr>
              <w:t>ных изделий на токарно-револьверных станках в соответствии с заданием;</w:t>
            </w:r>
          </w:p>
          <w:p w:rsidR="00BE10B1" w:rsidRPr="009C43A0" w:rsidRDefault="00BE10B1" w:rsidP="00A16245">
            <w:pPr>
              <w:pStyle w:val="ae"/>
              <w:spacing w:after="0" w:line="276" w:lineRule="auto"/>
              <w:ind w:left="33" w:firstLine="284"/>
              <w:rPr>
                <w:bCs/>
                <w:color w:val="000000" w:themeColor="text1"/>
                <w:lang w:eastAsia="en-US"/>
              </w:rPr>
            </w:pPr>
            <w:r w:rsidRPr="009C43A0">
              <w:rPr>
                <w:rStyle w:val="211pt"/>
              </w:rPr>
              <w:t>обработка деталей на токарно-револьверных станках с соблюдением требов</w:t>
            </w:r>
            <w:r w:rsidRPr="009C43A0">
              <w:rPr>
                <w:rStyle w:val="211pt"/>
              </w:rPr>
              <w:t>а</w:t>
            </w:r>
            <w:r w:rsidRPr="009C43A0">
              <w:rPr>
                <w:rStyle w:val="211pt"/>
              </w:rPr>
              <w:t>ний к качеству, в соответствии с заданием и технической документацией</w:t>
            </w:r>
          </w:p>
        </w:tc>
      </w:tr>
      <w:tr w:rsidR="00BE10B1" w:rsidRPr="009C43A0" w:rsidTr="00A16245">
        <w:tc>
          <w:tcPr>
            <w:tcW w:w="1696" w:type="dxa"/>
          </w:tcPr>
          <w:p w:rsidR="00BE10B1" w:rsidRPr="009C43A0" w:rsidRDefault="00BE10B1" w:rsidP="00A16245">
            <w:pPr>
              <w:spacing w:after="0" w:line="240" w:lineRule="auto"/>
              <w:rPr>
                <w:rFonts w:ascii="Times New Roman" w:hAnsi="Times New Roman"/>
                <w:b/>
                <w:bCs/>
                <w:color w:val="000000" w:themeColor="text1"/>
                <w:sz w:val="24"/>
                <w:szCs w:val="24"/>
                <w:lang w:eastAsia="en-US"/>
              </w:rPr>
            </w:pPr>
            <w:r w:rsidRPr="009C43A0">
              <w:rPr>
                <w:rFonts w:ascii="Times New Roman" w:hAnsi="Times New Roman"/>
                <w:b/>
                <w:bCs/>
                <w:color w:val="000000" w:themeColor="text1"/>
                <w:sz w:val="24"/>
                <w:szCs w:val="24"/>
                <w:lang w:eastAsia="en-US"/>
              </w:rPr>
              <w:t>уметь</w:t>
            </w:r>
          </w:p>
        </w:tc>
        <w:tc>
          <w:tcPr>
            <w:tcW w:w="7910" w:type="dxa"/>
          </w:tcPr>
          <w:p w:rsidR="00BE10B1" w:rsidRPr="009C43A0" w:rsidRDefault="00BE10B1" w:rsidP="00A16245">
            <w:pPr>
              <w:spacing w:after="0"/>
              <w:ind w:firstLine="284"/>
              <w:rPr>
                <w:rStyle w:val="211pt"/>
                <w:color w:val="000000" w:themeColor="text1"/>
                <w:sz w:val="24"/>
                <w:szCs w:val="24"/>
              </w:rPr>
            </w:pPr>
            <w:r w:rsidRPr="009C43A0">
              <w:rPr>
                <w:rStyle w:val="211pt"/>
                <w:color w:val="000000" w:themeColor="text1"/>
                <w:sz w:val="24"/>
                <w:szCs w:val="24"/>
              </w:rPr>
              <w:t>осуществлять подготовку к работе и обслуживание рабочего места т</w:t>
            </w:r>
            <w:r w:rsidRPr="009C43A0">
              <w:rPr>
                <w:rStyle w:val="211pt"/>
                <w:color w:val="000000" w:themeColor="text1"/>
                <w:sz w:val="24"/>
                <w:szCs w:val="24"/>
              </w:rPr>
              <w:t>о</w:t>
            </w:r>
            <w:r w:rsidRPr="009C43A0">
              <w:rPr>
                <w:rStyle w:val="211pt"/>
                <w:color w:val="000000" w:themeColor="text1"/>
                <w:sz w:val="24"/>
                <w:szCs w:val="24"/>
              </w:rPr>
              <w:t>каря-револьверщика в соответствии с требованиями охраны труда, прои</w:t>
            </w:r>
            <w:r w:rsidRPr="009C43A0">
              <w:rPr>
                <w:rStyle w:val="211pt"/>
                <w:color w:val="000000" w:themeColor="text1"/>
                <w:sz w:val="24"/>
                <w:szCs w:val="24"/>
              </w:rPr>
              <w:t>з</w:t>
            </w:r>
            <w:r w:rsidRPr="009C43A0">
              <w:rPr>
                <w:rStyle w:val="211pt"/>
                <w:color w:val="000000" w:themeColor="text1"/>
                <w:sz w:val="24"/>
                <w:szCs w:val="24"/>
              </w:rPr>
              <w:t xml:space="preserve">водственной санитарии, пожарной безопасности и </w:t>
            </w:r>
            <w:proofErr w:type="spellStart"/>
            <w:r w:rsidRPr="009C43A0">
              <w:rPr>
                <w:rStyle w:val="211pt"/>
                <w:color w:val="000000" w:themeColor="text1"/>
                <w:sz w:val="24"/>
                <w:szCs w:val="24"/>
              </w:rPr>
              <w:t>электробезопасности</w:t>
            </w:r>
            <w:proofErr w:type="spellEnd"/>
            <w:r w:rsidRPr="009C43A0">
              <w:rPr>
                <w:rStyle w:val="211pt"/>
                <w:color w:val="000000" w:themeColor="text1"/>
                <w:sz w:val="24"/>
                <w:szCs w:val="24"/>
              </w:rPr>
              <w:t>;</w:t>
            </w:r>
          </w:p>
          <w:p w:rsidR="00BE10B1" w:rsidRPr="009C43A0" w:rsidRDefault="00BE10B1" w:rsidP="00A16245">
            <w:pPr>
              <w:spacing w:after="0"/>
              <w:ind w:firstLine="284"/>
              <w:rPr>
                <w:rStyle w:val="211pt"/>
                <w:color w:val="000000" w:themeColor="text1"/>
                <w:sz w:val="24"/>
                <w:szCs w:val="24"/>
              </w:rPr>
            </w:pPr>
            <w:r w:rsidRPr="009C43A0">
              <w:rPr>
                <w:rStyle w:val="211pt"/>
                <w:color w:val="000000" w:themeColor="text1"/>
                <w:sz w:val="24"/>
                <w:szCs w:val="24"/>
              </w:rPr>
              <w:t>выбирать и подготавливать к работе универсальные, специальные пр</w:t>
            </w:r>
            <w:r w:rsidRPr="009C43A0">
              <w:rPr>
                <w:rStyle w:val="211pt"/>
                <w:color w:val="000000" w:themeColor="text1"/>
                <w:sz w:val="24"/>
                <w:szCs w:val="24"/>
              </w:rPr>
              <w:t>и</w:t>
            </w:r>
            <w:r w:rsidRPr="009C43A0">
              <w:rPr>
                <w:rStyle w:val="211pt"/>
                <w:color w:val="000000" w:themeColor="text1"/>
                <w:sz w:val="24"/>
                <w:szCs w:val="24"/>
              </w:rPr>
              <w:t>способления, режущий и контрольно</w:t>
            </w:r>
            <w:r w:rsidRPr="009C43A0">
              <w:rPr>
                <w:rStyle w:val="211pt"/>
                <w:color w:val="000000" w:themeColor="text1"/>
                <w:sz w:val="24"/>
                <w:szCs w:val="24"/>
              </w:rPr>
              <w:softHyphen/>
              <w:t xml:space="preserve">-измерительный </w:t>
            </w:r>
            <w:proofErr w:type="spellStart"/>
            <w:r w:rsidRPr="009C43A0">
              <w:rPr>
                <w:rStyle w:val="211pt"/>
                <w:color w:val="000000" w:themeColor="text1"/>
                <w:sz w:val="24"/>
                <w:szCs w:val="24"/>
              </w:rPr>
              <w:t>инстр</w:t>
            </w:r>
            <w:r w:rsidRPr="009C43A0">
              <w:rPr>
                <w:rStyle w:val="211pt"/>
                <w:color w:val="000000" w:themeColor="text1"/>
                <w:sz w:val="24"/>
                <w:szCs w:val="24"/>
              </w:rPr>
              <w:t>у</w:t>
            </w:r>
            <w:r w:rsidRPr="009C43A0">
              <w:rPr>
                <w:rStyle w:val="211pt"/>
                <w:color w:val="000000" w:themeColor="text1"/>
                <w:sz w:val="24"/>
                <w:szCs w:val="24"/>
              </w:rPr>
              <w:t>мент</w:t>
            </w:r>
            <w:proofErr w:type="gramStart"/>
            <w:r w:rsidRPr="009C43A0">
              <w:rPr>
                <w:rStyle w:val="211pt"/>
                <w:color w:val="000000" w:themeColor="text1"/>
                <w:sz w:val="24"/>
                <w:szCs w:val="24"/>
              </w:rPr>
              <w:t>;</w:t>
            </w:r>
            <w:r w:rsidRPr="009C43A0">
              <w:rPr>
                <w:rStyle w:val="211pt"/>
                <w:sz w:val="24"/>
                <w:szCs w:val="24"/>
              </w:rPr>
              <w:t>у</w:t>
            </w:r>
            <w:proofErr w:type="gramEnd"/>
            <w:r w:rsidRPr="009C43A0">
              <w:rPr>
                <w:rStyle w:val="211pt"/>
                <w:sz w:val="24"/>
                <w:szCs w:val="24"/>
              </w:rPr>
              <w:t>станавливать</w:t>
            </w:r>
            <w:proofErr w:type="spellEnd"/>
            <w:r w:rsidRPr="009C43A0">
              <w:rPr>
                <w:rStyle w:val="211pt"/>
                <w:sz w:val="24"/>
                <w:szCs w:val="24"/>
              </w:rPr>
              <w:t xml:space="preserve"> оптимальный режим токарно-револьверной обработки в соответствии с технологической картой;</w:t>
            </w:r>
          </w:p>
          <w:p w:rsidR="00BE10B1" w:rsidRPr="009C43A0" w:rsidRDefault="00BE10B1" w:rsidP="00A16245">
            <w:pPr>
              <w:spacing w:after="0"/>
              <w:ind w:firstLine="284"/>
              <w:rPr>
                <w:rFonts w:ascii="Times New Roman" w:hAnsi="Times New Roman"/>
                <w:bCs/>
                <w:color w:val="000000" w:themeColor="text1"/>
                <w:lang w:eastAsia="en-US"/>
              </w:rPr>
            </w:pPr>
            <w:r w:rsidRPr="009C43A0">
              <w:rPr>
                <w:rStyle w:val="211pt"/>
                <w:sz w:val="24"/>
                <w:szCs w:val="24"/>
              </w:rPr>
              <w:t>осуществлять токарно-револьверную обработку деталей</w:t>
            </w:r>
          </w:p>
        </w:tc>
      </w:tr>
      <w:tr w:rsidR="00BE10B1" w:rsidRPr="009C43A0" w:rsidTr="00A16245">
        <w:tc>
          <w:tcPr>
            <w:tcW w:w="1696" w:type="dxa"/>
          </w:tcPr>
          <w:p w:rsidR="00BE10B1" w:rsidRPr="009C43A0" w:rsidRDefault="00BE10B1" w:rsidP="00A16245">
            <w:pPr>
              <w:spacing w:after="0" w:line="240" w:lineRule="auto"/>
              <w:rPr>
                <w:rFonts w:ascii="Times New Roman" w:hAnsi="Times New Roman"/>
                <w:b/>
                <w:bCs/>
                <w:color w:val="000000" w:themeColor="text1"/>
                <w:sz w:val="24"/>
                <w:szCs w:val="24"/>
                <w:lang w:eastAsia="en-US"/>
              </w:rPr>
            </w:pPr>
            <w:r w:rsidRPr="009C43A0">
              <w:rPr>
                <w:rFonts w:ascii="Times New Roman" w:hAnsi="Times New Roman"/>
                <w:b/>
                <w:bCs/>
                <w:color w:val="000000" w:themeColor="text1"/>
                <w:sz w:val="24"/>
                <w:szCs w:val="24"/>
                <w:lang w:eastAsia="en-US"/>
              </w:rPr>
              <w:t>знать</w:t>
            </w:r>
          </w:p>
        </w:tc>
        <w:tc>
          <w:tcPr>
            <w:tcW w:w="7910" w:type="dxa"/>
          </w:tcPr>
          <w:p w:rsidR="00BE10B1" w:rsidRPr="009C43A0" w:rsidRDefault="00BE10B1" w:rsidP="00A16245">
            <w:pPr>
              <w:pStyle w:val="28"/>
              <w:shd w:val="clear" w:color="auto" w:fill="auto"/>
              <w:spacing w:after="0" w:line="276" w:lineRule="auto"/>
              <w:ind w:firstLine="284"/>
              <w:jc w:val="both"/>
              <w:rPr>
                <w:color w:val="000000" w:themeColor="text1"/>
                <w:sz w:val="24"/>
                <w:szCs w:val="24"/>
              </w:rPr>
            </w:pPr>
            <w:r w:rsidRPr="009C43A0">
              <w:rPr>
                <w:rStyle w:val="211pt"/>
                <w:color w:val="000000" w:themeColor="text1"/>
                <w:sz w:val="24"/>
                <w:szCs w:val="24"/>
              </w:rPr>
              <w:t xml:space="preserve">правила подготовки к работе и содержания рабочих мест токаря-револьверщика, требования охраны труда, производственной санитарии, пожарной безопасности и </w:t>
            </w:r>
            <w:proofErr w:type="spellStart"/>
            <w:r w:rsidRPr="009C43A0">
              <w:rPr>
                <w:rStyle w:val="211pt"/>
                <w:color w:val="000000" w:themeColor="text1"/>
                <w:sz w:val="24"/>
                <w:szCs w:val="24"/>
              </w:rPr>
              <w:t>электробезопасности</w:t>
            </w:r>
            <w:proofErr w:type="spellEnd"/>
            <w:r w:rsidRPr="009C43A0">
              <w:rPr>
                <w:rStyle w:val="211pt"/>
                <w:color w:val="000000" w:themeColor="text1"/>
                <w:sz w:val="24"/>
                <w:szCs w:val="24"/>
              </w:rPr>
              <w:t>;</w:t>
            </w:r>
          </w:p>
          <w:p w:rsidR="00BE10B1" w:rsidRPr="009C43A0" w:rsidRDefault="00BE10B1" w:rsidP="00A16245">
            <w:pPr>
              <w:spacing w:after="0"/>
              <w:ind w:firstLine="284"/>
              <w:rPr>
                <w:rStyle w:val="211pt"/>
                <w:color w:val="000000" w:themeColor="text1"/>
                <w:sz w:val="24"/>
                <w:szCs w:val="24"/>
              </w:rPr>
            </w:pPr>
            <w:r w:rsidRPr="009C43A0">
              <w:rPr>
                <w:rStyle w:val="211pt"/>
                <w:color w:val="000000" w:themeColor="text1"/>
                <w:sz w:val="24"/>
                <w:szCs w:val="24"/>
              </w:rPr>
              <w:t xml:space="preserve">Конструктивные особенности, правила управления, </w:t>
            </w:r>
            <w:proofErr w:type="spellStart"/>
            <w:r w:rsidRPr="009C43A0">
              <w:rPr>
                <w:rStyle w:val="211pt"/>
                <w:color w:val="000000" w:themeColor="text1"/>
                <w:sz w:val="24"/>
                <w:szCs w:val="24"/>
              </w:rPr>
              <w:t>подналадки</w:t>
            </w:r>
            <w:proofErr w:type="spellEnd"/>
            <w:r w:rsidRPr="009C43A0">
              <w:rPr>
                <w:rStyle w:val="211pt"/>
                <w:color w:val="000000" w:themeColor="text1"/>
                <w:sz w:val="24"/>
                <w:szCs w:val="24"/>
              </w:rPr>
              <w:t xml:space="preserve"> и пр</w:t>
            </w:r>
            <w:r w:rsidRPr="009C43A0">
              <w:rPr>
                <w:rStyle w:val="211pt"/>
                <w:color w:val="000000" w:themeColor="text1"/>
                <w:sz w:val="24"/>
                <w:szCs w:val="24"/>
              </w:rPr>
              <w:t>о</w:t>
            </w:r>
            <w:r w:rsidRPr="009C43A0">
              <w:rPr>
                <w:rStyle w:val="211pt"/>
                <w:color w:val="000000" w:themeColor="text1"/>
                <w:sz w:val="24"/>
                <w:szCs w:val="24"/>
              </w:rPr>
              <w:t>верки на точность токарно-револьверных станков различных типов;</w:t>
            </w:r>
          </w:p>
          <w:p w:rsidR="00BE10B1" w:rsidRPr="009C43A0" w:rsidRDefault="00BE10B1" w:rsidP="00A16245">
            <w:pPr>
              <w:spacing w:after="0"/>
              <w:ind w:firstLine="284"/>
              <w:jc w:val="both"/>
              <w:rPr>
                <w:rStyle w:val="211pt"/>
                <w:color w:val="000000" w:themeColor="text1"/>
                <w:sz w:val="24"/>
                <w:szCs w:val="24"/>
              </w:rPr>
            </w:pPr>
            <w:r w:rsidRPr="009C43A0">
              <w:rPr>
                <w:rStyle w:val="211pt"/>
                <w:color w:val="000000" w:themeColor="text1"/>
                <w:sz w:val="24"/>
                <w:szCs w:val="24"/>
              </w:rPr>
              <w:t>устройство, правила применения, проверки на точность универсальных и специальных приспособлений, контрольно-</w:t>
            </w:r>
            <w:r w:rsidRPr="009C43A0">
              <w:rPr>
                <w:rStyle w:val="211pt"/>
                <w:color w:val="000000" w:themeColor="text1"/>
                <w:sz w:val="24"/>
                <w:szCs w:val="24"/>
              </w:rPr>
              <w:softHyphen/>
              <w:t>измерительных инструме</w:t>
            </w:r>
            <w:r w:rsidRPr="009C43A0">
              <w:rPr>
                <w:rStyle w:val="211pt"/>
                <w:color w:val="000000" w:themeColor="text1"/>
                <w:sz w:val="24"/>
                <w:szCs w:val="24"/>
              </w:rPr>
              <w:t>н</w:t>
            </w:r>
            <w:r w:rsidRPr="009C43A0">
              <w:rPr>
                <w:rStyle w:val="211pt"/>
                <w:color w:val="000000" w:themeColor="text1"/>
                <w:sz w:val="24"/>
                <w:szCs w:val="24"/>
              </w:rPr>
              <w:t>тов;</w:t>
            </w:r>
          </w:p>
          <w:p w:rsidR="00BE10B1" w:rsidRPr="009C43A0" w:rsidRDefault="00BE10B1" w:rsidP="00A16245">
            <w:pPr>
              <w:spacing w:after="0"/>
              <w:ind w:firstLine="284"/>
              <w:rPr>
                <w:rStyle w:val="211pt"/>
                <w:sz w:val="24"/>
                <w:szCs w:val="24"/>
              </w:rPr>
            </w:pPr>
            <w:r w:rsidRPr="009C43A0">
              <w:rPr>
                <w:rStyle w:val="211pt"/>
                <w:sz w:val="24"/>
                <w:szCs w:val="24"/>
              </w:rPr>
              <w:t>правила определения режимов резания по справочникам и паспорту станка;</w:t>
            </w:r>
          </w:p>
          <w:p w:rsidR="00BE10B1" w:rsidRPr="009C43A0" w:rsidRDefault="00BE10B1" w:rsidP="00A16245">
            <w:pPr>
              <w:spacing w:after="0"/>
              <w:ind w:firstLine="284"/>
              <w:rPr>
                <w:rFonts w:ascii="Times New Roman" w:hAnsi="Times New Roman"/>
                <w:color w:val="000000"/>
                <w:sz w:val="24"/>
                <w:szCs w:val="24"/>
              </w:rPr>
            </w:pPr>
            <w:r w:rsidRPr="009C43A0">
              <w:rPr>
                <w:rStyle w:val="211pt"/>
                <w:sz w:val="24"/>
                <w:szCs w:val="24"/>
              </w:rPr>
              <w:t>правила проведения и технологию проверки качества выполненных р</w:t>
            </w:r>
            <w:r w:rsidRPr="009C43A0">
              <w:rPr>
                <w:rStyle w:val="211pt"/>
                <w:sz w:val="24"/>
                <w:szCs w:val="24"/>
              </w:rPr>
              <w:t>а</w:t>
            </w:r>
            <w:r w:rsidRPr="009C43A0">
              <w:rPr>
                <w:rStyle w:val="211pt"/>
                <w:sz w:val="24"/>
                <w:szCs w:val="24"/>
              </w:rPr>
              <w:t>бот</w:t>
            </w:r>
          </w:p>
        </w:tc>
      </w:tr>
    </w:tbl>
    <w:p w:rsidR="00BE10B1" w:rsidRPr="009C43A0" w:rsidRDefault="00BE10B1" w:rsidP="00BE10B1">
      <w:pPr>
        <w:spacing w:after="0"/>
        <w:outlineLvl w:val="0"/>
        <w:rPr>
          <w:rFonts w:ascii="Times New Roman" w:hAnsi="Times New Roman"/>
          <w:b/>
          <w:sz w:val="24"/>
          <w:szCs w:val="24"/>
        </w:rPr>
      </w:pPr>
      <w:r w:rsidRPr="009C43A0">
        <w:rPr>
          <w:rFonts w:ascii="Times New Roman" w:hAnsi="Times New Roman"/>
          <w:b/>
          <w:sz w:val="24"/>
          <w:szCs w:val="24"/>
        </w:rPr>
        <w:t>1.</w:t>
      </w:r>
      <w:r>
        <w:rPr>
          <w:rFonts w:ascii="Times New Roman" w:hAnsi="Times New Roman"/>
          <w:b/>
          <w:sz w:val="24"/>
          <w:szCs w:val="24"/>
        </w:rPr>
        <w:t>2</w:t>
      </w:r>
      <w:r w:rsidRPr="009C43A0">
        <w:rPr>
          <w:rFonts w:ascii="Times New Roman" w:hAnsi="Times New Roman"/>
          <w:b/>
          <w:sz w:val="24"/>
          <w:szCs w:val="24"/>
        </w:rPr>
        <w:t>. Количество часов, отводимое на освоение профессионального модуля</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Всего часов ________</w:t>
      </w:r>
      <w:r w:rsidRPr="00126229">
        <w:rPr>
          <w:rFonts w:ascii="Times New Roman" w:hAnsi="Times New Roman"/>
          <w:sz w:val="24"/>
          <w:szCs w:val="24"/>
          <w:u w:val="single"/>
        </w:rPr>
        <w:t>25</w:t>
      </w:r>
      <w:r>
        <w:rPr>
          <w:rFonts w:ascii="Times New Roman" w:hAnsi="Times New Roman"/>
          <w:sz w:val="24"/>
          <w:szCs w:val="24"/>
          <w:u w:val="single"/>
        </w:rPr>
        <w:t>6</w:t>
      </w:r>
      <w:r w:rsidRPr="00126229">
        <w:rPr>
          <w:rFonts w:ascii="Times New Roman" w:hAnsi="Times New Roman"/>
          <w:sz w:val="24"/>
          <w:szCs w:val="24"/>
          <w:u w:val="single"/>
        </w:rPr>
        <w:t xml:space="preserve"> часов</w:t>
      </w:r>
      <w:r w:rsidRPr="00126229">
        <w:rPr>
          <w:rFonts w:ascii="Times New Roman" w:hAnsi="Times New Roman"/>
          <w:sz w:val="24"/>
          <w:szCs w:val="24"/>
        </w:rPr>
        <w:t>___________________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в том числе в форме практической подготовки____1</w:t>
      </w:r>
      <w:r>
        <w:rPr>
          <w:rFonts w:ascii="Times New Roman" w:hAnsi="Times New Roman"/>
          <w:sz w:val="24"/>
          <w:szCs w:val="24"/>
        </w:rPr>
        <w:t>38</w:t>
      </w:r>
      <w:r w:rsidRPr="00126229">
        <w:rPr>
          <w:rFonts w:ascii="Times New Roman" w:hAnsi="Times New Roman"/>
          <w:sz w:val="24"/>
          <w:szCs w:val="24"/>
        </w:rPr>
        <w:t xml:space="preserve"> часов 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Из них на освоение МДК___</w:t>
      </w:r>
      <w:r>
        <w:rPr>
          <w:rFonts w:ascii="Times New Roman" w:hAnsi="Times New Roman"/>
          <w:sz w:val="24"/>
          <w:szCs w:val="24"/>
        </w:rPr>
        <w:t>148</w:t>
      </w:r>
      <w:r w:rsidRPr="00126229">
        <w:rPr>
          <w:rFonts w:ascii="Times New Roman" w:hAnsi="Times New Roman"/>
          <w:sz w:val="24"/>
          <w:szCs w:val="24"/>
        </w:rPr>
        <w:t xml:space="preserve"> час______________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в том числе самостоятельная работа____2</w:t>
      </w:r>
      <w:r>
        <w:rPr>
          <w:rFonts w:ascii="Times New Roman" w:hAnsi="Times New Roman"/>
          <w:sz w:val="24"/>
          <w:szCs w:val="24"/>
        </w:rPr>
        <w:t>8</w:t>
      </w:r>
      <w:r w:rsidRPr="00126229">
        <w:rPr>
          <w:rFonts w:ascii="Times New Roman" w:hAnsi="Times New Roman"/>
          <w:sz w:val="24"/>
          <w:szCs w:val="24"/>
        </w:rPr>
        <w:t xml:space="preserve"> час</w:t>
      </w:r>
      <w:r>
        <w:rPr>
          <w:rFonts w:ascii="Times New Roman" w:hAnsi="Times New Roman"/>
          <w:sz w:val="24"/>
          <w:szCs w:val="24"/>
        </w:rPr>
        <w:t>ов</w:t>
      </w:r>
      <w:r w:rsidRPr="00126229">
        <w:rPr>
          <w:rFonts w:ascii="Times New Roman" w:hAnsi="Times New Roman"/>
          <w:sz w:val="24"/>
          <w:szCs w:val="24"/>
        </w:rPr>
        <w:t xml:space="preserve">______ </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 xml:space="preserve">практики, в том числе </w:t>
      </w:r>
      <w:proofErr w:type="gramStart"/>
      <w:r w:rsidRPr="00126229">
        <w:rPr>
          <w:rFonts w:ascii="Times New Roman" w:hAnsi="Times New Roman"/>
          <w:sz w:val="24"/>
          <w:szCs w:val="24"/>
        </w:rPr>
        <w:t>учебная</w:t>
      </w:r>
      <w:proofErr w:type="gramEnd"/>
      <w:r w:rsidRPr="00126229">
        <w:rPr>
          <w:rFonts w:ascii="Times New Roman" w:hAnsi="Times New Roman"/>
          <w:sz w:val="24"/>
          <w:szCs w:val="24"/>
        </w:rPr>
        <w:t xml:space="preserve"> __</w:t>
      </w:r>
      <w:r>
        <w:rPr>
          <w:rFonts w:ascii="Times New Roman" w:hAnsi="Times New Roman"/>
          <w:sz w:val="24"/>
          <w:szCs w:val="24"/>
        </w:rPr>
        <w:t>36</w:t>
      </w:r>
      <w:r w:rsidRPr="00126229">
        <w:rPr>
          <w:rFonts w:ascii="Times New Roman" w:hAnsi="Times New Roman"/>
          <w:sz w:val="24"/>
          <w:szCs w:val="24"/>
        </w:rPr>
        <w:t xml:space="preserve"> часов_______________</w:t>
      </w: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 xml:space="preserve">   </w:t>
      </w:r>
      <w:proofErr w:type="gramStart"/>
      <w:r w:rsidRPr="00126229">
        <w:rPr>
          <w:rFonts w:ascii="Times New Roman" w:hAnsi="Times New Roman"/>
          <w:sz w:val="24"/>
          <w:szCs w:val="24"/>
        </w:rPr>
        <w:t>производственная</w:t>
      </w:r>
      <w:proofErr w:type="gramEnd"/>
      <w:r w:rsidRPr="00126229">
        <w:rPr>
          <w:rFonts w:ascii="Times New Roman" w:hAnsi="Times New Roman"/>
          <w:sz w:val="24"/>
          <w:szCs w:val="24"/>
        </w:rPr>
        <w:t xml:space="preserve"> _</w:t>
      </w:r>
      <w:r>
        <w:rPr>
          <w:rFonts w:ascii="Times New Roman" w:hAnsi="Times New Roman"/>
          <w:sz w:val="24"/>
          <w:szCs w:val="24"/>
        </w:rPr>
        <w:t>72</w:t>
      </w:r>
      <w:r w:rsidRPr="00126229">
        <w:rPr>
          <w:rFonts w:ascii="Times New Roman" w:hAnsi="Times New Roman"/>
          <w:sz w:val="24"/>
          <w:szCs w:val="24"/>
        </w:rPr>
        <w:t xml:space="preserve"> час</w:t>
      </w:r>
      <w:r>
        <w:rPr>
          <w:rFonts w:ascii="Times New Roman" w:hAnsi="Times New Roman"/>
          <w:sz w:val="24"/>
          <w:szCs w:val="24"/>
        </w:rPr>
        <w:t>а</w:t>
      </w:r>
      <w:r w:rsidRPr="00126229">
        <w:rPr>
          <w:rFonts w:ascii="Times New Roman" w:hAnsi="Times New Roman"/>
          <w:sz w:val="24"/>
          <w:szCs w:val="24"/>
        </w:rPr>
        <w:t>__________</w:t>
      </w:r>
    </w:p>
    <w:p w:rsidR="00BE10B1" w:rsidRPr="00126229" w:rsidRDefault="00BE10B1" w:rsidP="00BE10B1">
      <w:pPr>
        <w:spacing w:after="0"/>
        <w:rPr>
          <w:rFonts w:ascii="Times New Roman" w:hAnsi="Times New Roman"/>
          <w:sz w:val="24"/>
          <w:szCs w:val="24"/>
        </w:rPr>
      </w:pPr>
    </w:p>
    <w:p w:rsidR="00BE10B1" w:rsidRPr="00126229" w:rsidRDefault="00BE10B1" w:rsidP="00BE10B1">
      <w:pPr>
        <w:spacing w:after="0"/>
        <w:rPr>
          <w:rFonts w:ascii="Times New Roman" w:hAnsi="Times New Roman"/>
          <w:sz w:val="24"/>
          <w:szCs w:val="24"/>
        </w:rPr>
      </w:pPr>
      <w:r w:rsidRPr="00126229">
        <w:rPr>
          <w:rFonts w:ascii="Times New Roman" w:hAnsi="Times New Roman"/>
          <w:sz w:val="24"/>
          <w:szCs w:val="24"/>
        </w:rPr>
        <w:t>Промежуточная аттестация в форме квалификационного экзамена ___</w:t>
      </w:r>
      <w:r>
        <w:rPr>
          <w:rFonts w:ascii="Times New Roman" w:hAnsi="Times New Roman"/>
          <w:sz w:val="24"/>
          <w:szCs w:val="24"/>
        </w:rPr>
        <w:t>12</w:t>
      </w:r>
      <w:r w:rsidRPr="00126229">
        <w:rPr>
          <w:rFonts w:ascii="Times New Roman" w:hAnsi="Times New Roman"/>
          <w:sz w:val="24"/>
          <w:szCs w:val="24"/>
        </w:rPr>
        <w:t xml:space="preserve"> </w:t>
      </w:r>
      <w:proofErr w:type="spellStart"/>
      <w:r w:rsidRPr="00126229">
        <w:rPr>
          <w:rFonts w:ascii="Times New Roman" w:hAnsi="Times New Roman"/>
          <w:sz w:val="24"/>
          <w:szCs w:val="24"/>
        </w:rPr>
        <w:t>часов_</w:t>
      </w:r>
      <w:proofErr w:type="spellEnd"/>
      <w:r w:rsidRPr="00126229">
        <w:rPr>
          <w:rFonts w:ascii="Times New Roman" w:hAnsi="Times New Roman"/>
          <w:sz w:val="24"/>
          <w:szCs w:val="24"/>
        </w:rPr>
        <w:t xml:space="preserve">. </w:t>
      </w:r>
    </w:p>
    <w:p w:rsidR="00BE10B1" w:rsidRPr="009C43A0" w:rsidRDefault="00BE10B1" w:rsidP="00BE10B1">
      <w:pPr>
        <w:rPr>
          <w:rFonts w:ascii="Times New Roman" w:hAnsi="Times New Roman"/>
          <w:i/>
          <w:sz w:val="24"/>
          <w:szCs w:val="24"/>
        </w:rPr>
        <w:sectPr w:rsidR="00BE10B1" w:rsidRPr="009C43A0" w:rsidSect="00DC23D6">
          <w:pgSz w:w="11907" w:h="16840"/>
          <w:pgMar w:top="1134" w:right="851" w:bottom="992" w:left="1418" w:header="709" w:footer="709" w:gutter="0"/>
          <w:cols w:space="720"/>
        </w:sectPr>
      </w:pPr>
    </w:p>
    <w:p w:rsidR="00BE10B1" w:rsidRDefault="00BE10B1" w:rsidP="00BE10B1">
      <w:pPr>
        <w:rPr>
          <w:rFonts w:ascii="Times New Roman" w:hAnsi="Times New Roman"/>
          <w:b/>
          <w:sz w:val="24"/>
          <w:szCs w:val="24"/>
        </w:rPr>
      </w:pPr>
      <w:r w:rsidRPr="00A059E5">
        <w:rPr>
          <w:rFonts w:ascii="Times New Roman" w:hAnsi="Times New Roman"/>
          <w:b/>
          <w:sz w:val="24"/>
          <w:szCs w:val="24"/>
        </w:rPr>
        <w:lastRenderedPageBreak/>
        <w:t>2.</w:t>
      </w:r>
      <w:r w:rsidRPr="00A059E5">
        <w:rPr>
          <w:rFonts w:ascii="Times New Roman" w:hAnsi="Times New Roman"/>
          <w:b/>
          <w:sz w:val="24"/>
          <w:szCs w:val="24"/>
        </w:rPr>
        <w:tab/>
        <w:t>СТРУКТУРА И СОДЕРЖАНИЕ ПРОФЕССИОНАЛЬНОГО МОДУЛЯ</w:t>
      </w:r>
      <w:r w:rsidRPr="009C43A0">
        <w:rPr>
          <w:rFonts w:ascii="Times New Roman" w:hAnsi="Times New Roman"/>
          <w:b/>
          <w:sz w:val="24"/>
          <w:szCs w:val="24"/>
        </w:rPr>
        <w:t xml:space="preserve"> </w:t>
      </w:r>
    </w:p>
    <w:p w:rsidR="00BE10B1" w:rsidRPr="009C43A0" w:rsidRDefault="00BE10B1" w:rsidP="00BE10B1">
      <w:pPr>
        <w:rPr>
          <w:rFonts w:ascii="Times New Roman" w:hAnsi="Times New Roman"/>
          <w:b/>
          <w:sz w:val="24"/>
          <w:szCs w:val="24"/>
        </w:rPr>
      </w:pPr>
      <w:r w:rsidRPr="009C43A0">
        <w:rPr>
          <w:rFonts w:ascii="Times New Roman" w:hAnsi="Times New Roman"/>
          <w:b/>
          <w:sz w:val="24"/>
          <w:szCs w:val="24"/>
        </w:rPr>
        <w:t>2.1. Структура профессионального модуля</w:t>
      </w:r>
    </w:p>
    <w:tbl>
      <w:tblPr>
        <w:tblW w:w="14780" w:type="dxa"/>
        <w:tblLook w:val="04A0"/>
      </w:tblPr>
      <w:tblGrid>
        <w:gridCol w:w="1991"/>
        <w:gridCol w:w="2493"/>
        <w:gridCol w:w="1023"/>
        <w:gridCol w:w="949"/>
        <w:gridCol w:w="949"/>
        <w:gridCol w:w="2427"/>
        <w:gridCol w:w="997"/>
        <w:gridCol w:w="2289"/>
        <w:gridCol w:w="1812"/>
      </w:tblGrid>
      <w:tr w:rsidR="00BE10B1" w:rsidRPr="001945C8" w:rsidTr="00A16245">
        <w:trPr>
          <w:trHeight w:val="288"/>
        </w:trPr>
        <w:tc>
          <w:tcPr>
            <w:tcW w:w="1833"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Коды професси</w:t>
            </w:r>
            <w:r w:rsidRPr="001945C8">
              <w:rPr>
                <w:rFonts w:ascii="Times New Roman" w:hAnsi="Times New Roman"/>
                <w:color w:val="000000"/>
              </w:rPr>
              <w:t>о</w:t>
            </w:r>
            <w:r w:rsidRPr="001945C8">
              <w:rPr>
                <w:rFonts w:ascii="Times New Roman" w:hAnsi="Times New Roman"/>
                <w:color w:val="000000"/>
              </w:rPr>
              <w:t>нальных общих компетенций</w:t>
            </w:r>
          </w:p>
        </w:tc>
        <w:tc>
          <w:tcPr>
            <w:tcW w:w="2527"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Наименования разделов профессионального м</w:t>
            </w:r>
            <w:r w:rsidRPr="001945C8">
              <w:rPr>
                <w:rFonts w:ascii="Times New Roman" w:hAnsi="Times New Roman"/>
                <w:color w:val="000000"/>
              </w:rPr>
              <w:t>о</w:t>
            </w:r>
            <w:r w:rsidRPr="001945C8">
              <w:rPr>
                <w:rFonts w:ascii="Times New Roman" w:hAnsi="Times New Roman"/>
                <w:color w:val="000000"/>
              </w:rPr>
              <w:t>дуля</w:t>
            </w:r>
          </w:p>
        </w:tc>
        <w:tc>
          <w:tcPr>
            <w:tcW w:w="10420" w:type="dxa"/>
            <w:gridSpan w:val="7"/>
            <w:tcBorders>
              <w:top w:val="single" w:sz="4" w:space="0" w:color="auto"/>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sz w:val="20"/>
                <w:szCs w:val="20"/>
              </w:rPr>
            </w:pPr>
            <w:r w:rsidRPr="001945C8">
              <w:rPr>
                <w:rFonts w:ascii="Times New Roman" w:hAnsi="Times New Roman"/>
                <w:color w:val="000000"/>
                <w:sz w:val="20"/>
                <w:szCs w:val="20"/>
              </w:rPr>
              <w:t xml:space="preserve">Объем профессионального модуля, </w:t>
            </w:r>
            <w:proofErr w:type="spellStart"/>
            <w:r w:rsidRPr="001945C8">
              <w:rPr>
                <w:rFonts w:ascii="Times New Roman" w:hAnsi="Times New Roman"/>
                <w:color w:val="000000"/>
                <w:sz w:val="20"/>
                <w:szCs w:val="20"/>
              </w:rPr>
              <w:t>ак</w:t>
            </w:r>
            <w:proofErr w:type="spellEnd"/>
            <w:r w:rsidRPr="001945C8">
              <w:rPr>
                <w:rFonts w:ascii="Times New Roman" w:hAnsi="Times New Roman"/>
                <w:color w:val="000000"/>
                <w:sz w:val="20"/>
                <w:szCs w:val="20"/>
              </w:rPr>
              <w:t>. час.</w:t>
            </w:r>
          </w:p>
        </w:tc>
      </w:tr>
      <w:tr w:rsidR="00BE10B1" w:rsidRPr="001945C8"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sz w:val="16"/>
                <w:szCs w:val="16"/>
              </w:rPr>
            </w:pPr>
            <w:r w:rsidRPr="001945C8">
              <w:rPr>
                <w:rFonts w:ascii="Times New Roman" w:hAnsi="Times New Roman"/>
                <w:color w:val="000000"/>
                <w:sz w:val="16"/>
                <w:szCs w:val="16"/>
              </w:rPr>
              <w:t>Сумма</w:t>
            </w:r>
            <w:r w:rsidRPr="001945C8">
              <w:rPr>
                <w:rFonts w:ascii="Times New Roman" w:hAnsi="Times New Roman"/>
                <w:color w:val="000000"/>
                <w:sz w:val="16"/>
                <w:szCs w:val="16"/>
              </w:rPr>
              <w:t>р</w:t>
            </w:r>
            <w:r w:rsidRPr="001945C8">
              <w:rPr>
                <w:rFonts w:ascii="Times New Roman" w:hAnsi="Times New Roman"/>
                <w:color w:val="000000"/>
                <w:sz w:val="16"/>
                <w:szCs w:val="16"/>
              </w:rPr>
              <w:t>ный объем нагрузки</w:t>
            </w:r>
          </w:p>
        </w:tc>
        <w:tc>
          <w:tcPr>
            <w:tcW w:w="960" w:type="dxa"/>
            <w:vMerge w:val="restart"/>
            <w:tcBorders>
              <w:top w:val="nil"/>
              <w:left w:val="single" w:sz="4" w:space="0" w:color="auto"/>
              <w:bottom w:val="single" w:sz="4" w:space="0" w:color="auto"/>
              <w:right w:val="single" w:sz="4" w:space="0" w:color="auto"/>
            </w:tcBorders>
            <w:textDirection w:val="btLr"/>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xml:space="preserve">В т.ч. в форме </w:t>
            </w:r>
            <w:proofErr w:type="spellStart"/>
            <w:r w:rsidRPr="001945C8">
              <w:rPr>
                <w:rFonts w:ascii="Times New Roman" w:hAnsi="Times New Roman"/>
                <w:color w:val="000000"/>
              </w:rPr>
              <w:t>практ</w:t>
            </w:r>
            <w:proofErr w:type="spellEnd"/>
            <w:r w:rsidRPr="001945C8">
              <w:rPr>
                <w:rFonts w:ascii="Times New Roman" w:hAnsi="Times New Roman"/>
                <w:color w:val="000000"/>
              </w:rPr>
              <w:t>. подг</w:t>
            </w:r>
            <w:r w:rsidRPr="001945C8">
              <w:rPr>
                <w:rFonts w:ascii="Times New Roman" w:hAnsi="Times New Roman"/>
                <w:color w:val="000000"/>
              </w:rPr>
              <w:t>о</w:t>
            </w:r>
            <w:r w:rsidRPr="001945C8">
              <w:rPr>
                <w:rFonts w:ascii="Times New Roman" w:hAnsi="Times New Roman"/>
                <w:color w:val="000000"/>
              </w:rPr>
              <w:t>товки</w:t>
            </w:r>
          </w:p>
        </w:tc>
        <w:tc>
          <w:tcPr>
            <w:tcW w:w="6700" w:type="dxa"/>
            <w:gridSpan w:val="4"/>
            <w:tcBorders>
              <w:top w:val="single" w:sz="4" w:space="0" w:color="auto"/>
              <w:left w:val="nil"/>
              <w:bottom w:val="single" w:sz="4" w:space="0" w:color="auto"/>
              <w:right w:val="single" w:sz="4" w:space="0" w:color="auto"/>
            </w:tcBorders>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xml:space="preserve">Работа </w:t>
            </w:r>
            <w:proofErr w:type="gramStart"/>
            <w:r w:rsidRPr="001945C8">
              <w:rPr>
                <w:rFonts w:ascii="Times New Roman" w:hAnsi="Times New Roman"/>
                <w:color w:val="000000"/>
              </w:rPr>
              <w:t>обучающихся</w:t>
            </w:r>
            <w:proofErr w:type="gramEnd"/>
            <w:r w:rsidRPr="001945C8">
              <w:rPr>
                <w:rFonts w:ascii="Times New Roman" w:hAnsi="Times New Roman"/>
                <w:color w:val="000000"/>
              </w:rPr>
              <w:t xml:space="preserve"> во взаимодействии с преподавателем</w:t>
            </w:r>
          </w:p>
        </w:tc>
        <w:tc>
          <w:tcPr>
            <w:tcW w:w="1800" w:type="dxa"/>
            <w:vMerge w:val="restart"/>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Самостоятел</w:t>
            </w:r>
            <w:r w:rsidRPr="001945C8">
              <w:rPr>
                <w:rFonts w:ascii="Times New Roman" w:hAnsi="Times New Roman"/>
                <w:color w:val="000000"/>
              </w:rPr>
              <w:t>ь</w:t>
            </w:r>
            <w:r w:rsidRPr="001945C8">
              <w:rPr>
                <w:rFonts w:ascii="Times New Roman" w:hAnsi="Times New Roman"/>
                <w:color w:val="000000"/>
              </w:rPr>
              <w:t>ная работа</w:t>
            </w:r>
          </w:p>
        </w:tc>
      </w:tr>
      <w:tr w:rsidR="00BE10B1" w:rsidRPr="001945C8"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3420" w:type="dxa"/>
            <w:gridSpan w:val="2"/>
            <w:tcBorders>
              <w:top w:val="single" w:sz="4" w:space="0" w:color="auto"/>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Обучение по МДК</w:t>
            </w:r>
          </w:p>
        </w:tc>
        <w:tc>
          <w:tcPr>
            <w:tcW w:w="328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Практики</w:t>
            </w:r>
          </w:p>
        </w:tc>
        <w:tc>
          <w:tcPr>
            <w:tcW w:w="180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r>
      <w:tr w:rsidR="00BE10B1" w:rsidRPr="001945C8"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Всего</w:t>
            </w:r>
          </w:p>
        </w:tc>
        <w:tc>
          <w:tcPr>
            <w:tcW w:w="2460" w:type="dxa"/>
            <w:tcBorders>
              <w:top w:val="nil"/>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В том числе</w:t>
            </w:r>
          </w:p>
        </w:tc>
        <w:tc>
          <w:tcPr>
            <w:tcW w:w="3280" w:type="dxa"/>
            <w:gridSpan w:val="2"/>
            <w:vMerge/>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r>
      <w:tr w:rsidR="00BE10B1" w:rsidRPr="001945C8" w:rsidTr="00A16245">
        <w:trPr>
          <w:trHeight w:val="552"/>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c>
          <w:tcPr>
            <w:tcW w:w="24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Лабораторных и пра</w:t>
            </w:r>
            <w:r w:rsidRPr="001945C8">
              <w:rPr>
                <w:rFonts w:ascii="Times New Roman" w:hAnsi="Times New Roman"/>
                <w:color w:val="000000"/>
              </w:rPr>
              <w:t>к</w:t>
            </w:r>
            <w:r w:rsidRPr="001945C8">
              <w:rPr>
                <w:rFonts w:ascii="Times New Roman" w:hAnsi="Times New Roman"/>
                <w:color w:val="000000"/>
              </w:rPr>
              <w:t>тических занятий</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Уче</w:t>
            </w:r>
            <w:r w:rsidRPr="001945C8">
              <w:rPr>
                <w:rFonts w:ascii="Times New Roman" w:hAnsi="Times New Roman"/>
                <w:color w:val="000000"/>
              </w:rPr>
              <w:t>б</w:t>
            </w:r>
            <w:r w:rsidRPr="001945C8">
              <w:rPr>
                <w:rFonts w:ascii="Times New Roman" w:hAnsi="Times New Roman"/>
                <w:color w:val="000000"/>
              </w:rPr>
              <w:t>ная</w:t>
            </w:r>
          </w:p>
        </w:tc>
        <w:tc>
          <w:tcPr>
            <w:tcW w:w="232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Производственная</w:t>
            </w:r>
          </w:p>
        </w:tc>
        <w:tc>
          <w:tcPr>
            <w:tcW w:w="1800" w:type="dxa"/>
            <w:vMerge/>
            <w:tcBorders>
              <w:top w:val="nil"/>
              <w:left w:val="single" w:sz="4" w:space="0" w:color="auto"/>
              <w:bottom w:val="single" w:sz="4" w:space="0" w:color="auto"/>
              <w:right w:val="single" w:sz="4" w:space="0" w:color="auto"/>
            </w:tcBorders>
            <w:vAlign w:val="center"/>
            <w:hideMark/>
          </w:tcPr>
          <w:p w:rsidR="00BE10B1" w:rsidRPr="001945C8" w:rsidRDefault="00BE10B1" w:rsidP="00A16245">
            <w:pPr>
              <w:spacing w:after="0" w:line="240" w:lineRule="auto"/>
              <w:rPr>
                <w:rFonts w:ascii="Times New Roman" w:hAnsi="Times New Roman"/>
                <w:color w:val="000000"/>
              </w:rPr>
            </w:pPr>
          </w:p>
        </w:tc>
      </w:tr>
      <w:tr w:rsidR="00BE10B1" w:rsidRPr="001945C8" w:rsidTr="00A16245">
        <w:trPr>
          <w:trHeight w:val="288"/>
        </w:trPr>
        <w:tc>
          <w:tcPr>
            <w:tcW w:w="1833" w:type="dxa"/>
            <w:tcBorders>
              <w:top w:val="nil"/>
              <w:left w:val="single" w:sz="4" w:space="0" w:color="auto"/>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1</w:t>
            </w:r>
          </w:p>
        </w:tc>
        <w:tc>
          <w:tcPr>
            <w:tcW w:w="2527" w:type="dxa"/>
            <w:tcBorders>
              <w:top w:val="nil"/>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2</w:t>
            </w:r>
          </w:p>
        </w:tc>
        <w:tc>
          <w:tcPr>
            <w:tcW w:w="960" w:type="dxa"/>
            <w:tcBorders>
              <w:top w:val="nil"/>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3</w:t>
            </w:r>
          </w:p>
        </w:tc>
        <w:tc>
          <w:tcPr>
            <w:tcW w:w="960" w:type="dxa"/>
            <w:tcBorders>
              <w:top w:val="nil"/>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4</w:t>
            </w:r>
          </w:p>
        </w:tc>
        <w:tc>
          <w:tcPr>
            <w:tcW w:w="960" w:type="dxa"/>
            <w:tcBorders>
              <w:top w:val="nil"/>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5</w:t>
            </w:r>
          </w:p>
        </w:tc>
        <w:tc>
          <w:tcPr>
            <w:tcW w:w="2460" w:type="dxa"/>
            <w:tcBorders>
              <w:top w:val="nil"/>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6</w:t>
            </w:r>
          </w:p>
        </w:tc>
        <w:tc>
          <w:tcPr>
            <w:tcW w:w="960" w:type="dxa"/>
            <w:tcBorders>
              <w:top w:val="nil"/>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7</w:t>
            </w:r>
          </w:p>
        </w:tc>
        <w:tc>
          <w:tcPr>
            <w:tcW w:w="2320" w:type="dxa"/>
            <w:tcBorders>
              <w:top w:val="nil"/>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8</w:t>
            </w:r>
          </w:p>
        </w:tc>
        <w:tc>
          <w:tcPr>
            <w:tcW w:w="1800" w:type="dxa"/>
            <w:tcBorders>
              <w:top w:val="nil"/>
              <w:left w:val="nil"/>
              <w:bottom w:val="single" w:sz="4" w:space="0" w:color="auto"/>
              <w:right w:val="single" w:sz="4" w:space="0" w:color="auto"/>
            </w:tcBorders>
            <w:noWrap/>
            <w:vAlign w:val="bottom"/>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9</w:t>
            </w:r>
          </w:p>
        </w:tc>
      </w:tr>
      <w:tr w:rsidR="00BE10B1" w:rsidRPr="00807D1E" w:rsidTr="00A16245">
        <w:trPr>
          <w:trHeight w:val="1104"/>
        </w:trPr>
        <w:tc>
          <w:tcPr>
            <w:tcW w:w="1833" w:type="dxa"/>
            <w:tcBorders>
              <w:top w:val="nil"/>
              <w:left w:val="single" w:sz="4" w:space="0" w:color="auto"/>
              <w:bottom w:val="single" w:sz="4" w:space="0" w:color="auto"/>
              <w:right w:val="single" w:sz="4" w:space="0" w:color="auto"/>
            </w:tcBorders>
            <w:hideMark/>
          </w:tcPr>
          <w:p w:rsidR="00BE10B1" w:rsidRPr="00807D1E" w:rsidRDefault="00BE10B1" w:rsidP="00A16245">
            <w:pPr>
              <w:spacing w:after="0" w:line="240" w:lineRule="auto"/>
              <w:rPr>
                <w:rFonts w:ascii="Times New Roman" w:hAnsi="Times New Roman"/>
                <w:b/>
                <w:bCs/>
                <w:color w:val="000000"/>
              </w:rPr>
            </w:pPr>
            <w:r w:rsidRPr="00807D1E">
              <w:rPr>
                <w:rFonts w:ascii="Times New Roman" w:hAnsi="Times New Roman"/>
                <w:b/>
                <w:bCs/>
                <w:color w:val="000000"/>
              </w:rPr>
              <w:t>ПК 4.1-ПК 4.4, ОК 1, ОК 7, ОК 9-ОК 11</w:t>
            </w:r>
          </w:p>
        </w:tc>
        <w:tc>
          <w:tcPr>
            <w:tcW w:w="2527" w:type="dxa"/>
            <w:tcBorders>
              <w:top w:val="nil"/>
              <w:left w:val="nil"/>
              <w:bottom w:val="single" w:sz="4" w:space="0" w:color="auto"/>
              <w:right w:val="single" w:sz="4" w:space="0" w:color="auto"/>
            </w:tcBorders>
            <w:hideMark/>
          </w:tcPr>
          <w:p w:rsidR="00BE10B1" w:rsidRPr="00807D1E" w:rsidRDefault="00BE10B1" w:rsidP="00A16245">
            <w:pPr>
              <w:spacing w:after="0" w:line="240" w:lineRule="auto"/>
              <w:rPr>
                <w:rFonts w:ascii="Times New Roman" w:hAnsi="Times New Roman"/>
                <w:b/>
                <w:bCs/>
                <w:color w:val="000000"/>
              </w:rPr>
            </w:pPr>
            <w:r w:rsidRPr="00807D1E">
              <w:rPr>
                <w:rFonts w:ascii="Times New Roman" w:hAnsi="Times New Roman"/>
                <w:b/>
                <w:bCs/>
                <w:color w:val="000000"/>
              </w:rPr>
              <w:t>Раздел 1. Изготовл</w:t>
            </w:r>
            <w:r w:rsidRPr="00807D1E">
              <w:rPr>
                <w:rFonts w:ascii="Times New Roman" w:hAnsi="Times New Roman"/>
                <w:b/>
                <w:bCs/>
                <w:color w:val="000000"/>
              </w:rPr>
              <w:t>е</w:t>
            </w:r>
            <w:r w:rsidRPr="00807D1E">
              <w:rPr>
                <w:rFonts w:ascii="Times New Roman" w:hAnsi="Times New Roman"/>
                <w:b/>
                <w:bCs/>
                <w:color w:val="000000"/>
              </w:rPr>
              <w:t>ние изделий на тока</w:t>
            </w:r>
            <w:r w:rsidRPr="00807D1E">
              <w:rPr>
                <w:rFonts w:ascii="Times New Roman" w:hAnsi="Times New Roman"/>
                <w:b/>
                <w:bCs/>
                <w:color w:val="000000"/>
              </w:rPr>
              <w:t>р</w:t>
            </w:r>
            <w:r w:rsidRPr="00807D1E">
              <w:rPr>
                <w:rFonts w:ascii="Times New Roman" w:hAnsi="Times New Roman"/>
                <w:b/>
                <w:bCs/>
                <w:color w:val="000000"/>
              </w:rPr>
              <w:t>но-револьверных станках по стадиям технологического процесса в соответс</w:t>
            </w:r>
            <w:r w:rsidRPr="00807D1E">
              <w:rPr>
                <w:rFonts w:ascii="Times New Roman" w:hAnsi="Times New Roman"/>
                <w:b/>
                <w:bCs/>
                <w:color w:val="000000"/>
              </w:rPr>
              <w:t>т</w:t>
            </w:r>
            <w:r w:rsidRPr="00807D1E">
              <w:rPr>
                <w:rFonts w:ascii="Times New Roman" w:hAnsi="Times New Roman"/>
                <w:b/>
                <w:bCs/>
                <w:color w:val="000000"/>
              </w:rPr>
              <w:t>вии с требованиями охраны труда и экол</w:t>
            </w:r>
            <w:r w:rsidRPr="00807D1E">
              <w:rPr>
                <w:rFonts w:ascii="Times New Roman" w:hAnsi="Times New Roman"/>
                <w:b/>
                <w:bCs/>
                <w:color w:val="000000"/>
              </w:rPr>
              <w:t>о</w:t>
            </w:r>
            <w:r w:rsidRPr="00807D1E">
              <w:rPr>
                <w:rFonts w:ascii="Times New Roman" w:hAnsi="Times New Roman"/>
                <w:b/>
                <w:bCs/>
                <w:color w:val="000000"/>
              </w:rPr>
              <w:t>гической безопасности</w:t>
            </w:r>
          </w:p>
        </w:tc>
        <w:tc>
          <w:tcPr>
            <w:tcW w:w="960" w:type="dxa"/>
            <w:tcBorders>
              <w:top w:val="nil"/>
              <w:left w:val="nil"/>
              <w:bottom w:val="single" w:sz="4" w:space="0" w:color="auto"/>
              <w:right w:val="single" w:sz="4" w:space="0" w:color="auto"/>
            </w:tcBorders>
            <w:vAlign w:val="center"/>
            <w:hideMark/>
          </w:tcPr>
          <w:p w:rsidR="00BE10B1" w:rsidRPr="00807D1E" w:rsidRDefault="00BE10B1" w:rsidP="00A16245">
            <w:pPr>
              <w:spacing w:after="0" w:line="240" w:lineRule="auto"/>
              <w:jc w:val="center"/>
              <w:rPr>
                <w:rFonts w:ascii="Times New Roman" w:hAnsi="Times New Roman"/>
                <w:b/>
                <w:bCs/>
                <w:color w:val="000000"/>
              </w:rPr>
            </w:pPr>
            <w:r w:rsidRPr="00807D1E">
              <w:rPr>
                <w:rFonts w:ascii="Times New Roman" w:hAnsi="Times New Roman"/>
                <w:b/>
                <w:bCs/>
                <w:color w:val="000000"/>
              </w:rPr>
              <w:t>256</w:t>
            </w:r>
          </w:p>
        </w:tc>
        <w:tc>
          <w:tcPr>
            <w:tcW w:w="960" w:type="dxa"/>
            <w:tcBorders>
              <w:top w:val="nil"/>
              <w:left w:val="nil"/>
              <w:bottom w:val="single" w:sz="4" w:space="0" w:color="auto"/>
              <w:right w:val="single" w:sz="4" w:space="0" w:color="auto"/>
            </w:tcBorders>
            <w:vAlign w:val="center"/>
            <w:hideMark/>
          </w:tcPr>
          <w:p w:rsidR="00BE10B1" w:rsidRPr="00807D1E" w:rsidRDefault="00BE10B1" w:rsidP="00A16245">
            <w:pPr>
              <w:spacing w:after="0" w:line="240" w:lineRule="auto"/>
              <w:jc w:val="center"/>
              <w:rPr>
                <w:rFonts w:ascii="Times New Roman" w:hAnsi="Times New Roman"/>
                <w:b/>
                <w:bCs/>
                <w:color w:val="000000"/>
              </w:rPr>
            </w:pPr>
            <w:r w:rsidRPr="00807D1E">
              <w:rPr>
                <w:rFonts w:ascii="Times New Roman" w:hAnsi="Times New Roman"/>
                <w:b/>
                <w:bCs/>
                <w:color w:val="000000"/>
              </w:rPr>
              <w:t>138</w:t>
            </w:r>
          </w:p>
        </w:tc>
        <w:tc>
          <w:tcPr>
            <w:tcW w:w="960" w:type="dxa"/>
            <w:tcBorders>
              <w:top w:val="nil"/>
              <w:left w:val="nil"/>
              <w:bottom w:val="single" w:sz="4" w:space="0" w:color="auto"/>
              <w:right w:val="single" w:sz="4" w:space="0" w:color="auto"/>
            </w:tcBorders>
            <w:vAlign w:val="center"/>
            <w:hideMark/>
          </w:tcPr>
          <w:p w:rsidR="00BE10B1" w:rsidRPr="00807D1E" w:rsidRDefault="00BE10B1" w:rsidP="00A16245">
            <w:pPr>
              <w:spacing w:after="0" w:line="240" w:lineRule="auto"/>
              <w:jc w:val="center"/>
              <w:rPr>
                <w:rFonts w:ascii="Times New Roman" w:hAnsi="Times New Roman"/>
                <w:b/>
                <w:bCs/>
                <w:color w:val="000000"/>
              </w:rPr>
            </w:pPr>
            <w:r w:rsidRPr="00807D1E">
              <w:rPr>
                <w:rFonts w:ascii="Times New Roman" w:hAnsi="Times New Roman"/>
                <w:b/>
                <w:bCs/>
                <w:color w:val="000000"/>
              </w:rPr>
              <w:t>120</w:t>
            </w:r>
          </w:p>
        </w:tc>
        <w:tc>
          <w:tcPr>
            <w:tcW w:w="2460" w:type="dxa"/>
            <w:tcBorders>
              <w:top w:val="nil"/>
              <w:left w:val="nil"/>
              <w:bottom w:val="single" w:sz="4" w:space="0" w:color="auto"/>
              <w:right w:val="single" w:sz="4" w:space="0" w:color="auto"/>
            </w:tcBorders>
            <w:vAlign w:val="center"/>
            <w:hideMark/>
          </w:tcPr>
          <w:p w:rsidR="00BE10B1" w:rsidRPr="00807D1E" w:rsidRDefault="00BE10B1" w:rsidP="00A16245">
            <w:pPr>
              <w:spacing w:after="0" w:line="240" w:lineRule="auto"/>
              <w:jc w:val="center"/>
              <w:rPr>
                <w:rFonts w:ascii="Times New Roman" w:hAnsi="Times New Roman"/>
                <w:b/>
                <w:bCs/>
                <w:color w:val="000000"/>
              </w:rPr>
            </w:pPr>
            <w:r w:rsidRPr="00807D1E">
              <w:rPr>
                <w:rFonts w:ascii="Times New Roman" w:hAnsi="Times New Roman"/>
                <w:b/>
                <w:bCs/>
                <w:color w:val="000000"/>
              </w:rPr>
              <w:t>30</w:t>
            </w:r>
          </w:p>
        </w:tc>
        <w:tc>
          <w:tcPr>
            <w:tcW w:w="960" w:type="dxa"/>
            <w:tcBorders>
              <w:top w:val="nil"/>
              <w:left w:val="nil"/>
              <w:bottom w:val="single" w:sz="4" w:space="0" w:color="auto"/>
              <w:right w:val="single" w:sz="4" w:space="0" w:color="auto"/>
            </w:tcBorders>
            <w:vAlign w:val="center"/>
            <w:hideMark/>
          </w:tcPr>
          <w:p w:rsidR="00BE10B1" w:rsidRPr="00807D1E" w:rsidRDefault="00BE10B1" w:rsidP="00A16245">
            <w:pPr>
              <w:spacing w:after="0" w:line="240" w:lineRule="auto"/>
              <w:jc w:val="center"/>
              <w:rPr>
                <w:rFonts w:ascii="Times New Roman" w:hAnsi="Times New Roman"/>
                <w:b/>
                <w:bCs/>
                <w:color w:val="000000"/>
              </w:rPr>
            </w:pPr>
            <w:r w:rsidRPr="00807D1E">
              <w:rPr>
                <w:rFonts w:ascii="Times New Roman" w:hAnsi="Times New Roman"/>
                <w:b/>
                <w:bCs/>
                <w:color w:val="000000"/>
              </w:rPr>
              <w:t>36</w:t>
            </w:r>
          </w:p>
        </w:tc>
        <w:tc>
          <w:tcPr>
            <w:tcW w:w="2320" w:type="dxa"/>
            <w:tcBorders>
              <w:top w:val="nil"/>
              <w:left w:val="nil"/>
              <w:bottom w:val="single" w:sz="4" w:space="0" w:color="auto"/>
              <w:right w:val="single" w:sz="4" w:space="0" w:color="auto"/>
            </w:tcBorders>
            <w:vAlign w:val="center"/>
            <w:hideMark/>
          </w:tcPr>
          <w:p w:rsidR="00BE10B1" w:rsidRPr="00807D1E" w:rsidRDefault="00BE10B1" w:rsidP="00A16245">
            <w:pPr>
              <w:spacing w:after="0" w:line="240" w:lineRule="auto"/>
              <w:jc w:val="center"/>
              <w:rPr>
                <w:rFonts w:ascii="Times New Roman" w:hAnsi="Times New Roman"/>
                <w:b/>
                <w:bCs/>
                <w:color w:val="000000"/>
              </w:rPr>
            </w:pPr>
            <w:r w:rsidRPr="00807D1E">
              <w:rPr>
                <w:rFonts w:ascii="Times New Roman" w:hAnsi="Times New Roman"/>
                <w:b/>
                <w:bCs/>
                <w:color w:val="000000"/>
              </w:rPr>
              <w:t>72</w:t>
            </w:r>
          </w:p>
        </w:tc>
        <w:tc>
          <w:tcPr>
            <w:tcW w:w="1800" w:type="dxa"/>
            <w:tcBorders>
              <w:top w:val="nil"/>
              <w:left w:val="nil"/>
              <w:bottom w:val="single" w:sz="4" w:space="0" w:color="auto"/>
              <w:right w:val="single" w:sz="4" w:space="0" w:color="auto"/>
            </w:tcBorders>
            <w:vAlign w:val="center"/>
            <w:hideMark/>
          </w:tcPr>
          <w:p w:rsidR="00BE10B1" w:rsidRPr="00807D1E" w:rsidRDefault="00BE10B1" w:rsidP="00A16245">
            <w:pPr>
              <w:spacing w:after="0" w:line="240" w:lineRule="auto"/>
              <w:jc w:val="center"/>
              <w:rPr>
                <w:rFonts w:ascii="Times New Roman" w:hAnsi="Times New Roman"/>
                <w:b/>
                <w:bCs/>
                <w:color w:val="000000"/>
              </w:rPr>
            </w:pPr>
            <w:r w:rsidRPr="00807D1E">
              <w:rPr>
                <w:rFonts w:ascii="Times New Roman" w:hAnsi="Times New Roman"/>
                <w:b/>
                <w:bCs/>
                <w:color w:val="000000"/>
              </w:rPr>
              <w:t>28</w:t>
            </w:r>
          </w:p>
        </w:tc>
      </w:tr>
      <w:tr w:rsidR="00BE10B1" w:rsidRPr="001945C8" w:rsidTr="00A16245">
        <w:trPr>
          <w:trHeight w:val="828"/>
        </w:trPr>
        <w:tc>
          <w:tcPr>
            <w:tcW w:w="1833" w:type="dxa"/>
            <w:tcBorders>
              <w:top w:val="nil"/>
              <w:left w:val="single" w:sz="4" w:space="0" w:color="auto"/>
              <w:bottom w:val="single" w:sz="4" w:space="0" w:color="auto"/>
              <w:right w:val="single" w:sz="4" w:space="0" w:color="auto"/>
            </w:tcBorders>
            <w:hideMark/>
          </w:tcPr>
          <w:p w:rsidR="00BE10B1" w:rsidRPr="001945C8" w:rsidRDefault="00BE10B1" w:rsidP="00A16245">
            <w:pPr>
              <w:spacing w:after="0" w:line="240" w:lineRule="auto"/>
              <w:rPr>
                <w:rFonts w:ascii="Times New Roman" w:hAnsi="Times New Roman"/>
                <w:color w:val="000000"/>
              </w:rPr>
            </w:pPr>
            <w:r w:rsidRPr="001945C8">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1945C8" w:rsidRDefault="00BE10B1" w:rsidP="00A16245">
            <w:pPr>
              <w:spacing w:after="0" w:line="240" w:lineRule="auto"/>
              <w:rPr>
                <w:rFonts w:ascii="Times New Roman" w:hAnsi="Times New Roman"/>
                <w:color w:val="000000"/>
              </w:rPr>
            </w:pPr>
            <w:r w:rsidRPr="001945C8">
              <w:rPr>
                <w:rFonts w:ascii="Times New Roman" w:hAnsi="Times New Roman"/>
                <w:color w:val="000000"/>
              </w:rPr>
              <w:t>Производственная практика (по профилю специальности), часов</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72</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72</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72</w:t>
            </w:r>
          </w:p>
        </w:tc>
        <w:tc>
          <w:tcPr>
            <w:tcW w:w="180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r>
      <w:tr w:rsidR="00BE10B1" w:rsidRPr="001945C8" w:rsidTr="00A16245">
        <w:trPr>
          <w:trHeight w:val="1428"/>
        </w:trPr>
        <w:tc>
          <w:tcPr>
            <w:tcW w:w="1833" w:type="dxa"/>
            <w:tcBorders>
              <w:top w:val="nil"/>
              <w:left w:val="single" w:sz="4" w:space="0" w:color="auto"/>
              <w:bottom w:val="single" w:sz="4" w:space="0" w:color="auto"/>
              <w:right w:val="single" w:sz="4" w:space="0" w:color="auto"/>
            </w:tcBorders>
            <w:hideMark/>
          </w:tcPr>
          <w:p w:rsidR="00BE10B1" w:rsidRPr="001945C8" w:rsidRDefault="00BE10B1" w:rsidP="00A16245">
            <w:pPr>
              <w:spacing w:after="0" w:line="240" w:lineRule="auto"/>
              <w:rPr>
                <w:rFonts w:ascii="Times New Roman" w:hAnsi="Times New Roman"/>
                <w:color w:val="000000"/>
              </w:rPr>
            </w:pPr>
            <w:r w:rsidRPr="001945C8">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1945C8" w:rsidRDefault="00BE10B1" w:rsidP="00A16245">
            <w:pPr>
              <w:spacing w:after="0" w:line="240" w:lineRule="auto"/>
              <w:rPr>
                <w:rFonts w:ascii="Times New Roman" w:hAnsi="Times New Roman"/>
                <w:color w:val="000000"/>
              </w:rPr>
            </w:pPr>
            <w:r w:rsidRPr="001945C8">
              <w:rPr>
                <w:rFonts w:ascii="Times New Roman" w:hAnsi="Times New Roman"/>
                <w:color w:val="000000"/>
              </w:rPr>
              <w:t>Промежуточная атт</w:t>
            </w:r>
            <w:r w:rsidRPr="001945C8">
              <w:rPr>
                <w:rFonts w:ascii="Times New Roman" w:hAnsi="Times New Roman"/>
                <w:color w:val="000000"/>
              </w:rPr>
              <w:t>е</w:t>
            </w:r>
            <w:r w:rsidRPr="001945C8">
              <w:rPr>
                <w:rFonts w:ascii="Times New Roman" w:hAnsi="Times New Roman"/>
                <w:color w:val="000000"/>
              </w:rPr>
              <w:t>стация</w:t>
            </w:r>
            <w:r w:rsidRPr="001945C8">
              <w:rPr>
                <w:rFonts w:ascii="Times New Roman" w:hAnsi="Times New Roman"/>
                <w:color w:val="000000"/>
              </w:rPr>
              <w:br/>
              <w:t>Экзамен по ПМ</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12</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c>
          <w:tcPr>
            <w:tcW w:w="180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 </w:t>
            </w:r>
          </w:p>
        </w:tc>
      </w:tr>
      <w:tr w:rsidR="00BE10B1" w:rsidRPr="001945C8" w:rsidTr="00A16245">
        <w:trPr>
          <w:trHeight w:val="828"/>
        </w:trPr>
        <w:tc>
          <w:tcPr>
            <w:tcW w:w="1833" w:type="dxa"/>
            <w:tcBorders>
              <w:top w:val="nil"/>
              <w:left w:val="single" w:sz="4" w:space="0" w:color="auto"/>
              <w:bottom w:val="single" w:sz="4" w:space="0" w:color="auto"/>
              <w:right w:val="single" w:sz="4" w:space="0" w:color="auto"/>
            </w:tcBorders>
            <w:hideMark/>
          </w:tcPr>
          <w:p w:rsidR="00BE10B1" w:rsidRPr="001945C8" w:rsidRDefault="00BE10B1" w:rsidP="00A16245">
            <w:pPr>
              <w:spacing w:after="0" w:line="240" w:lineRule="auto"/>
              <w:rPr>
                <w:rFonts w:ascii="Times New Roman" w:hAnsi="Times New Roman"/>
                <w:color w:val="000000"/>
              </w:rPr>
            </w:pPr>
            <w:r w:rsidRPr="001945C8">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1945C8" w:rsidRDefault="00BE10B1" w:rsidP="00A16245">
            <w:pPr>
              <w:spacing w:after="0" w:line="240" w:lineRule="auto"/>
              <w:rPr>
                <w:rFonts w:ascii="Times New Roman" w:hAnsi="Times New Roman"/>
                <w:color w:val="000000"/>
              </w:rPr>
            </w:pPr>
            <w:r w:rsidRPr="001945C8">
              <w:rPr>
                <w:rFonts w:ascii="Times New Roman" w:hAnsi="Times New Roman"/>
                <w:color w:val="000000"/>
              </w:rPr>
              <w:t>Всего</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268</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Pr>
                <w:rFonts w:ascii="Times New Roman" w:hAnsi="Times New Roman"/>
                <w:color w:val="000000"/>
              </w:rPr>
              <w:t>138</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120</w:t>
            </w:r>
          </w:p>
        </w:tc>
        <w:tc>
          <w:tcPr>
            <w:tcW w:w="24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30</w:t>
            </w:r>
          </w:p>
        </w:tc>
        <w:tc>
          <w:tcPr>
            <w:tcW w:w="96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36</w:t>
            </w:r>
          </w:p>
        </w:tc>
        <w:tc>
          <w:tcPr>
            <w:tcW w:w="232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72</w:t>
            </w:r>
          </w:p>
        </w:tc>
        <w:tc>
          <w:tcPr>
            <w:tcW w:w="1800" w:type="dxa"/>
            <w:tcBorders>
              <w:top w:val="nil"/>
              <w:left w:val="nil"/>
              <w:bottom w:val="single" w:sz="4" w:space="0" w:color="auto"/>
              <w:right w:val="single" w:sz="4" w:space="0" w:color="auto"/>
            </w:tcBorders>
            <w:vAlign w:val="center"/>
            <w:hideMark/>
          </w:tcPr>
          <w:p w:rsidR="00BE10B1" w:rsidRPr="001945C8" w:rsidRDefault="00BE10B1" w:rsidP="00A16245">
            <w:pPr>
              <w:spacing w:after="0" w:line="240" w:lineRule="auto"/>
              <w:jc w:val="center"/>
              <w:rPr>
                <w:rFonts w:ascii="Times New Roman" w:hAnsi="Times New Roman"/>
                <w:color w:val="000000"/>
              </w:rPr>
            </w:pPr>
            <w:r w:rsidRPr="001945C8">
              <w:rPr>
                <w:rFonts w:ascii="Times New Roman" w:hAnsi="Times New Roman"/>
                <w:color w:val="000000"/>
              </w:rPr>
              <w:t>28</w:t>
            </w:r>
          </w:p>
        </w:tc>
      </w:tr>
    </w:tbl>
    <w:p w:rsidR="00BE10B1" w:rsidRDefault="00BE10B1" w:rsidP="00BE10B1">
      <w:pPr>
        <w:spacing w:after="0" w:line="240" w:lineRule="auto"/>
        <w:rPr>
          <w:rFonts w:ascii="Times New Roman" w:hAnsi="Times New Roman"/>
          <w:b/>
        </w:rPr>
      </w:pPr>
      <w:r>
        <w:rPr>
          <w:rFonts w:ascii="Times New Roman" w:hAnsi="Times New Roman"/>
          <w:b/>
        </w:rPr>
        <w:br w:type="page"/>
      </w:r>
    </w:p>
    <w:p w:rsidR="00BE10B1" w:rsidRPr="009C43A0" w:rsidRDefault="00BE10B1" w:rsidP="00BE10B1">
      <w:pPr>
        <w:rPr>
          <w:rFonts w:ascii="Times New Roman" w:hAnsi="Times New Roman"/>
          <w:b/>
        </w:rPr>
      </w:pPr>
    </w:p>
    <w:p w:rsidR="00BE10B1" w:rsidRPr="009C43A0" w:rsidRDefault="00BE10B1" w:rsidP="00BE10B1">
      <w:pPr>
        <w:suppressAutoHyphens/>
        <w:jc w:val="both"/>
        <w:rPr>
          <w:rFonts w:ascii="Times New Roman" w:hAnsi="Times New Roman"/>
          <w:b/>
          <w:sz w:val="24"/>
          <w:szCs w:val="24"/>
        </w:rPr>
      </w:pPr>
      <w:r w:rsidRPr="009C43A0">
        <w:rPr>
          <w:rFonts w:ascii="Times New Roman" w:hAnsi="Times New Roman"/>
          <w:b/>
          <w:sz w:val="24"/>
          <w:szCs w:val="24"/>
        </w:rPr>
        <w:t xml:space="preserve">2.2. Тематический план и содержание профессионального модуля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1"/>
        <w:gridCol w:w="9"/>
        <w:gridCol w:w="9913"/>
        <w:gridCol w:w="2210"/>
      </w:tblGrid>
      <w:tr w:rsidR="00BE10B1" w:rsidRPr="009C43A0" w:rsidTr="00A16245">
        <w:tc>
          <w:tcPr>
            <w:tcW w:w="938" w:type="pct"/>
          </w:tcPr>
          <w:p w:rsidR="00BE10B1" w:rsidRPr="009C43A0" w:rsidRDefault="00BE10B1" w:rsidP="00A16245">
            <w:pPr>
              <w:jc w:val="center"/>
              <w:rPr>
                <w:rFonts w:ascii="Times New Roman" w:hAnsi="Times New Roman"/>
                <w:b/>
              </w:rPr>
            </w:pPr>
            <w:r w:rsidRPr="009C43A0">
              <w:rPr>
                <w:rFonts w:ascii="Times New Roman" w:hAnsi="Times New Roman"/>
                <w:b/>
                <w:bCs/>
              </w:rPr>
              <w:t>Наименование разделов и тем профессионального модуля (ПМ), междисц</w:t>
            </w:r>
            <w:r w:rsidRPr="009C43A0">
              <w:rPr>
                <w:rFonts w:ascii="Times New Roman" w:hAnsi="Times New Roman"/>
                <w:b/>
                <w:bCs/>
              </w:rPr>
              <w:t>и</w:t>
            </w:r>
            <w:r w:rsidRPr="009C43A0">
              <w:rPr>
                <w:rFonts w:ascii="Times New Roman" w:hAnsi="Times New Roman"/>
                <w:b/>
                <w:bCs/>
              </w:rPr>
              <w:t>плинарных курсов (МДК)</w:t>
            </w:r>
          </w:p>
        </w:tc>
        <w:tc>
          <w:tcPr>
            <w:tcW w:w="3322" w:type="pct"/>
            <w:gridSpan w:val="2"/>
          </w:tcPr>
          <w:p w:rsidR="00BE10B1" w:rsidRPr="009C43A0" w:rsidRDefault="00BE10B1" w:rsidP="00A16245">
            <w:pPr>
              <w:jc w:val="center"/>
              <w:rPr>
                <w:rFonts w:ascii="Times New Roman" w:hAnsi="Times New Roman"/>
                <w:b/>
                <w:bCs/>
              </w:rPr>
            </w:pPr>
          </w:p>
          <w:p w:rsidR="00BE10B1" w:rsidRPr="009C43A0" w:rsidRDefault="00BE10B1" w:rsidP="00A16245">
            <w:pPr>
              <w:jc w:val="center"/>
              <w:rPr>
                <w:rFonts w:ascii="Times New Roman" w:hAnsi="Times New Roman"/>
                <w:b/>
                <w:bCs/>
              </w:rPr>
            </w:pPr>
            <w:r w:rsidRPr="009C43A0">
              <w:rPr>
                <w:rFonts w:ascii="Times New Roman" w:hAnsi="Times New Roman"/>
                <w:b/>
                <w:bCs/>
              </w:rPr>
              <w:t>Содержание учебного материала,</w:t>
            </w:r>
          </w:p>
          <w:p w:rsidR="00BE10B1" w:rsidRPr="009C43A0" w:rsidRDefault="00BE10B1" w:rsidP="00A16245">
            <w:pPr>
              <w:jc w:val="center"/>
              <w:rPr>
                <w:rFonts w:ascii="Times New Roman" w:hAnsi="Times New Roman"/>
                <w:b/>
                <w:i/>
              </w:rPr>
            </w:pPr>
          </w:p>
        </w:tc>
        <w:tc>
          <w:tcPr>
            <w:tcW w:w="740" w:type="pct"/>
            <w:vAlign w:val="center"/>
          </w:tcPr>
          <w:p w:rsidR="00BE10B1" w:rsidRPr="009C43A0" w:rsidRDefault="00BE10B1" w:rsidP="00A16245">
            <w:pPr>
              <w:jc w:val="center"/>
              <w:rPr>
                <w:rFonts w:ascii="Times New Roman" w:hAnsi="Times New Roman"/>
                <w:b/>
                <w:bCs/>
              </w:rPr>
            </w:pPr>
            <w:r w:rsidRPr="009C43A0">
              <w:rPr>
                <w:rFonts w:ascii="Times New Roman" w:hAnsi="Times New Roman"/>
                <w:b/>
                <w:bCs/>
              </w:rPr>
              <w:t>Объем часов</w:t>
            </w:r>
          </w:p>
        </w:tc>
      </w:tr>
      <w:tr w:rsidR="00BE10B1" w:rsidRPr="009C43A0" w:rsidTr="00A16245">
        <w:tc>
          <w:tcPr>
            <w:tcW w:w="938" w:type="pct"/>
          </w:tcPr>
          <w:p w:rsidR="00BE10B1" w:rsidRPr="009C43A0" w:rsidRDefault="00BE10B1" w:rsidP="00A16245">
            <w:pPr>
              <w:rPr>
                <w:rFonts w:ascii="Times New Roman" w:hAnsi="Times New Roman"/>
                <w:b/>
                <w:i/>
              </w:rPr>
            </w:pPr>
            <w:r w:rsidRPr="009C43A0">
              <w:rPr>
                <w:rFonts w:ascii="Times New Roman" w:hAnsi="Times New Roman"/>
                <w:b/>
                <w:i/>
              </w:rPr>
              <w:t>1</w:t>
            </w:r>
          </w:p>
        </w:tc>
        <w:tc>
          <w:tcPr>
            <w:tcW w:w="3322" w:type="pct"/>
            <w:gridSpan w:val="2"/>
          </w:tcPr>
          <w:p w:rsidR="00BE10B1" w:rsidRPr="009C43A0" w:rsidRDefault="00BE10B1" w:rsidP="00A16245">
            <w:pPr>
              <w:rPr>
                <w:rFonts w:ascii="Times New Roman" w:hAnsi="Times New Roman"/>
                <w:b/>
                <w:bCs/>
                <w:i/>
              </w:rPr>
            </w:pPr>
            <w:r w:rsidRPr="009C43A0">
              <w:rPr>
                <w:rFonts w:ascii="Times New Roman" w:hAnsi="Times New Roman"/>
                <w:b/>
                <w:bCs/>
                <w:i/>
              </w:rPr>
              <w:t>2</w:t>
            </w:r>
          </w:p>
        </w:tc>
        <w:tc>
          <w:tcPr>
            <w:tcW w:w="740" w:type="pct"/>
            <w:vAlign w:val="center"/>
          </w:tcPr>
          <w:p w:rsidR="00BE10B1" w:rsidRPr="009C43A0" w:rsidRDefault="00BE10B1" w:rsidP="00A16245">
            <w:pPr>
              <w:jc w:val="center"/>
              <w:rPr>
                <w:rFonts w:ascii="Times New Roman" w:hAnsi="Times New Roman"/>
                <w:b/>
                <w:bCs/>
                <w:i/>
              </w:rPr>
            </w:pPr>
            <w:r w:rsidRPr="009C43A0">
              <w:rPr>
                <w:rFonts w:ascii="Times New Roman" w:hAnsi="Times New Roman"/>
                <w:b/>
                <w:bCs/>
                <w:i/>
              </w:rPr>
              <w:t>3</w:t>
            </w:r>
          </w:p>
        </w:tc>
      </w:tr>
      <w:tr w:rsidR="00BE10B1" w:rsidRPr="009C43A0" w:rsidTr="00A16245">
        <w:tc>
          <w:tcPr>
            <w:tcW w:w="4260" w:type="pct"/>
            <w:gridSpan w:val="3"/>
          </w:tcPr>
          <w:p w:rsidR="00BE10B1" w:rsidRPr="009C43A0" w:rsidRDefault="00BE10B1" w:rsidP="00A16245">
            <w:pPr>
              <w:shd w:val="clear" w:color="auto" w:fill="FFFFFF"/>
              <w:spacing w:after="0"/>
              <w:ind w:firstLine="142"/>
              <w:jc w:val="both"/>
              <w:rPr>
                <w:rFonts w:ascii="Times New Roman" w:hAnsi="Times New Roman"/>
                <w:b/>
                <w:i/>
                <w:sz w:val="24"/>
                <w:szCs w:val="24"/>
              </w:rPr>
            </w:pPr>
            <w:r w:rsidRPr="009C43A0">
              <w:rPr>
                <w:rFonts w:ascii="Times New Roman" w:hAnsi="Times New Roman"/>
                <w:b/>
                <w:bCs/>
                <w:sz w:val="24"/>
                <w:szCs w:val="24"/>
              </w:rPr>
              <w:t xml:space="preserve">Раздел 1. </w:t>
            </w:r>
            <w:r w:rsidRPr="009C43A0">
              <w:rPr>
                <w:rFonts w:ascii="Times New Roman" w:hAnsi="Times New Roman"/>
                <w:b/>
                <w:sz w:val="24"/>
                <w:szCs w:val="24"/>
              </w:rPr>
              <w:t>Изготовление изделий на токарно-револьверных станках по стадиям технологического процесса в с</w:t>
            </w:r>
            <w:r w:rsidRPr="009C43A0">
              <w:rPr>
                <w:rFonts w:ascii="Times New Roman" w:hAnsi="Times New Roman"/>
                <w:b/>
                <w:sz w:val="24"/>
                <w:szCs w:val="24"/>
              </w:rPr>
              <w:t>о</w:t>
            </w:r>
            <w:r w:rsidRPr="009C43A0">
              <w:rPr>
                <w:rFonts w:ascii="Times New Roman" w:hAnsi="Times New Roman"/>
                <w:b/>
                <w:sz w:val="24"/>
                <w:szCs w:val="24"/>
              </w:rPr>
              <w:t>ответствии с требованиями охраны труда и экологической безопасности</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25</w:t>
            </w:r>
            <w:r>
              <w:rPr>
                <w:rFonts w:ascii="Times New Roman" w:hAnsi="Times New Roman"/>
                <w:b/>
                <w:i/>
              </w:rPr>
              <w:t>6</w:t>
            </w:r>
          </w:p>
        </w:tc>
      </w:tr>
      <w:tr w:rsidR="00BE10B1" w:rsidRPr="009C43A0" w:rsidTr="00A16245">
        <w:tc>
          <w:tcPr>
            <w:tcW w:w="4260" w:type="pct"/>
            <w:gridSpan w:val="3"/>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МДК</w:t>
            </w:r>
            <w:r w:rsidRPr="009C43A0">
              <w:rPr>
                <w:rFonts w:ascii="Times New Roman" w:hAnsi="Times New Roman"/>
                <w:b/>
                <w:bCs/>
                <w:i/>
                <w:sz w:val="24"/>
                <w:szCs w:val="24"/>
              </w:rPr>
              <w:t xml:space="preserve">. </w:t>
            </w:r>
            <w:r w:rsidRPr="009C43A0">
              <w:rPr>
                <w:rFonts w:ascii="Times New Roman" w:hAnsi="Times New Roman"/>
                <w:sz w:val="24"/>
                <w:szCs w:val="24"/>
              </w:rPr>
              <w:t>04.01.</w:t>
            </w:r>
            <w:r w:rsidRPr="009C43A0">
              <w:rPr>
                <w:rFonts w:ascii="Times New Roman" w:hAnsi="Times New Roman"/>
                <w:b/>
                <w:bCs/>
                <w:sz w:val="24"/>
                <w:szCs w:val="24"/>
              </w:rPr>
              <w:t xml:space="preserve"> Технология работ на </w:t>
            </w:r>
            <w:proofErr w:type="spellStart"/>
            <w:r w:rsidRPr="009C43A0">
              <w:rPr>
                <w:rFonts w:ascii="Times New Roman" w:hAnsi="Times New Roman"/>
                <w:b/>
                <w:bCs/>
                <w:sz w:val="24"/>
                <w:szCs w:val="24"/>
              </w:rPr>
              <w:t>токарн</w:t>
            </w:r>
            <w:proofErr w:type="gramStart"/>
            <w:r w:rsidRPr="009C43A0">
              <w:rPr>
                <w:rFonts w:ascii="Times New Roman" w:hAnsi="Times New Roman"/>
                <w:b/>
                <w:bCs/>
                <w:sz w:val="24"/>
                <w:szCs w:val="24"/>
              </w:rPr>
              <w:t>о</w:t>
            </w:r>
            <w:proofErr w:type="spellEnd"/>
            <w:r w:rsidRPr="009C43A0">
              <w:rPr>
                <w:rFonts w:ascii="Times New Roman" w:hAnsi="Times New Roman"/>
                <w:b/>
                <w:bCs/>
                <w:sz w:val="24"/>
                <w:szCs w:val="24"/>
              </w:rPr>
              <w:t>-</w:t>
            </w:r>
            <w:proofErr w:type="gramEnd"/>
            <w:r w:rsidRPr="009C43A0">
              <w:rPr>
                <w:rFonts w:ascii="Times New Roman" w:hAnsi="Times New Roman"/>
                <w:b/>
                <w:bCs/>
                <w:sz w:val="24"/>
                <w:szCs w:val="24"/>
              </w:rPr>
              <w:t xml:space="preserve"> револьверных станках.</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1</w:t>
            </w:r>
            <w:r>
              <w:rPr>
                <w:rFonts w:ascii="Times New Roman" w:hAnsi="Times New Roman"/>
                <w:b/>
                <w:i/>
              </w:rPr>
              <w:t>20</w:t>
            </w:r>
          </w:p>
        </w:tc>
      </w:tr>
      <w:tr w:rsidR="00BE10B1" w:rsidRPr="009C43A0" w:rsidTr="00A16245">
        <w:tc>
          <w:tcPr>
            <w:tcW w:w="941" w:type="pct"/>
            <w:gridSpan w:val="2"/>
            <w:vMerge w:val="restart"/>
          </w:tcPr>
          <w:p w:rsidR="00BE10B1" w:rsidRPr="009C43A0" w:rsidRDefault="00BE10B1" w:rsidP="00A16245">
            <w:pPr>
              <w:snapToGrid w:val="0"/>
              <w:rPr>
                <w:rFonts w:ascii="Times New Roman" w:hAnsi="Times New Roman"/>
                <w:b/>
                <w:sz w:val="24"/>
                <w:szCs w:val="24"/>
              </w:rPr>
            </w:pPr>
            <w:r w:rsidRPr="009C43A0">
              <w:rPr>
                <w:rFonts w:ascii="Times New Roman" w:hAnsi="Times New Roman"/>
                <w:b/>
                <w:sz w:val="24"/>
                <w:szCs w:val="24"/>
              </w:rPr>
              <w:t xml:space="preserve">Тема 1.1. </w:t>
            </w:r>
            <w:proofErr w:type="spellStart"/>
            <w:r w:rsidRPr="009C43A0">
              <w:rPr>
                <w:rFonts w:ascii="Times New Roman" w:hAnsi="Times New Roman"/>
                <w:b/>
                <w:sz w:val="24"/>
                <w:szCs w:val="24"/>
              </w:rPr>
              <w:t>Токарн</w:t>
            </w:r>
            <w:proofErr w:type="gramStart"/>
            <w:r w:rsidRPr="009C43A0">
              <w:rPr>
                <w:rFonts w:ascii="Times New Roman" w:hAnsi="Times New Roman"/>
                <w:b/>
                <w:sz w:val="24"/>
                <w:szCs w:val="24"/>
              </w:rPr>
              <w:t>о</w:t>
            </w:r>
            <w:proofErr w:type="spellEnd"/>
            <w:r w:rsidRPr="009C43A0">
              <w:rPr>
                <w:rFonts w:ascii="Times New Roman" w:hAnsi="Times New Roman"/>
                <w:b/>
                <w:sz w:val="24"/>
                <w:szCs w:val="24"/>
              </w:rPr>
              <w:t>-</w:t>
            </w:r>
            <w:proofErr w:type="gramEnd"/>
            <w:r w:rsidRPr="009C43A0">
              <w:rPr>
                <w:rFonts w:ascii="Times New Roman" w:hAnsi="Times New Roman"/>
                <w:b/>
                <w:bCs/>
                <w:sz w:val="24"/>
                <w:szCs w:val="24"/>
              </w:rPr>
              <w:t xml:space="preserve"> р</w:t>
            </w:r>
            <w:r w:rsidRPr="009C43A0">
              <w:rPr>
                <w:rFonts w:ascii="Times New Roman" w:hAnsi="Times New Roman"/>
                <w:b/>
                <w:bCs/>
                <w:sz w:val="24"/>
                <w:szCs w:val="24"/>
              </w:rPr>
              <w:t>е</w:t>
            </w:r>
            <w:r w:rsidRPr="009C43A0">
              <w:rPr>
                <w:rFonts w:ascii="Times New Roman" w:hAnsi="Times New Roman"/>
                <w:b/>
                <w:bCs/>
                <w:sz w:val="24"/>
                <w:szCs w:val="24"/>
              </w:rPr>
              <w:t xml:space="preserve">вольверные </w:t>
            </w:r>
            <w:r w:rsidRPr="009C43A0">
              <w:rPr>
                <w:rFonts w:ascii="Times New Roman" w:hAnsi="Times New Roman"/>
                <w:b/>
                <w:sz w:val="24"/>
                <w:szCs w:val="24"/>
              </w:rPr>
              <w:t>станки</w:t>
            </w:r>
          </w:p>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b/>
                <w:bCs/>
                <w:sz w:val="24"/>
                <w:szCs w:val="24"/>
              </w:rPr>
              <w:t xml:space="preserve">Содержание </w:t>
            </w:r>
          </w:p>
        </w:tc>
        <w:tc>
          <w:tcPr>
            <w:tcW w:w="740" w:type="pct"/>
            <w:vMerge w:val="restar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10</w:t>
            </w:r>
          </w:p>
        </w:tc>
      </w:tr>
      <w:tr w:rsidR="00BE10B1" w:rsidRPr="009C43A0" w:rsidTr="00A16245">
        <w:trPr>
          <w:trHeight w:val="162"/>
        </w:trPr>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1.Классификация токарно-</w:t>
            </w:r>
            <w:r w:rsidRPr="009C43A0">
              <w:rPr>
                <w:rFonts w:ascii="Times New Roman" w:hAnsi="Times New Roman"/>
                <w:bCs/>
                <w:sz w:val="24"/>
                <w:szCs w:val="24"/>
              </w:rPr>
              <w:t>револьверных</w:t>
            </w:r>
            <w:r w:rsidRPr="009C43A0">
              <w:rPr>
                <w:rFonts w:ascii="Times New Roman" w:hAnsi="Times New Roman"/>
                <w:sz w:val="24"/>
                <w:szCs w:val="24"/>
              </w:rPr>
              <w:t xml:space="preserve"> станков</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rPr>
          <w:trHeight w:val="161"/>
        </w:trPr>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2.Основы механики станков</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rPr>
          <w:trHeight w:val="161"/>
        </w:trPr>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 xml:space="preserve">3.Устройство </w:t>
            </w:r>
            <w:proofErr w:type="spellStart"/>
            <w:r w:rsidRPr="009C43A0">
              <w:rPr>
                <w:rFonts w:ascii="Times New Roman" w:hAnsi="Times New Roman"/>
                <w:sz w:val="24"/>
                <w:szCs w:val="24"/>
              </w:rPr>
              <w:t>токарн</w:t>
            </w:r>
            <w:proofErr w:type="gramStart"/>
            <w:r w:rsidRPr="009C43A0">
              <w:rPr>
                <w:rFonts w:ascii="Times New Roman" w:hAnsi="Times New Roman"/>
                <w:sz w:val="24"/>
                <w:szCs w:val="24"/>
              </w:rPr>
              <w:t>о</w:t>
            </w:r>
            <w:proofErr w:type="spellEnd"/>
            <w:r w:rsidRPr="009C43A0">
              <w:rPr>
                <w:rFonts w:ascii="Times New Roman" w:hAnsi="Times New Roman"/>
                <w:sz w:val="24"/>
                <w:szCs w:val="24"/>
              </w:rPr>
              <w:t>-</w:t>
            </w:r>
            <w:proofErr w:type="gramEnd"/>
            <w:r w:rsidRPr="009C43A0">
              <w:rPr>
                <w:rFonts w:ascii="Times New Roman" w:hAnsi="Times New Roman"/>
                <w:bCs/>
                <w:sz w:val="24"/>
                <w:szCs w:val="24"/>
              </w:rPr>
              <w:t xml:space="preserve"> револьверных</w:t>
            </w:r>
            <w:r w:rsidRPr="009C43A0">
              <w:rPr>
                <w:rFonts w:ascii="Times New Roman" w:hAnsi="Times New Roman"/>
                <w:sz w:val="24"/>
                <w:szCs w:val="24"/>
              </w:rPr>
              <w:t xml:space="preserve"> станков</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after="0" w:line="240" w:lineRule="auto"/>
              <w:rPr>
                <w:rFonts w:ascii="Times New Roman" w:hAnsi="Times New Roman"/>
                <w:sz w:val="24"/>
                <w:szCs w:val="24"/>
              </w:rPr>
            </w:pPr>
            <w:r w:rsidRPr="009C43A0">
              <w:rPr>
                <w:rFonts w:ascii="Times New Roman" w:hAnsi="Times New Roman"/>
                <w:sz w:val="24"/>
                <w:szCs w:val="24"/>
              </w:rPr>
              <w:t>4. Электрооборудование станков</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rPr>
          <w:trHeight w:val="461"/>
        </w:trPr>
        <w:tc>
          <w:tcPr>
            <w:tcW w:w="941" w:type="pct"/>
            <w:gridSpan w:val="2"/>
            <w:vMerge w:val="restart"/>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t>Тема 1.2. Принадле</w:t>
            </w:r>
            <w:r w:rsidRPr="009C43A0">
              <w:rPr>
                <w:rFonts w:ascii="Times New Roman" w:hAnsi="Times New Roman"/>
                <w:b/>
                <w:bCs/>
                <w:sz w:val="24"/>
                <w:szCs w:val="24"/>
              </w:rPr>
              <w:t>ж</w:t>
            </w:r>
            <w:r w:rsidRPr="009C43A0">
              <w:rPr>
                <w:rFonts w:ascii="Times New Roman" w:hAnsi="Times New Roman"/>
                <w:b/>
                <w:bCs/>
                <w:sz w:val="24"/>
                <w:szCs w:val="24"/>
              </w:rPr>
              <w:t>ности, приспособления и вспомогательный инструмент</w:t>
            </w: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 xml:space="preserve">Содержание </w:t>
            </w:r>
          </w:p>
        </w:tc>
        <w:tc>
          <w:tcPr>
            <w:tcW w:w="740" w:type="pct"/>
            <w:vMerge w:val="restar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8</w:t>
            </w:r>
          </w:p>
        </w:tc>
      </w:tr>
      <w:tr w:rsidR="00BE10B1" w:rsidRPr="009C43A0" w:rsidTr="00A16245">
        <w:trPr>
          <w:trHeight w:val="572"/>
        </w:trPr>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1.Приспособления для закрепления заготовок. Кулачковые и цанговые патроны</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2. Вспомогательные инструменты для закрепления режущего инструмента</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8</w:t>
            </w:r>
          </w:p>
        </w:tc>
      </w:tr>
      <w:tr w:rsidR="00BE10B1" w:rsidRPr="009C43A0" w:rsidTr="00A16245">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1.Практическая работа «Установка детали в цанговые патроны»</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4</w:t>
            </w:r>
          </w:p>
        </w:tc>
      </w:tr>
      <w:tr w:rsidR="00BE10B1" w:rsidRPr="009C43A0" w:rsidTr="00A16245">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sz w:val="24"/>
                <w:szCs w:val="24"/>
              </w:rPr>
              <w:t>2.Практическая работа «Установка режущего инструмента на токарно-револьверном станке»</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4</w:t>
            </w:r>
          </w:p>
        </w:tc>
      </w:tr>
      <w:tr w:rsidR="00BE10B1" w:rsidRPr="009C43A0" w:rsidTr="00A16245">
        <w:trPr>
          <w:trHeight w:val="253"/>
        </w:trPr>
        <w:tc>
          <w:tcPr>
            <w:tcW w:w="941" w:type="pct"/>
            <w:gridSpan w:val="2"/>
            <w:vMerge w:val="restart"/>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lastRenderedPageBreak/>
              <w:t xml:space="preserve">Тема 1.3. Технология обработки заготовок на </w:t>
            </w:r>
            <w:proofErr w:type="spellStart"/>
            <w:r w:rsidRPr="009C43A0">
              <w:rPr>
                <w:rFonts w:ascii="Times New Roman" w:hAnsi="Times New Roman"/>
                <w:b/>
                <w:bCs/>
                <w:sz w:val="24"/>
                <w:szCs w:val="24"/>
              </w:rPr>
              <w:t>токарн</w:t>
            </w:r>
            <w:proofErr w:type="gramStart"/>
            <w:r w:rsidRPr="009C43A0">
              <w:rPr>
                <w:rFonts w:ascii="Times New Roman" w:hAnsi="Times New Roman"/>
                <w:b/>
                <w:bCs/>
                <w:sz w:val="24"/>
                <w:szCs w:val="24"/>
              </w:rPr>
              <w:t>о</w:t>
            </w:r>
            <w:proofErr w:type="spellEnd"/>
            <w:r w:rsidRPr="009C43A0">
              <w:rPr>
                <w:rFonts w:ascii="Times New Roman" w:hAnsi="Times New Roman"/>
                <w:b/>
                <w:bCs/>
                <w:sz w:val="24"/>
                <w:szCs w:val="24"/>
              </w:rPr>
              <w:t>-</w:t>
            </w:r>
            <w:proofErr w:type="gramEnd"/>
            <w:r w:rsidRPr="009C43A0">
              <w:rPr>
                <w:rFonts w:ascii="Times New Roman" w:hAnsi="Times New Roman"/>
                <w:b/>
                <w:bCs/>
                <w:sz w:val="24"/>
                <w:szCs w:val="24"/>
              </w:rPr>
              <w:t xml:space="preserve"> револьве</w:t>
            </w:r>
            <w:r w:rsidRPr="009C43A0">
              <w:rPr>
                <w:rFonts w:ascii="Times New Roman" w:hAnsi="Times New Roman"/>
                <w:b/>
                <w:bCs/>
                <w:sz w:val="24"/>
                <w:szCs w:val="24"/>
              </w:rPr>
              <w:t>р</w:t>
            </w:r>
            <w:r w:rsidRPr="009C43A0">
              <w:rPr>
                <w:rFonts w:ascii="Times New Roman" w:hAnsi="Times New Roman"/>
                <w:b/>
                <w:bCs/>
                <w:sz w:val="24"/>
                <w:szCs w:val="24"/>
              </w:rPr>
              <w:t>ных станках</w:t>
            </w:r>
          </w:p>
        </w:tc>
        <w:tc>
          <w:tcPr>
            <w:tcW w:w="3319"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b/>
                <w:bCs/>
                <w:sz w:val="24"/>
                <w:szCs w:val="24"/>
              </w:rPr>
              <w:t>Содержание</w:t>
            </w:r>
          </w:p>
        </w:tc>
        <w:tc>
          <w:tcPr>
            <w:tcW w:w="740" w:type="pct"/>
            <w:vMerge w:val="restar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81</w:t>
            </w: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rPr>
                <w:rFonts w:ascii="Times New Roman" w:hAnsi="Times New Roman"/>
                <w:sz w:val="24"/>
                <w:szCs w:val="24"/>
              </w:rPr>
            </w:pPr>
            <w:r w:rsidRPr="009C43A0">
              <w:rPr>
                <w:rFonts w:ascii="Times New Roman" w:hAnsi="Times New Roman"/>
                <w:sz w:val="24"/>
                <w:szCs w:val="24"/>
              </w:rPr>
              <w:t>1. Обработка цилиндрических поверхностей. Обработка торцевых поверхностей</w:t>
            </w:r>
            <w:proofErr w:type="gramStart"/>
            <w:r w:rsidRPr="009C43A0">
              <w:rPr>
                <w:rFonts w:ascii="Times New Roman" w:hAnsi="Times New Roman"/>
                <w:sz w:val="24"/>
                <w:szCs w:val="24"/>
              </w:rPr>
              <w:t xml:space="preserve"> .</w:t>
            </w:r>
            <w:proofErr w:type="gramEnd"/>
            <w:r w:rsidRPr="009C43A0">
              <w:rPr>
                <w:rFonts w:ascii="Times New Roman" w:hAnsi="Times New Roman"/>
                <w:sz w:val="24"/>
                <w:szCs w:val="24"/>
              </w:rPr>
              <w:t xml:space="preserve"> Режимы резания. Обработка отверстий.</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rPr>
                <w:rFonts w:ascii="Times New Roman" w:hAnsi="Times New Roman"/>
                <w:sz w:val="24"/>
                <w:szCs w:val="24"/>
              </w:rPr>
            </w:pPr>
            <w:r w:rsidRPr="009C43A0">
              <w:rPr>
                <w:rFonts w:ascii="Times New Roman" w:hAnsi="Times New Roman"/>
                <w:sz w:val="24"/>
                <w:szCs w:val="24"/>
              </w:rPr>
              <w:t xml:space="preserve">2. Обработка конических и фасонных поверхностей. Способы обработки. Накатывание и </w:t>
            </w:r>
            <w:proofErr w:type="spellStart"/>
            <w:r w:rsidRPr="009C43A0">
              <w:rPr>
                <w:rFonts w:ascii="Times New Roman" w:hAnsi="Times New Roman"/>
                <w:sz w:val="24"/>
                <w:szCs w:val="24"/>
              </w:rPr>
              <w:t>о</w:t>
            </w:r>
            <w:r w:rsidRPr="009C43A0">
              <w:rPr>
                <w:rFonts w:ascii="Times New Roman" w:hAnsi="Times New Roman"/>
                <w:sz w:val="24"/>
                <w:szCs w:val="24"/>
              </w:rPr>
              <w:t>б</w:t>
            </w:r>
            <w:r w:rsidRPr="009C43A0">
              <w:rPr>
                <w:rFonts w:ascii="Times New Roman" w:hAnsi="Times New Roman"/>
                <w:sz w:val="24"/>
                <w:szCs w:val="24"/>
              </w:rPr>
              <w:t>катывание</w:t>
            </w:r>
            <w:proofErr w:type="spellEnd"/>
            <w:r w:rsidRPr="009C43A0">
              <w:rPr>
                <w:rFonts w:ascii="Times New Roman" w:hAnsi="Times New Roman"/>
                <w:sz w:val="24"/>
                <w:szCs w:val="24"/>
              </w:rPr>
              <w:t xml:space="preserve">  поверхностей. </w:t>
            </w:r>
            <w:r w:rsidRPr="009C43A0">
              <w:rPr>
                <w:rStyle w:val="212pt3"/>
              </w:rPr>
              <w:t>Точение  и растачивание по шаблону шаров и шаровых соед</w:t>
            </w:r>
            <w:r w:rsidRPr="009C43A0">
              <w:rPr>
                <w:rStyle w:val="212pt3"/>
              </w:rPr>
              <w:t>и</w:t>
            </w:r>
            <w:r w:rsidRPr="009C43A0">
              <w:rPr>
                <w:rStyle w:val="212pt3"/>
              </w:rPr>
              <w:t>нения радиусом до 100 мм</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rPr>
                <w:rFonts w:ascii="Times New Roman" w:hAnsi="Times New Roman"/>
                <w:sz w:val="24"/>
                <w:szCs w:val="24"/>
              </w:rPr>
            </w:pPr>
            <w:r w:rsidRPr="009C43A0">
              <w:rPr>
                <w:rFonts w:ascii="Times New Roman" w:hAnsi="Times New Roman"/>
                <w:sz w:val="24"/>
                <w:szCs w:val="24"/>
              </w:rPr>
              <w:t xml:space="preserve">3. Нарезание </w:t>
            </w:r>
            <w:proofErr w:type="spellStart"/>
            <w:r w:rsidRPr="009C43A0">
              <w:rPr>
                <w:rFonts w:ascii="Times New Roman" w:hAnsi="Times New Roman"/>
                <w:sz w:val="24"/>
                <w:szCs w:val="24"/>
              </w:rPr>
              <w:t>резьб</w:t>
            </w:r>
            <w:proofErr w:type="spellEnd"/>
            <w:r w:rsidRPr="009C43A0">
              <w:rPr>
                <w:rFonts w:ascii="Times New Roman" w:hAnsi="Times New Roman"/>
                <w:sz w:val="24"/>
                <w:szCs w:val="24"/>
              </w:rPr>
              <w:t xml:space="preserve">. Нарезание сквозных и глухих </w:t>
            </w:r>
            <w:proofErr w:type="spellStart"/>
            <w:r w:rsidRPr="009C43A0">
              <w:rPr>
                <w:rFonts w:ascii="Times New Roman" w:hAnsi="Times New Roman"/>
                <w:sz w:val="24"/>
                <w:szCs w:val="24"/>
              </w:rPr>
              <w:t>резьб</w:t>
            </w:r>
            <w:proofErr w:type="spellEnd"/>
            <w:r w:rsidRPr="009C43A0">
              <w:rPr>
                <w:rFonts w:ascii="Times New Roman" w:hAnsi="Times New Roman"/>
                <w:sz w:val="24"/>
                <w:szCs w:val="24"/>
              </w:rPr>
              <w:t xml:space="preserve">. Нарезание </w:t>
            </w:r>
            <w:proofErr w:type="spellStart"/>
            <w:r w:rsidRPr="009C43A0">
              <w:rPr>
                <w:rFonts w:ascii="Times New Roman" w:hAnsi="Times New Roman"/>
                <w:sz w:val="24"/>
                <w:szCs w:val="24"/>
              </w:rPr>
              <w:t>резьб</w:t>
            </w:r>
            <w:proofErr w:type="spellEnd"/>
            <w:r w:rsidRPr="009C43A0">
              <w:rPr>
                <w:rFonts w:ascii="Times New Roman" w:hAnsi="Times New Roman"/>
                <w:sz w:val="24"/>
                <w:szCs w:val="24"/>
              </w:rPr>
              <w:t xml:space="preserve"> метчиками, пла</w:t>
            </w:r>
            <w:r w:rsidRPr="009C43A0">
              <w:rPr>
                <w:rFonts w:ascii="Times New Roman" w:hAnsi="Times New Roman"/>
                <w:sz w:val="24"/>
                <w:szCs w:val="24"/>
              </w:rPr>
              <w:t>ш</w:t>
            </w:r>
            <w:r w:rsidRPr="009C43A0">
              <w:rPr>
                <w:rFonts w:ascii="Times New Roman" w:hAnsi="Times New Roman"/>
                <w:sz w:val="24"/>
                <w:szCs w:val="24"/>
              </w:rPr>
              <w:t xml:space="preserve">ками, резьбонарезными головками, резцами и гребенками. Контроль </w:t>
            </w:r>
            <w:proofErr w:type="spellStart"/>
            <w:r w:rsidRPr="009C43A0">
              <w:rPr>
                <w:rFonts w:ascii="Times New Roman" w:hAnsi="Times New Roman"/>
                <w:sz w:val="24"/>
                <w:szCs w:val="24"/>
              </w:rPr>
              <w:t>резьб</w:t>
            </w:r>
            <w:proofErr w:type="spellEnd"/>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rPr>
                <w:rFonts w:ascii="Times New Roman" w:hAnsi="Times New Roman"/>
                <w:sz w:val="24"/>
                <w:szCs w:val="24"/>
              </w:rPr>
            </w:pPr>
            <w:r w:rsidRPr="009C43A0">
              <w:rPr>
                <w:rFonts w:ascii="Times New Roman" w:hAnsi="Times New Roman"/>
                <w:sz w:val="24"/>
                <w:szCs w:val="24"/>
              </w:rPr>
              <w:t xml:space="preserve">4. </w:t>
            </w:r>
            <w:proofErr w:type="spellStart"/>
            <w:proofErr w:type="gramStart"/>
            <w:r w:rsidRPr="009C43A0">
              <w:rPr>
                <w:rFonts w:ascii="Times New Roman" w:hAnsi="Times New Roman"/>
                <w:sz w:val="24"/>
                <w:szCs w:val="24"/>
              </w:rPr>
              <w:t>Технология</w:t>
            </w:r>
            <w:r w:rsidRPr="009C43A0">
              <w:rPr>
                <w:rStyle w:val="212pt3"/>
              </w:rPr>
              <w:t>обработки</w:t>
            </w:r>
            <w:proofErr w:type="spellEnd"/>
            <w:r w:rsidRPr="009C43A0">
              <w:rPr>
                <w:rStyle w:val="212pt3"/>
              </w:rPr>
              <w:t xml:space="preserve">  втулок гладких и с буртиком диаметром и длиной свыше 100 мм, гаек и контргаек с диаметром резьбы свыше 24 мм, крышек, колец с лабиринтн</w:t>
            </w:r>
            <w:r w:rsidRPr="009C43A0">
              <w:rPr>
                <w:rStyle w:val="212pt3"/>
              </w:rPr>
              <w:t>ы</w:t>
            </w:r>
            <w:r w:rsidRPr="009C43A0">
              <w:rPr>
                <w:rStyle w:val="212pt3"/>
              </w:rPr>
              <w:t xml:space="preserve">ми канавками диаметром до 200 мм, оправок для расточных резцов, фигурных ручек и рукояток, </w:t>
            </w:r>
            <w:proofErr w:type="spellStart"/>
            <w:r w:rsidRPr="009C43A0">
              <w:rPr>
                <w:rStyle w:val="212pt3"/>
              </w:rPr>
              <w:t>футорок</w:t>
            </w:r>
            <w:proofErr w:type="spellEnd"/>
            <w:r w:rsidRPr="009C43A0">
              <w:rPr>
                <w:rStyle w:val="212pt3"/>
              </w:rPr>
              <w:t>, прямых тройников, переходных угольников всех размеров, фла</w:t>
            </w:r>
            <w:r w:rsidRPr="009C43A0">
              <w:rPr>
                <w:rStyle w:val="212pt3"/>
              </w:rPr>
              <w:t>н</w:t>
            </w:r>
            <w:r w:rsidRPr="009C43A0">
              <w:rPr>
                <w:rStyle w:val="212pt3"/>
              </w:rPr>
              <w:t>цев, маховиков, шкивов, цилиндрических шестерен, шкивов гладких и для клинор</w:t>
            </w:r>
            <w:r w:rsidRPr="009C43A0">
              <w:rPr>
                <w:rStyle w:val="212pt3"/>
              </w:rPr>
              <w:t>е</w:t>
            </w:r>
            <w:r w:rsidRPr="009C43A0">
              <w:rPr>
                <w:rStyle w:val="212pt3"/>
              </w:rPr>
              <w:t>менных передач диаметром до 500мм, конических</w:t>
            </w:r>
            <w:proofErr w:type="gramEnd"/>
            <w:r w:rsidRPr="009C43A0">
              <w:rPr>
                <w:rStyle w:val="212pt3"/>
              </w:rPr>
              <w:t xml:space="preserve"> и червячных диаметром до 300 мм и конических штифтов</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rPr>
                <w:rFonts w:ascii="Times New Roman" w:hAnsi="Times New Roman"/>
                <w:sz w:val="24"/>
                <w:szCs w:val="24"/>
              </w:rPr>
            </w:pPr>
            <w:r w:rsidRPr="009C43A0">
              <w:rPr>
                <w:rFonts w:ascii="Times New Roman" w:hAnsi="Times New Roman"/>
                <w:sz w:val="24"/>
                <w:szCs w:val="24"/>
              </w:rPr>
              <w:t xml:space="preserve">5.Безопасность труда  при работе на токарно-револьверных  станках. Организация рабочего места. Схемы </w:t>
            </w:r>
            <w:proofErr w:type="spellStart"/>
            <w:r w:rsidRPr="009C43A0">
              <w:rPr>
                <w:rFonts w:ascii="Times New Roman" w:hAnsi="Times New Roman"/>
                <w:sz w:val="24"/>
                <w:szCs w:val="24"/>
              </w:rPr>
              <w:t>строповки</w:t>
            </w:r>
            <w:proofErr w:type="spellEnd"/>
            <w:r w:rsidRPr="009C43A0">
              <w:rPr>
                <w:rFonts w:ascii="Times New Roman" w:hAnsi="Times New Roman"/>
                <w:sz w:val="24"/>
                <w:szCs w:val="24"/>
              </w:rPr>
              <w:t>, структура и параметры технологических карт на выполнение погр</w:t>
            </w:r>
            <w:r w:rsidRPr="009C43A0">
              <w:rPr>
                <w:rFonts w:ascii="Times New Roman" w:hAnsi="Times New Roman"/>
                <w:sz w:val="24"/>
                <w:szCs w:val="24"/>
              </w:rPr>
              <w:t>у</w:t>
            </w:r>
            <w:r w:rsidRPr="009C43A0">
              <w:rPr>
                <w:rFonts w:ascii="Times New Roman" w:hAnsi="Times New Roman"/>
                <w:sz w:val="24"/>
                <w:szCs w:val="24"/>
              </w:rPr>
              <w:t>зочно-разгрузочных работ. Опасные и вредные факторы, требования охраны труда, промы</w:t>
            </w:r>
            <w:r w:rsidRPr="009C43A0">
              <w:rPr>
                <w:rFonts w:ascii="Times New Roman" w:hAnsi="Times New Roman"/>
                <w:sz w:val="24"/>
                <w:szCs w:val="24"/>
              </w:rPr>
              <w:t>ш</w:t>
            </w:r>
            <w:r w:rsidRPr="009C43A0">
              <w:rPr>
                <w:rFonts w:ascii="Times New Roman" w:hAnsi="Times New Roman"/>
                <w:sz w:val="24"/>
                <w:szCs w:val="24"/>
              </w:rPr>
              <w:t xml:space="preserve">ленной безопасности и </w:t>
            </w:r>
            <w:proofErr w:type="spellStart"/>
            <w:r w:rsidRPr="009C43A0">
              <w:rPr>
                <w:rFonts w:ascii="Times New Roman" w:hAnsi="Times New Roman"/>
                <w:sz w:val="24"/>
                <w:szCs w:val="24"/>
              </w:rPr>
              <w:t>электробезопасности</w:t>
            </w:r>
            <w:proofErr w:type="spellEnd"/>
            <w:r w:rsidRPr="009C43A0">
              <w:rPr>
                <w:rFonts w:ascii="Times New Roman" w:hAnsi="Times New Roman"/>
                <w:sz w:val="24"/>
                <w:szCs w:val="24"/>
              </w:rPr>
              <w:t xml:space="preserve"> при выполнении токарных работ, правила пр</w:t>
            </w:r>
            <w:r w:rsidRPr="009C43A0">
              <w:rPr>
                <w:rFonts w:ascii="Times New Roman" w:hAnsi="Times New Roman"/>
                <w:sz w:val="24"/>
                <w:szCs w:val="24"/>
              </w:rPr>
              <w:t>о</w:t>
            </w:r>
            <w:r w:rsidRPr="009C43A0">
              <w:rPr>
                <w:rFonts w:ascii="Times New Roman" w:hAnsi="Times New Roman"/>
                <w:sz w:val="24"/>
                <w:szCs w:val="24"/>
              </w:rPr>
              <w:t>изводственной санитарии. Виды и правила применения средств индивидуальной защиты, применяемых для безопасного выполнения токарно-револьверных работ</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rPr>
          <w:trHeight w:val="24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18</w:t>
            </w:r>
          </w:p>
        </w:tc>
      </w:tr>
      <w:tr w:rsidR="00BE10B1" w:rsidRPr="009C43A0" w:rsidTr="00A16245">
        <w:trPr>
          <w:trHeight w:val="178"/>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b/>
                <w:bCs/>
                <w:i/>
                <w:sz w:val="24"/>
                <w:szCs w:val="24"/>
              </w:rPr>
            </w:pPr>
            <w:r w:rsidRPr="009C43A0">
              <w:rPr>
                <w:rFonts w:ascii="Times New Roman" w:hAnsi="Times New Roman"/>
                <w:bCs/>
                <w:sz w:val="24"/>
                <w:szCs w:val="24"/>
              </w:rPr>
              <w:t>1.</w:t>
            </w:r>
            <w:r w:rsidRPr="009C43A0">
              <w:rPr>
                <w:rFonts w:ascii="Times New Roman" w:hAnsi="Times New Roman"/>
                <w:sz w:val="24"/>
                <w:szCs w:val="24"/>
              </w:rPr>
              <w:t>Практическая работа «У</w:t>
            </w:r>
            <w:r w:rsidRPr="009C43A0">
              <w:rPr>
                <w:rStyle w:val="211pt"/>
                <w:sz w:val="24"/>
                <w:szCs w:val="24"/>
              </w:rPr>
              <w:t>становка оптимального режима токарно-револьверной обработки в соответствии с технологической картой»</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4</w:t>
            </w:r>
          </w:p>
        </w:tc>
      </w:tr>
      <w:tr w:rsidR="00BE10B1" w:rsidRPr="009C43A0" w:rsidTr="00A16245">
        <w:trPr>
          <w:trHeight w:val="177"/>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bCs/>
                <w:sz w:val="24"/>
                <w:szCs w:val="24"/>
              </w:rPr>
            </w:pPr>
            <w:r w:rsidRPr="009C43A0">
              <w:rPr>
                <w:rFonts w:ascii="Times New Roman" w:hAnsi="Times New Roman"/>
                <w:bCs/>
                <w:sz w:val="24"/>
                <w:szCs w:val="24"/>
              </w:rPr>
              <w:t>2.</w:t>
            </w:r>
            <w:r w:rsidRPr="009C43A0">
              <w:rPr>
                <w:rFonts w:ascii="Times New Roman" w:hAnsi="Times New Roman"/>
                <w:sz w:val="24"/>
                <w:szCs w:val="24"/>
              </w:rPr>
              <w:t xml:space="preserve"> Практическая работа «</w:t>
            </w:r>
            <w:r w:rsidRPr="009C43A0">
              <w:rPr>
                <w:rFonts w:ascii="Times New Roman" w:hAnsi="Times New Roman"/>
                <w:bCs/>
                <w:sz w:val="24"/>
                <w:szCs w:val="24"/>
              </w:rPr>
              <w:t>Настройка станка и обработка простых заготовок согласно чертежу по 14 квалитету точности ручной подачей»</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4</w:t>
            </w:r>
          </w:p>
        </w:tc>
      </w:tr>
      <w:tr w:rsidR="00BE10B1" w:rsidRPr="009C43A0" w:rsidTr="00A16245">
        <w:trPr>
          <w:trHeight w:val="177"/>
        </w:trPr>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b/>
                <w:bCs/>
                <w:sz w:val="24"/>
                <w:szCs w:val="24"/>
              </w:rPr>
            </w:pPr>
            <w:r w:rsidRPr="009C43A0">
              <w:rPr>
                <w:rFonts w:ascii="Times New Roman" w:hAnsi="Times New Roman"/>
                <w:bCs/>
                <w:sz w:val="24"/>
                <w:szCs w:val="24"/>
              </w:rPr>
              <w:t xml:space="preserve">3. </w:t>
            </w:r>
            <w:r w:rsidRPr="009C43A0">
              <w:rPr>
                <w:rFonts w:ascii="Times New Roman" w:hAnsi="Times New Roman"/>
                <w:sz w:val="24"/>
                <w:szCs w:val="24"/>
              </w:rPr>
              <w:t>Практическая работа «</w:t>
            </w:r>
            <w:r w:rsidRPr="009C43A0">
              <w:rPr>
                <w:rFonts w:ascii="Times New Roman" w:hAnsi="Times New Roman"/>
                <w:bCs/>
                <w:sz w:val="24"/>
                <w:szCs w:val="24"/>
              </w:rPr>
              <w:t>Настройка и обработка и контроль простых заготовок согласно че</w:t>
            </w:r>
            <w:r w:rsidRPr="009C43A0">
              <w:rPr>
                <w:rFonts w:ascii="Times New Roman" w:hAnsi="Times New Roman"/>
                <w:bCs/>
                <w:sz w:val="24"/>
                <w:szCs w:val="24"/>
              </w:rPr>
              <w:t>р</w:t>
            </w:r>
            <w:r w:rsidRPr="009C43A0">
              <w:rPr>
                <w:rFonts w:ascii="Times New Roman" w:hAnsi="Times New Roman"/>
                <w:bCs/>
                <w:sz w:val="24"/>
                <w:szCs w:val="24"/>
              </w:rPr>
              <w:t>тежу по 14 квалитету точности механической подачей»</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4</w:t>
            </w:r>
          </w:p>
        </w:tc>
      </w:tr>
      <w:tr w:rsidR="00BE10B1" w:rsidRPr="009C43A0" w:rsidTr="00A16245">
        <w:trPr>
          <w:trHeight w:val="177"/>
        </w:trPr>
        <w:tc>
          <w:tcPr>
            <w:tcW w:w="941" w:type="pct"/>
            <w:gridSpan w:val="2"/>
            <w:vMerge/>
            <w:tcBorders>
              <w:bottom w:val="nil"/>
            </w:tcBorders>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bCs/>
                <w:sz w:val="24"/>
                <w:szCs w:val="24"/>
              </w:rPr>
            </w:pPr>
            <w:r w:rsidRPr="009C43A0">
              <w:rPr>
                <w:rFonts w:ascii="Times New Roman" w:hAnsi="Times New Roman"/>
                <w:bCs/>
                <w:sz w:val="24"/>
                <w:szCs w:val="24"/>
              </w:rPr>
              <w:t>4.</w:t>
            </w:r>
            <w:r w:rsidRPr="009C43A0">
              <w:rPr>
                <w:rFonts w:ascii="Times New Roman" w:hAnsi="Times New Roman"/>
                <w:sz w:val="24"/>
                <w:szCs w:val="24"/>
              </w:rPr>
              <w:t xml:space="preserve"> Практическая работа «</w:t>
            </w:r>
            <w:r w:rsidRPr="009C43A0">
              <w:rPr>
                <w:rFonts w:ascii="Times New Roman" w:hAnsi="Times New Roman"/>
                <w:bCs/>
                <w:sz w:val="24"/>
                <w:szCs w:val="24"/>
              </w:rPr>
              <w:t xml:space="preserve">Настройка станка и обработка конической поверхности </w:t>
            </w:r>
            <w:proofErr w:type="gramStart"/>
            <w:r w:rsidRPr="009C43A0">
              <w:rPr>
                <w:rFonts w:ascii="Times New Roman" w:hAnsi="Times New Roman"/>
                <w:bCs/>
                <w:sz w:val="24"/>
                <w:szCs w:val="24"/>
              </w:rPr>
              <w:t>согласно чертежа</w:t>
            </w:r>
            <w:proofErr w:type="gramEnd"/>
            <w:r w:rsidRPr="009C43A0">
              <w:rPr>
                <w:rFonts w:ascii="Times New Roman" w:hAnsi="Times New Roman"/>
                <w:bCs/>
                <w:sz w:val="24"/>
                <w:szCs w:val="24"/>
              </w:rPr>
              <w:t>»</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2</w:t>
            </w:r>
          </w:p>
        </w:tc>
      </w:tr>
      <w:tr w:rsidR="00BE10B1" w:rsidRPr="009C43A0" w:rsidTr="00A16245">
        <w:trPr>
          <w:trHeight w:val="177"/>
        </w:trPr>
        <w:tc>
          <w:tcPr>
            <w:tcW w:w="941" w:type="pct"/>
            <w:gridSpan w:val="2"/>
            <w:tcBorders>
              <w:top w:val="nil"/>
            </w:tcBorders>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bCs/>
                <w:sz w:val="24"/>
                <w:szCs w:val="24"/>
              </w:rPr>
            </w:pPr>
            <w:r w:rsidRPr="009C43A0">
              <w:rPr>
                <w:rFonts w:ascii="Times New Roman" w:hAnsi="Times New Roman"/>
                <w:bCs/>
                <w:sz w:val="24"/>
                <w:szCs w:val="24"/>
              </w:rPr>
              <w:t>5.</w:t>
            </w:r>
            <w:r w:rsidRPr="009C43A0">
              <w:rPr>
                <w:rFonts w:ascii="Times New Roman" w:hAnsi="Times New Roman"/>
                <w:sz w:val="24"/>
                <w:szCs w:val="24"/>
              </w:rPr>
              <w:t xml:space="preserve"> Практическая работа «</w:t>
            </w:r>
            <w:r w:rsidRPr="009C43A0">
              <w:rPr>
                <w:rFonts w:ascii="Times New Roman" w:hAnsi="Times New Roman"/>
                <w:bCs/>
                <w:sz w:val="24"/>
                <w:szCs w:val="24"/>
              </w:rPr>
              <w:t>Настройка станка на нарезание резьбы»</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4</w:t>
            </w:r>
          </w:p>
        </w:tc>
      </w:tr>
      <w:tr w:rsidR="00BE10B1" w:rsidRPr="009C43A0" w:rsidTr="00A16245">
        <w:tc>
          <w:tcPr>
            <w:tcW w:w="941" w:type="pct"/>
            <w:gridSpan w:val="2"/>
            <w:vMerge w:val="restart"/>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t>Тема 1.4.</w:t>
            </w:r>
            <w:r w:rsidRPr="009C43A0">
              <w:rPr>
                <w:rFonts w:ascii="Times New Roman" w:hAnsi="Times New Roman"/>
                <w:b/>
                <w:sz w:val="24"/>
                <w:szCs w:val="24"/>
              </w:rPr>
              <w:t>Контрольно-измерительные инс</w:t>
            </w:r>
            <w:r w:rsidRPr="009C43A0">
              <w:rPr>
                <w:rFonts w:ascii="Times New Roman" w:hAnsi="Times New Roman"/>
                <w:b/>
                <w:sz w:val="24"/>
                <w:szCs w:val="24"/>
              </w:rPr>
              <w:t>т</w:t>
            </w:r>
            <w:r w:rsidRPr="009C43A0">
              <w:rPr>
                <w:rFonts w:ascii="Times New Roman" w:hAnsi="Times New Roman"/>
                <w:b/>
                <w:sz w:val="24"/>
                <w:szCs w:val="24"/>
              </w:rPr>
              <w:t>рументы и техника и</w:t>
            </w:r>
            <w:r w:rsidRPr="009C43A0">
              <w:rPr>
                <w:rFonts w:ascii="Times New Roman" w:hAnsi="Times New Roman"/>
                <w:b/>
                <w:sz w:val="24"/>
                <w:szCs w:val="24"/>
              </w:rPr>
              <w:t>з</w:t>
            </w:r>
            <w:r w:rsidRPr="009C43A0">
              <w:rPr>
                <w:rFonts w:ascii="Times New Roman" w:hAnsi="Times New Roman"/>
                <w:b/>
                <w:sz w:val="24"/>
                <w:szCs w:val="24"/>
              </w:rPr>
              <w:t>мерения</w:t>
            </w:r>
          </w:p>
        </w:tc>
        <w:tc>
          <w:tcPr>
            <w:tcW w:w="3319"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b/>
                <w:bCs/>
                <w:sz w:val="24"/>
                <w:szCs w:val="24"/>
              </w:rPr>
              <w:t xml:space="preserve">Содержание </w:t>
            </w:r>
          </w:p>
        </w:tc>
        <w:tc>
          <w:tcPr>
            <w:tcW w:w="740" w:type="pct"/>
            <w:vMerge w:val="restar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4</w:t>
            </w:r>
          </w:p>
        </w:tc>
      </w:tr>
      <w:tr w:rsidR="00BE10B1" w:rsidRPr="009C43A0" w:rsidTr="00A16245">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sz w:val="24"/>
                <w:szCs w:val="24"/>
              </w:rPr>
              <w:t>1.Шкальные инструменты и индикаторы</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sz w:val="24"/>
                <w:szCs w:val="24"/>
              </w:rPr>
              <w:t>2. Проверочные инструменты</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c>
          <w:tcPr>
            <w:tcW w:w="941" w:type="pct"/>
            <w:gridSpan w:val="2"/>
            <w:vMerge/>
          </w:tcPr>
          <w:p w:rsidR="00BE10B1" w:rsidRPr="009C43A0" w:rsidRDefault="00BE10B1" w:rsidP="00A16245">
            <w:pPr>
              <w:rPr>
                <w:rFonts w:ascii="Times New Roman" w:hAnsi="Times New Roman"/>
                <w:b/>
                <w:bCs/>
                <w:sz w:val="24"/>
                <w:szCs w:val="24"/>
              </w:rPr>
            </w:pPr>
          </w:p>
        </w:tc>
        <w:tc>
          <w:tcPr>
            <w:tcW w:w="3319" w:type="pct"/>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sz w:val="24"/>
                <w:szCs w:val="24"/>
              </w:rPr>
              <w:t xml:space="preserve">3.Предельные калибры и шаблоны </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c>
          <w:tcPr>
            <w:tcW w:w="941" w:type="pct"/>
            <w:gridSpan w:val="2"/>
            <w:vMerge w:val="restart"/>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t xml:space="preserve">Тема 1.5. Контроль </w:t>
            </w:r>
            <w:proofErr w:type="spellStart"/>
            <w:r w:rsidRPr="009C43A0">
              <w:rPr>
                <w:rFonts w:ascii="Times New Roman" w:hAnsi="Times New Roman"/>
                <w:b/>
                <w:bCs/>
                <w:sz w:val="24"/>
                <w:szCs w:val="24"/>
              </w:rPr>
              <w:t>т</w:t>
            </w:r>
            <w:r w:rsidRPr="009C43A0">
              <w:rPr>
                <w:rFonts w:ascii="Times New Roman" w:hAnsi="Times New Roman"/>
                <w:b/>
                <w:bCs/>
                <w:sz w:val="24"/>
                <w:szCs w:val="24"/>
              </w:rPr>
              <w:t>о</w:t>
            </w:r>
            <w:r w:rsidRPr="009C43A0">
              <w:rPr>
                <w:rFonts w:ascii="Times New Roman" w:hAnsi="Times New Roman"/>
                <w:b/>
                <w:bCs/>
                <w:sz w:val="24"/>
                <w:szCs w:val="24"/>
              </w:rPr>
              <w:t>карн</w:t>
            </w:r>
            <w:proofErr w:type="gramStart"/>
            <w:r w:rsidRPr="009C43A0">
              <w:rPr>
                <w:rFonts w:ascii="Times New Roman" w:hAnsi="Times New Roman"/>
                <w:b/>
                <w:bCs/>
                <w:sz w:val="24"/>
                <w:szCs w:val="24"/>
              </w:rPr>
              <w:t>о</w:t>
            </w:r>
            <w:proofErr w:type="spellEnd"/>
            <w:r w:rsidRPr="009C43A0">
              <w:rPr>
                <w:rFonts w:ascii="Times New Roman" w:hAnsi="Times New Roman"/>
                <w:b/>
                <w:bCs/>
                <w:sz w:val="24"/>
                <w:szCs w:val="24"/>
              </w:rPr>
              <w:t>-</w:t>
            </w:r>
            <w:proofErr w:type="gramEnd"/>
            <w:r w:rsidRPr="009C43A0">
              <w:rPr>
                <w:rFonts w:ascii="Times New Roman" w:hAnsi="Times New Roman"/>
                <w:b/>
                <w:bCs/>
                <w:sz w:val="24"/>
                <w:szCs w:val="24"/>
              </w:rPr>
              <w:t xml:space="preserve"> револьверных работ</w:t>
            </w: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 xml:space="preserve">Содержание </w:t>
            </w:r>
          </w:p>
        </w:tc>
        <w:tc>
          <w:tcPr>
            <w:tcW w:w="740" w:type="pct"/>
            <w:vMerge w:val="restar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6</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i/>
                <w:sz w:val="24"/>
                <w:szCs w:val="24"/>
              </w:rPr>
              <w:t>1.</w:t>
            </w:r>
            <w:r w:rsidRPr="009C43A0">
              <w:rPr>
                <w:rFonts w:ascii="Times New Roman" w:hAnsi="Times New Roman"/>
                <w:sz w:val="24"/>
                <w:szCs w:val="24"/>
              </w:rPr>
              <w:t xml:space="preserve"> Назначение, правила применения и устройство контрольно</w:t>
            </w:r>
            <w:r w:rsidRPr="009C43A0">
              <w:rPr>
                <w:rFonts w:ascii="Times New Roman" w:hAnsi="Times New Roman"/>
                <w:sz w:val="24"/>
                <w:szCs w:val="24"/>
              </w:rPr>
              <w:softHyphen/>
              <w:t xml:space="preserve">-измерительных </w:t>
            </w:r>
            <w:r w:rsidRPr="009C43A0">
              <w:rPr>
                <w:rStyle w:val="212pt3"/>
              </w:rPr>
              <w:t>инструментов, обеспечивающих погрешность не ниже 0,05 мм, и калибров, обеспечивающих погре</w:t>
            </w:r>
            <w:r w:rsidRPr="009C43A0">
              <w:rPr>
                <w:rStyle w:val="212pt3"/>
              </w:rPr>
              <w:t>ш</w:t>
            </w:r>
            <w:r w:rsidRPr="009C43A0">
              <w:rPr>
                <w:rStyle w:val="212pt3"/>
              </w:rPr>
              <w:t>ность не менее 0,02</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jc w:val="both"/>
              <w:rPr>
                <w:rFonts w:ascii="Times New Roman" w:hAnsi="Times New Roman"/>
                <w:b/>
                <w:i/>
              </w:rPr>
            </w:pPr>
            <w:r w:rsidRPr="009C43A0">
              <w:rPr>
                <w:rStyle w:val="212pt3"/>
              </w:rPr>
              <w:t>2.Правила проведения замеров детали измерительными инструментами при выполн</w:t>
            </w:r>
            <w:r w:rsidRPr="009C43A0">
              <w:rPr>
                <w:rStyle w:val="212pt3"/>
              </w:rPr>
              <w:t>е</w:t>
            </w:r>
            <w:r w:rsidRPr="009C43A0">
              <w:rPr>
                <w:rStyle w:val="212pt3"/>
              </w:rPr>
              <w:t>нии токарно-револьверных работ</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i/>
                <w:sz w:val="24"/>
                <w:szCs w:val="24"/>
              </w:rPr>
              <w:t>3.</w:t>
            </w:r>
            <w:r w:rsidRPr="009C43A0">
              <w:rPr>
                <w:rFonts w:ascii="Times New Roman" w:hAnsi="Times New Roman"/>
                <w:sz w:val="24"/>
                <w:szCs w:val="24"/>
              </w:rPr>
              <w:t xml:space="preserve"> Основные виды и причины брака, способы предупреждения и устранения при выполнении токарно-револьверных  работ</w:t>
            </w:r>
          </w:p>
        </w:tc>
        <w:tc>
          <w:tcPr>
            <w:tcW w:w="740" w:type="pct"/>
            <w:vMerge/>
            <w:vAlign w:val="center"/>
          </w:tcPr>
          <w:p w:rsidR="00BE10B1" w:rsidRPr="009C43A0" w:rsidRDefault="00BE10B1" w:rsidP="00A16245">
            <w:pPr>
              <w:jc w:val="center"/>
              <w:rPr>
                <w:rFonts w:ascii="Times New Roman" w:hAnsi="Times New Roman"/>
                <w:b/>
                <w:i/>
              </w:rPr>
            </w:pP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b/>
                <w:i/>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4</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sz w:val="24"/>
                <w:szCs w:val="24"/>
              </w:rPr>
            </w:pPr>
            <w:r w:rsidRPr="009C43A0">
              <w:rPr>
                <w:rFonts w:ascii="Times New Roman" w:hAnsi="Times New Roman"/>
                <w:sz w:val="24"/>
                <w:szCs w:val="24"/>
              </w:rPr>
              <w:t>1.Практическая работа «Проверка наружной резьбы (шаг и средний диаметр) калибрами – кольцами и  резьбовой скобой»</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2</w:t>
            </w:r>
          </w:p>
        </w:tc>
      </w:tr>
      <w:tr w:rsidR="00BE10B1" w:rsidRPr="009C43A0" w:rsidTr="00A16245">
        <w:tc>
          <w:tcPr>
            <w:tcW w:w="941" w:type="pct"/>
            <w:gridSpan w:val="2"/>
            <w:vMerge/>
          </w:tcPr>
          <w:p w:rsidR="00BE10B1" w:rsidRPr="009C43A0" w:rsidRDefault="00BE10B1" w:rsidP="00A16245">
            <w:pPr>
              <w:spacing w:line="240" w:lineRule="auto"/>
              <w:rPr>
                <w:rFonts w:ascii="Times New Roman" w:hAnsi="Times New Roman"/>
                <w:b/>
                <w:bCs/>
                <w:i/>
                <w:sz w:val="24"/>
                <w:szCs w:val="24"/>
              </w:rPr>
            </w:pPr>
          </w:p>
        </w:tc>
        <w:tc>
          <w:tcPr>
            <w:tcW w:w="3319" w:type="pct"/>
          </w:tcPr>
          <w:p w:rsidR="00BE10B1" w:rsidRPr="009C43A0" w:rsidRDefault="00BE10B1" w:rsidP="00A16245">
            <w:pPr>
              <w:spacing w:line="240" w:lineRule="auto"/>
              <w:rPr>
                <w:rFonts w:ascii="Times New Roman" w:hAnsi="Times New Roman"/>
                <w:sz w:val="24"/>
                <w:szCs w:val="24"/>
              </w:rPr>
            </w:pPr>
            <w:r w:rsidRPr="009C43A0">
              <w:rPr>
                <w:rFonts w:ascii="Times New Roman" w:hAnsi="Times New Roman"/>
                <w:sz w:val="24"/>
                <w:szCs w:val="24"/>
              </w:rPr>
              <w:t>2. Практическая работа «Измерение  межосевое расстояние отверстий одинакового диаметра»</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2</w:t>
            </w:r>
          </w:p>
        </w:tc>
      </w:tr>
      <w:tr w:rsidR="00BE10B1" w:rsidRPr="009C43A0" w:rsidTr="00A16245">
        <w:trPr>
          <w:trHeight w:val="546"/>
        </w:trPr>
        <w:tc>
          <w:tcPr>
            <w:tcW w:w="4260" w:type="pct"/>
            <w:gridSpan w:val="3"/>
          </w:tcPr>
          <w:p w:rsidR="00BE10B1" w:rsidRPr="009C43A0" w:rsidRDefault="00BE10B1" w:rsidP="00A16245">
            <w:pPr>
              <w:spacing w:line="240" w:lineRule="auto"/>
              <w:rPr>
                <w:rFonts w:ascii="Times New Roman" w:hAnsi="Times New Roman"/>
                <w:b/>
                <w:sz w:val="24"/>
                <w:szCs w:val="24"/>
              </w:rPr>
            </w:pPr>
            <w:r w:rsidRPr="009C43A0">
              <w:rPr>
                <w:rFonts w:ascii="Times New Roman" w:hAnsi="Times New Roman"/>
                <w:b/>
                <w:bCs/>
                <w:sz w:val="24"/>
                <w:szCs w:val="24"/>
              </w:rPr>
              <w:t xml:space="preserve">Самостоятельная учебная работа </w:t>
            </w:r>
          </w:p>
        </w:tc>
        <w:tc>
          <w:tcPr>
            <w:tcW w:w="740" w:type="pct"/>
            <w:vAlign w:val="center"/>
          </w:tcPr>
          <w:p w:rsidR="00BE10B1" w:rsidRPr="009C43A0" w:rsidRDefault="00BE10B1" w:rsidP="00A16245">
            <w:pPr>
              <w:jc w:val="center"/>
              <w:rPr>
                <w:rFonts w:ascii="Times New Roman" w:hAnsi="Times New Roman"/>
                <w:b/>
                <w:i/>
              </w:rPr>
            </w:pPr>
            <w:r w:rsidRPr="009C43A0">
              <w:rPr>
                <w:rFonts w:ascii="Times New Roman" w:hAnsi="Times New Roman"/>
                <w:b/>
                <w:i/>
              </w:rPr>
              <w:t>22</w:t>
            </w:r>
          </w:p>
        </w:tc>
      </w:tr>
      <w:tr w:rsidR="00BE10B1" w:rsidRPr="009C43A0" w:rsidTr="00A16245">
        <w:tc>
          <w:tcPr>
            <w:tcW w:w="4260" w:type="pct"/>
            <w:gridSpan w:val="3"/>
          </w:tcPr>
          <w:p w:rsidR="00BE10B1" w:rsidRPr="009C43A0" w:rsidRDefault="00BE10B1" w:rsidP="00A16245">
            <w:pPr>
              <w:spacing w:line="240" w:lineRule="auto"/>
              <w:rPr>
                <w:rFonts w:ascii="Times New Roman" w:hAnsi="Times New Roman"/>
                <w:b/>
                <w:bCs/>
                <w:sz w:val="24"/>
                <w:szCs w:val="24"/>
              </w:rPr>
            </w:pPr>
            <w:r>
              <w:rPr>
                <w:rFonts w:ascii="Times New Roman" w:hAnsi="Times New Roman"/>
                <w:b/>
                <w:bCs/>
                <w:sz w:val="24"/>
                <w:szCs w:val="24"/>
              </w:rPr>
              <w:t>Учебная практика</w:t>
            </w:r>
          </w:p>
        </w:tc>
        <w:tc>
          <w:tcPr>
            <w:tcW w:w="740" w:type="pct"/>
            <w:vAlign w:val="center"/>
          </w:tcPr>
          <w:p w:rsidR="00BE10B1" w:rsidRPr="009C43A0" w:rsidRDefault="00BE10B1" w:rsidP="00A16245">
            <w:pPr>
              <w:jc w:val="center"/>
              <w:rPr>
                <w:rFonts w:ascii="Times New Roman" w:hAnsi="Times New Roman"/>
                <w:b/>
                <w:i/>
              </w:rPr>
            </w:pPr>
            <w:r>
              <w:rPr>
                <w:rFonts w:ascii="Times New Roman" w:hAnsi="Times New Roman"/>
                <w:b/>
                <w:i/>
              </w:rPr>
              <w:t>36</w:t>
            </w:r>
          </w:p>
        </w:tc>
      </w:tr>
      <w:tr w:rsidR="00BE10B1" w:rsidRPr="009C43A0" w:rsidTr="00A16245">
        <w:tc>
          <w:tcPr>
            <w:tcW w:w="4260" w:type="pct"/>
            <w:gridSpan w:val="3"/>
          </w:tcPr>
          <w:p w:rsidR="00BE10B1" w:rsidRPr="009C43A0" w:rsidRDefault="00BE10B1" w:rsidP="00A16245">
            <w:pPr>
              <w:spacing w:line="240" w:lineRule="auto"/>
              <w:rPr>
                <w:rFonts w:ascii="Times New Roman" w:hAnsi="Times New Roman"/>
                <w:b/>
                <w:bCs/>
                <w:sz w:val="24"/>
                <w:szCs w:val="24"/>
              </w:rPr>
            </w:pPr>
            <w:r w:rsidRPr="009C43A0">
              <w:rPr>
                <w:rFonts w:ascii="Times New Roman" w:hAnsi="Times New Roman"/>
                <w:b/>
                <w:bCs/>
                <w:sz w:val="24"/>
                <w:szCs w:val="24"/>
              </w:rPr>
              <w:t xml:space="preserve">Производственная практика </w:t>
            </w:r>
          </w:p>
          <w:p w:rsidR="00BE10B1" w:rsidRPr="009C43A0" w:rsidRDefault="00BE10B1" w:rsidP="00A16245">
            <w:pPr>
              <w:spacing w:line="240" w:lineRule="auto"/>
              <w:rPr>
                <w:rFonts w:ascii="Times New Roman" w:hAnsi="Times New Roman"/>
                <w:b/>
                <w:bCs/>
                <w:sz w:val="24"/>
                <w:szCs w:val="24"/>
              </w:rPr>
            </w:pPr>
            <w:r w:rsidRPr="009C43A0">
              <w:rPr>
                <w:rFonts w:ascii="Times New Roman" w:hAnsi="Times New Roman"/>
                <w:b/>
                <w:bCs/>
                <w:sz w:val="24"/>
                <w:szCs w:val="24"/>
              </w:rPr>
              <w:t xml:space="preserve">Виды работ </w:t>
            </w:r>
          </w:p>
          <w:p w:rsidR="00BE10B1" w:rsidRPr="009C43A0" w:rsidRDefault="00BE10B1" w:rsidP="008033D0">
            <w:pPr>
              <w:numPr>
                <w:ilvl w:val="0"/>
                <w:numId w:val="14"/>
              </w:numPr>
              <w:spacing w:after="0" w:line="240" w:lineRule="auto"/>
              <w:rPr>
                <w:rFonts w:ascii="Times New Roman" w:hAnsi="Times New Roman"/>
                <w:sz w:val="24"/>
                <w:szCs w:val="24"/>
              </w:rPr>
            </w:pPr>
            <w:r w:rsidRPr="009C43A0">
              <w:rPr>
                <w:rFonts w:ascii="Times New Roman" w:hAnsi="Times New Roman"/>
                <w:sz w:val="24"/>
                <w:szCs w:val="24"/>
              </w:rPr>
              <w:t>Выполнение токарно-револьверной обработки деталей по заданным параметрам</w:t>
            </w:r>
          </w:p>
          <w:p w:rsidR="00BE10B1" w:rsidRPr="009C43A0" w:rsidRDefault="00BE10B1" w:rsidP="008033D0">
            <w:pPr>
              <w:numPr>
                <w:ilvl w:val="0"/>
                <w:numId w:val="14"/>
              </w:numPr>
              <w:spacing w:after="0" w:line="240" w:lineRule="auto"/>
              <w:rPr>
                <w:rStyle w:val="212pt3"/>
                <w:bCs w:val="0"/>
              </w:rPr>
            </w:pPr>
            <w:r w:rsidRPr="009C43A0">
              <w:rPr>
                <w:rStyle w:val="212pt3"/>
              </w:rPr>
              <w:t>Наружное обтачивание, растачивание, обтачивание конуса и подрезку торца тормозных барабанов</w:t>
            </w:r>
          </w:p>
          <w:p w:rsidR="00BE10B1" w:rsidRPr="009C43A0" w:rsidRDefault="00BE10B1" w:rsidP="008033D0">
            <w:pPr>
              <w:numPr>
                <w:ilvl w:val="0"/>
                <w:numId w:val="14"/>
              </w:numPr>
              <w:spacing w:after="0" w:line="240" w:lineRule="auto"/>
              <w:rPr>
                <w:rFonts w:ascii="Times New Roman" w:hAnsi="Times New Roman"/>
                <w:sz w:val="24"/>
                <w:szCs w:val="24"/>
              </w:rPr>
            </w:pPr>
            <w:r w:rsidRPr="009C43A0">
              <w:rPr>
                <w:rStyle w:val="212pt3"/>
              </w:rPr>
              <w:t>Наружное обтачивание, растачивание, обтачивание конуса и подрезку торца тормозных барабанов</w:t>
            </w:r>
          </w:p>
          <w:p w:rsidR="00BE10B1" w:rsidRPr="009C43A0" w:rsidRDefault="00BE10B1" w:rsidP="008033D0">
            <w:pPr>
              <w:numPr>
                <w:ilvl w:val="0"/>
                <w:numId w:val="14"/>
              </w:numPr>
              <w:spacing w:after="0" w:line="240" w:lineRule="auto"/>
              <w:rPr>
                <w:rStyle w:val="212pt3"/>
                <w:b w:val="0"/>
                <w:bCs w:val="0"/>
              </w:rPr>
            </w:pPr>
            <w:r w:rsidRPr="009C43A0">
              <w:rPr>
                <w:rStyle w:val="212pt3"/>
              </w:rPr>
              <w:t>Обтачивание  и растачивание по шаблону шары и шаровые соединения радиусом до 100 мм</w:t>
            </w:r>
          </w:p>
          <w:p w:rsidR="00BE10B1" w:rsidRPr="009C43A0" w:rsidRDefault="00BE10B1" w:rsidP="008033D0">
            <w:pPr>
              <w:numPr>
                <w:ilvl w:val="0"/>
                <w:numId w:val="14"/>
              </w:numPr>
              <w:spacing w:after="0" w:line="240" w:lineRule="auto"/>
              <w:rPr>
                <w:rFonts w:ascii="Times New Roman" w:hAnsi="Times New Roman"/>
                <w:sz w:val="24"/>
                <w:szCs w:val="24"/>
              </w:rPr>
            </w:pPr>
            <w:r w:rsidRPr="009C43A0">
              <w:rPr>
                <w:rFonts w:ascii="Times New Roman" w:hAnsi="Times New Roman"/>
                <w:sz w:val="24"/>
                <w:szCs w:val="24"/>
              </w:rPr>
              <w:t xml:space="preserve"> П</w:t>
            </w:r>
            <w:r w:rsidRPr="009C43A0">
              <w:rPr>
                <w:rStyle w:val="212pt3"/>
              </w:rPr>
              <w:t>редварительная токарная обработка круглых плашек с нарезанием резьбы, фрез всех видов, разверток, зенкеров</w:t>
            </w:r>
          </w:p>
          <w:p w:rsidR="00BE10B1" w:rsidRPr="009C43A0" w:rsidRDefault="00BE10B1" w:rsidP="008033D0">
            <w:pPr>
              <w:numPr>
                <w:ilvl w:val="0"/>
                <w:numId w:val="14"/>
              </w:numPr>
              <w:spacing w:after="0" w:line="240" w:lineRule="auto"/>
              <w:rPr>
                <w:rFonts w:ascii="Times New Roman" w:hAnsi="Times New Roman"/>
                <w:sz w:val="24"/>
                <w:szCs w:val="24"/>
              </w:rPr>
            </w:pPr>
            <w:r w:rsidRPr="009C43A0">
              <w:rPr>
                <w:rFonts w:ascii="Times New Roman" w:hAnsi="Times New Roman"/>
                <w:sz w:val="24"/>
                <w:szCs w:val="24"/>
              </w:rPr>
              <w:t xml:space="preserve">Обвязка и зацепка заготовок для подъема и перемещения в соответствии со схемами </w:t>
            </w:r>
            <w:proofErr w:type="spellStart"/>
            <w:r w:rsidRPr="009C43A0">
              <w:rPr>
                <w:rFonts w:ascii="Times New Roman" w:hAnsi="Times New Roman"/>
                <w:sz w:val="24"/>
                <w:szCs w:val="24"/>
              </w:rPr>
              <w:t>строповки</w:t>
            </w:r>
            <w:proofErr w:type="spellEnd"/>
          </w:p>
          <w:p w:rsidR="00BE10B1" w:rsidRPr="009C43A0" w:rsidRDefault="00BE10B1" w:rsidP="008033D0">
            <w:pPr>
              <w:numPr>
                <w:ilvl w:val="0"/>
                <w:numId w:val="14"/>
              </w:numPr>
              <w:spacing w:after="0"/>
              <w:rPr>
                <w:rFonts w:ascii="Times New Roman" w:hAnsi="Times New Roman"/>
                <w:b/>
                <w:sz w:val="24"/>
                <w:szCs w:val="24"/>
              </w:rPr>
            </w:pPr>
            <w:proofErr w:type="gramStart"/>
            <w:r w:rsidRPr="009C43A0">
              <w:rPr>
                <w:rStyle w:val="212pt3"/>
              </w:rPr>
              <w:t xml:space="preserve">Полная  токарная  обработка втулок гладких и с буртиком диаметром и длиной свыше 100 мм, гаек и контргаек с диаметром резьбы свыше 24 мм, крышек, колец с лабиринтными канавками диаметром до 200 мм, оправок для расточных резцов, фигурных ручек и рукояток, </w:t>
            </w:r>
            <w:proofErr w:type="spellStart"/>
            <w:r w:rsidRPr="009C43A0">
              <w:rPr>
                <w:rStyle w:val="212pt3"/>
              </w:rPr>
              <w:t>футорок</w:t>
            </w:r>
            <w:proofErr w:type="spellEnd"/>
            <w:r w:rsidRPr="009C43A0">
              <w:rPr>
                <w:rStyle w:val="212pt3"/>
              </w:rPr>
              <w:t>, прямых тройников, переходных угольников всех размеров, фланцев, маховиков, шкивов, цилиндрических шестерен, шкивов гладких и для клиноременных передач диаметром до</w:t>
            </w:r>
            <w:proofErr w:type="gramEnd"/>
            <w:r w:rsidRPr="009C43A0">
              <w:rPr>
                <w:rStyle w:val="212pt3"/>
              </w:rPr>
              <w:t xml:space="preserve"> 500 мм, конических и червячных диаметром до 300 мм и конич</w:t>
            </w:r>
            <w:r w:rsidRPr="009C43A0">
              <w:rPr>
                <w:rStyle w:val="212pt3"/>
              </w:rPr>
              <w:t>е</w:t>
            </w:r>
            <w:r w:rsidRPr="009C43A0">
              <w:rPr>
                <w:rStyle w:val="212pt3"/>
              </w:rPr>
              <w:t>ских штифтов</w:t>
            </w:r>
          </w:p>
        </w:tc>
        <w:tc>
          <w:tcPr>
            <w:tcW w:w="740" w:type="pct"/>
            <w:vAlign w:val="center"/>
          </w:tcPr>
          <w:p w:rsidR="00BE10B1" w:rsidRPr="009C43A0" w:rsidRDefault="00BE10B1" w:rsidP="00A16245">
            <w:pPr>
              <w:jc w:val="center"/>
              <w:rPr>
                <w:rFonts w:ascii="Times New Roman" w:hAnsi="Times New Roman"/>
                <w:b/>
                <w:i/>
              </w:rPr>
            </w:pPr>
            <w:r>
              <w:rPr>
                <w:rFonts w:ascii="Times New Roman" w:hAnsi="Times New Roman"/>
                <w:b/>
                <w:i/>
              </w:rPr>
              <w:t>72</w:t>
            </w:r>
          </w:p>
        </w:tc>
      </w:tr>
      <w:tr w:rsidR="00BE10B1" w:rsidRPr="009C43A0" w:rsidTr="00A16245">
        <w:tc>
          <w:tcPr>
            <w:tcW w:w="4260" w:type="pct"/>
            <w:gridSpan w:val="3"/>
          </w:tcPr>
          <w:p w:rsidR="00BE10B1" w:rsidRPr="009C43A0" w:rsidRDefault="00BE10B1" w:rsidP="00A16245">
            <w:pPr>
              <w:rPr>
                <w:rFonts w:ascii="Times New Roman" w:hAnsi="Times New Roman"/>
                <w:b/>
                <w:bCs/>
                <w:i/>
              </w:rPr>
            </w:pPr>
            <w:r w:rsidRPr="009C43A0">
              <w:rPr>
                <w:rFonts w:ascii="Times New Roman" w:hAnsi="Times New Roman"/>
                <w:b/>
                <w:bCs/>
                <w:i/>
              </w:rPr>
              <w:t>Промежуточная аттестация</w:t>
            </w:r>
          </w:p>
        </w:tc>
        <w:tc>
          <w:tcPr>
            <w:tcW w:w="740" w:type="pct"/>
            <w:vAlign w:val="center"/>
          </w:tcPr>
          <w:p w:rsidR="00BE10B1" w:rsidRPr="009C43A0" w:rsidRDefault="00BE10B1" w:rsidP="00A16245">
            <w:pPr>
              <w:jc w:val="center"/>
              <w:rPr>
                <w:rFonts w:ascii="Times New Roman" w:hAnsi="Times New Roman"/>
                <w:b/>
                <w:i/>
              </w:rPr>
            </w:pPr>
            <w:r>
              <w:rPr>
                <w:rFonts w:ascii="Times New Roman" w:hAnsi="Times New Roman"/>
                <w:b/>
                <w:i/>
              </w:rPr>
              <w:t>12</w:t>
            </w:r>
          </w:p>
        </w:tc>
      </w:tr>
      <w:tr w:rsidR="00BE10B1" w:rsidRPr="009C43A0" w:rsidTr="00A16245">
        <w:tc>
          <w:tcPr>
            <w:tcW w:w="4260" w:type="pct"/>
            <w:gridSpan w:val="3"/>
          </w:tcPr>
          <w:p w:rsidR="00BE10B1" w:rsidRPr="009C43A0" w:rsidRDefault="00BE10B1" w:rsidP="00A16245">
            <w:pPr>
              <w:rPr>
                <w:rFonts w:ascii="Times New Roman" w:hAnsi="Times New Roman"/>
                <w:b/>
                <w:bCs/>
                <w:i/>
              </w:rPr>
            </w:pPr>
            <w:commentRangeStart w:id="14"/>
            <w:r w:rsidRPr="009C43A0">
              <w:rPr>
                <w:rFonts w:ascii="Times New Roman" w:hAnsi="Times New Roman"/>
                <w:b/>
                <w:bCs/>
                <w:i/>
              </w:rPr>
              <w:t>Всего</w:t>
            </w:r>
            <w:commentRangeEnd w:id="14"/>
            <w:r w:rsidRPr="009C43A0">
              <w:rPr>
                <w:rStyle w:val="afffff5"/>
                <w:rFonts w:ascii="Times New Roman" w:hAnsi="Times New Roman"/>
                <w:szCs w:val="16"/>
              </w:rPr>
              <w:commentReference w:id="14"/>
            </w:r>
          </w:p>
        </w:tc>
        <w:tc>
          <w:tcPr>
            <w:tcW w:w="740" w:type="pct"/>
            <w:vAlign w:val="center"/>
          </w:tcPr>
          <w:p w:rsidR="00BE10B1" w:rsidRPr="009C43A0" w:rsidRDefault="00BE10B1" w:rsidP="00A16245">
            <w:pPr>
              <w:jc w:val="center"/>
              <w:rPr>
                <w:rFonts w:ascii="Times New Roman" w:hAnsi="Times New Roman"/>
                <w:b/>
                <w:i/>
              </w:rPr>
            </w:pPr>
            <w:r>
              <w:rPr>
                <w:rFonts w:ascii="Times New Roman" w:hAnsi="Times New Roman"/>
                <w:b/>
                <w:i/>
              </w:rPr>
              <w:t>268</w:t>
            </w:r>
          </w:p>
        </w:tc>
      </w:tr>
    </w:tbl>
    <w:p w:rsidR="00BE10B1" w:rsidRPr="009C43A0" w:rsidRDefault="00BE10B1" w:rsidP="00BE10B1">
      <w:pPr>
        <w:suppressAutoHyphens/>
        <w:jc w:val="both"/>
        <w:rPr>
          <w:rFonts w:ascii="Times New Roman" w:hAnsi="Times New Roman"/>
          <w:b/>
        </w:rPr>
      </w:pPr>
    </w:p>
    <w:p w:rsidR="00BE10B1" w:rsidRPr="009C43A0" w:rsidRDefault="00BE10B1" w:rsidP="00BE10B1">
      <w:pPr>
        <w:rPr>
          <w:rFonts w:ascii="Times New Roman" w:hAnsi="Times New Roman"/>
          <w:i/>
        </w:rPr>
        <w:sectPr w:rsidR="00BE10B1" w:rsidRPr="009C43A0" w:rsidSect="00DC23D6">
          <w:pgSz w:w="16840" w:h="11907" w:orient="landscape"/>
          <w:pgMar w:top="851" w:right="1134" w:bottom="851" w:left="992" w:header="709" w:footer="709" w:gutter="0"/>
          <w:cols w:space="720"/>
        </w:sectPr>
      </w:pPr>
    </w:p>
    <w:p w:rsidR="00BE10B1" w:rsidRPr="000C57F7" w:rsidRDefault="00BE10B1" w:rsidP="00BE10B1">
      <w:pPr>
        <w:widowControl w:val="0"/>
        <w:autoSpaceDE w:val="0"/>
        <w:autoSpaceDN w:val="0"/>
        <w:adjustRightInd w:val="0"/>
        <w:spacing w:after="120" w:line="240" w:lineRule="auto"/>
        <w:jc w:val="both"/>
        <w:rPr>
          <w:rFonts w:ascii="Times New Roman" w:hAnsi="Times New Roman"/>
          <w:b/>
          <w:bCs/>
          <w:sz w:val="24"/>
          <w:szCs w:val="24"/>
        </w:rPr>
      </w:pPr>
      <w:r w:rsidRPr="000C57F7">
        <w:rPr>
          <w:rFonts w:ascii="Times New Roman" w:hAnsi="Times New Roman"/>
          <w:b/>
          <w:bCs/>
          <w:sz w:val="24"/>
          <w:szCs w:val="24"/>
        </w:rPr>
        <w:lastRenderedPageBreak/>
        <w:t>3. УСЛОВИЯ РЕАЛИЗАЦИИ ПРОГРАММЫ ПРОФЕССИОНАЛЬНОГО МОДУЛЯ</w:t>
      </w:r>
    </w:p>
    <w:p w:rsidR="00BE10B1" w:rsidRPr="00EA1E1C" w:rsidRDefault="00BE10B1" w:rsidP="00BE10B1">
      <w:pPr>
        <w:suppressAutoHyphens/>
        <w:spacing w:after="0" w:line="240" w:lineRule="auto"/>
        <w:ind w:firstLine="709"/>
        <w:jc w:val="both"/>
        <w:rPr>
          <w:rFonts w:ascii="Times New Roman" w:hAnsi="Times New Roman"/>
          <w:bCs/>
          <w:sz w:val="24"/>
          <w:szCs w:val="24"/>
        </w:rPr>
      </w:pPr>
      <w:r w:rsidRPr="00EA1E1C">
        <w:rPr>
          <w:rFonts w:ascii="Times New Roman" w:hAnsi="Times New Roman"/>
          <w:b/>
          <w:sz w:val="24"/>
          <w:szCs w:val="24"/>
        </w:rPr>
        <w:t>Кабинет «</w:t>
      </w:r>
      <w:r w:rsidRPr="00232690">
        <w:rPr>
          <w:rFonts w:ascii="Times New Roman" w:hAnsi="Times New Roman"/>
          <w:b/>
          <w:sz w:val="24"/>
          <w:szCs w:val="24"/>
        </w:rPr>
        <w:t>Технология металлообработки</w:t>
      </w:r>
      <w:r w:rsidRPr="00EA1E1C">
        <w:rPr>
          <w:rFonts w:ascii="Times New Roman" w:hAnsi="Times New Roman"/>
          <w:b/>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оснащенный оборудованием:</w:t>
      </w:r>
    </w:p>
    <w:p w:rsidR="00BE10B1" w:rsidRDefault="00BE10B1" w:rsidP="00BE10B1">
      <w:pPr>
        <w:spacing w:after="0" w:line="240" w:lineRule="auto"/>
        <w:jc w:val="both"/>
        <w:rPr>
          <w:rFonts w:ascii="Times New Roman" w:hAnsi="Times New Roman"/>
          <w:bCs/>
          <w:sz w:val="24"/>
          <w:szCs w:val="24"/>
        </w:rPr>
      </w:pP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bCs/>
          <w:sz w:val="24"/>
          <w:szCs w:val="24"/>
        </w:rPr>
        <w:t xml:space="preserve">-   </w:t>
      </w:r>
      <w:r w:rsidRPr="009C43A0">
        <w:rPr>
          <w:rFonts w:ascii="Times New Roman" w:hAnsi="Times New Roman"/>
          <w:sz w:val="24"/>
          <w:szCs w:val="24"/>
        </w:rPr>
        <w:t xml:space="preserve">посадочные места по количеству </w:t>
      </w:r>
      <w:proofErr w:type="gramStart"/>
      <w:r w:rsidRPr="009C43A0">
        <w:rPr>
          <w:rFonts w:ascii="Times New Roman" w:hAnsi="Times New Roman"/>
          <w:sz w:val="24"/>
          <w:szCs w:val="24"/>
        </w:rPr>
        <w:t>обучающихся</w:t>
      </w:r>
      <w:proofErr w:type="gramEnd"/>
      <w:r w:rsidRPr="009C43A0">
        <w:rPr>
          <w:rFonts w:ascii="Times New Roman" w:hAnsi="Times New Roman"/>
          <w:sz w:val="24"/>
          <w:szCs w:val="24"/>
        </w:rPr>
        <w:t xml:space="preserve">; </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xml:space="preserve">- </w:t>
      </w:r>
      <w:r>
        <w:rPr>
          <w:rFonts w:ascii="Times New Roman" w:hAnsi="Times New Roman"/>
          <w:sz w:val="24"/>
          <w:szCs w:val="24"/>
        </w:rPr>
        <w:t xml:space="preserve"> </w:t>
      </w:r>
      <w:r w:rsidRPr="009C43A0">
        <w:rPr>
          <w:rFonts w:ascii="Times New Roman" w:hAnsi="Times New Roman"/>
          <w:sz w:val="24"/>
          <w:szCs w:val="24"/>
        </w:rPr>
        <w:t>рабочее место преподавателя;</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комплект учебно-наглядных пособий «Металлорежущие станки» «Технология машин</w:t>
      </w:r>
      <w:r w:rsidRPr="009C43A0">
        <w:rPr>
          <w:rFonts w:ascii="Times New Roman" w:hAnsi="Times New Roman"/>
          <w:sz w:val="24"/>
          <w:szCs w:val="24"/>
        </w:rPr>
        <w:t>о</w:t>
      </w:r>
      <w:r w:rsidRPr="009C43A0">
        <w:rPr>
          <w:rFonts w:ascii="Times New Roman" w:hAnsi="Times New Roman"/>
          <w:sz w:val="24"/>
          <w:szCs w:val="24"/>
        </w:rPr>
        <w:t>строения»; «Основы программирования фрезерных станков с ЧПУ»</w:t>
      </w:r>
    </w:p>
    <w:p w:rsidR="00BE10B1" w:rsidRPr="009C43A0" w:rsidRDefault="00BE10B1" w:rsidP="00BE10B1">
      <w:pPr>
        <w:spacing w:after="0" w:line="240" w:lineRule="auto"/>
        <w:jc w:val="both"/>
        <w:rPr>
          <w:rFonts w:ascii="Times New Roman" w:hAnsi="Times New Roman"/>
          <w:bCs/>
          <w:sz w:val="24"/>
          <w:szCs w:val="24"/>
        </w:rPr>
      </w:pPr>
      <w:r w:rsidRPr="009C43A0">
        <w:rPr>
          <w:rFonts w:ascii="Times New Roman" w:hAnsi="Times New Roman"/>
          <w:sz w:val="24"/>
          <w:szCs w:val="24"/>
        </w:rPr>
        <w:t>-  дидактические средства, модели, плакаты, таблицы, раздаточный материал.</w:t>
      </w:r>
    </w:p>
    <w:p w:rsidR="00BE10B1" w:rsidRPr="009C43A0" w:rsidRDefault="00BE10B1" w:rsidP="00BE10B1">
      <w:pPr>
        <w:pStyle w:val="ae"/>
        <w:spacing w:before="0" w:after="0"/>
        <w:ind w:left="360"/>
        <w:outlineLvl w:val="0"/>
        <w:rPr>
          <w:i/>
          <w:u w:val="single"/>
        </w:rPr>
      </w:pPr>
      <w:r w:rsidRPr="009C43A0">
        <w:rPr>
          <w:i/>
          <w:u w:val="single"/>
        </w:rPr>
        <w:t xml:space="preserve">Технические средства обучения: </w:t>
      </w:r>
    </w:p>
    <w:p w:rsidR="00BE10B1" w:rsidRPr="009C43A0" w:rsidRDefault="00BE10B1" w:rsidP="00BE10B1">
      <w:pPr>
        <w:pStyle w:val="ae"/>
        <w:spacing w:before="0" w:after="0"/>
        <w:ind w:left="360"/>
        <w:outlineLvl w:val="0"/>
      </w:pPr>
      <w:r w:rsidRPr="009C43A0">
        <w:t xml:space="preserve">Проектор </w:t>
      </w:r>
      <w:proofErr w:type="spellStart"/>
      <w:r w:rsidRPr="009C43A0">
        <w:t>мультимедийный</w:t>
      </w:r>
      <w:proofErr w:type="spellEnd"/>
      <w:r w:rsidRPr="009C43A0">
        <w:t xml:space="preserve"> </w:t>
      </w:r>
    </w:p>
    <w:p w:rsidR="00BE10B1" w:rsidRPr="009C43A0" w:rsidRDefault="00BE10B1" w:rsidP="00BE10B1">
      <w:pPr>
        <w:pStyle w:val="ae"/>
        <w:spacing w:before="0" w:after="0"/>
        <w:ind w:left="360"/>
      </w:pPr>
      <w:r w:rsidRPr="009C43A0">
        <w:t>Доска одноэлементная белая</w:t>
      </w:r>
    </w:p>
    <w:p w:rsidR="00BE10B1" w:rsidRPr="009C43A0" w:rsidRDefault="00BE10B1" w:rsidP="00BE10B1">
      <w:pPr>
        <w:pStyle w:val="ae"/>
        <w:spacing w:before="0" w:after="0"/>
        <w:ind w:left="360"/>
      </w:pPr>
      <w:r w:rsidRPr="009C43A0">
        <w:t xml:space="preserve">Документ-камера </w:t>
      </w:r>
    </w:p>
    <w:p w:rsidR="00BE10B1" w:rsidRPr="009C43A0" w:rsidRDefault="00BE10B1" w:rsidP="00BE10B1">
      <w:pPr>
        <w:pStyle w:val="ae"/>
        <w:spacing w:before="0" w:after="0"/>
        <w:ind w:left="360"/>
      </w:pPr>
      <w:proofErr w:type="spellStart"/>
      <w:r w:rsidRPr="009C43A0">
        <w:t>Оверхед</w:t>
      </w:r>
      <w:proofErr w:type="spellEnd"/>
      <w:r w:rsidRPr="009C43A0">
        <w:t xml:space="preserve"> – проектор </w:t>
      </w:r>
    </w:p>
    <w:p w:rsidR="00BE10B1" w:rsidRPr="009C43A0" w:rsidRDefault="00BE10B1" w:rsidP="00BE10B1">
      <w:pPr>
        <w:pStyle w:val="ae"/>
        <w:spacing w:before="0" w:after="0"/>
        <w:ind w:left="360"/>
      </w:pPr>
      <w:r w:rsidRPr="009C43A0">
        <w:t xml:space="preserve">Компьютеры </w:t>
      </w:r>
    </w:p>
    <w:p w:rsidR="00BE10B1" w:rsidRPr="009C43A0" w:rsidRDefault="00BE10B1" w:rsidP="00BE10B1">
      <w:pPr>
        <w:pStyle w:val="ae"/>
        <w:spacing w:before="0" w:after="0"/>
        <w:ind w:left="360"/>
      </w:pPr>
      <w:r w:rsidRPr="009C43A0">
        <w:t xml:space="preserve">Интегрированный </w:t>
      </w:r>
      <w:r w:rsidRPr="009C43A0">
        <w:rPr>
          <w:lang w:val="en-US"/>
        </w:rPr>
        <w:t>CAD</w:t>
      </w:r>
      <w:r w:rsidRPr="009C43A0">
        <w:t>\</w:t>
      </w:r>
      <w:r w:rsidRPr="009C43A0">
        <w:rPr>
          <w:lang w:val="en-US"/>
        </w:rPr>
        <w:t>CAM</w:t>
      </w:r>
      <w:r w:rsidRPr="009C43A0">
        <w:t>\</w:t>
      </w:r>
      <w:r w:rsidRPr="009C43A0">
        <w:rPr>
          <w:lang w:val="en-US"/>
        </w:rPr>
        <w:t>CAPP</w:t>
      </w:r>
      <w:r w:rsidRPr="009C43A0">
        <w:t xml:space="preserve"> комплекс «</w:t>
      </w:r>
      <w:r w:rsidRPr="009C43A0">
        <w:rPr>
          <w:lang w:val="en-US"/>
        </w:rPr>
        <w:t>ADEM</w:t>
      </w:r>
      <w:r w:rsidRPr="009C43A0">
        <w:t>»</w:t>
      </w:r>
    </w:p>
    <w:p w:rsidR="00BE10B1" w:rsidRPr="009C43A0" w:rsidRDefault="00BE10B1" w:rsidP="00BE10B1">
      <w:pPr>
        <w:pStyle w:val="ae"/>
        <w:spacing w:before="0" w:after="0"/>
        <w:ind w:left="360"/>
      </w:pPr>
      <w:r w:rsidRPr="009C43A0">
        <w:t xml:space="preserve">Принтер </w:t>
      </w:r>
    </w:p>
    <w:p w:rsidR="00BE10B1" w:rsidRPr="009C43A0" w:rsidRDefault="00BE10B1" w:rsidP="00BE10B1">
      <w:pPr>
        <w:pStyle w:val="ae"/>
        <w:spacing w:before="0" w:after="0"/>
        <w:ind w:left="360"/>
      </w:pPr>
      <w:r w:rsidRPr="009C43A0">
        <w:t>Программное обеспечение МТ</w:t>
      </w:r>
      <w:proofErr w:type="gramStart"/>
      <w:r w:rsidRPr="009C43A0">
        <w:t>S</w:t>
      </w:r>
      <w:proofErr w:type="gramEnd"/>
      <w:r w:rsidRPr="009C43A0">
        <w:t xml:space="preserve"> (для моделирования и оптимизации процессов обработки деталей)</w:t>
      </w:r>
    </w:p>
    <w:p w:rsidR="00BE10B1" w:rsidRPr="009C43A0" w:rsidRDefault="00BE10B1" w:rsidP="00BE10B1">
      <w:pPr>
        <w:pStyle w:val="ae"/>
        <w:spacing w:before="0" w:after="0"/>
        <w:ind w:left="360"/>
      </w:pPr>
      <w:r w:rsidRPr="009C43A0">
        <w:t>Экран на штативе</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Pr="00EA1E1C" w:rsidRDefault="00BE10B1" w:rsidP="00BE10B1">
      <w:pPr>
        <w:suppressAutoHyphens/>
        <w:spacing w:after="0" w:line="240" w:lineRule="auto"/>
        <w:ind w:firstLine="709"/>
        <w:jc w:val="both"/>
        <w:rPr>
          <w:rFonts w:ascii="Times New Roman" w:hAnsi="Times New Roman"/>
          <w:bCs/>
          <w:sz w:val="24"/>
          <w:szCs w:val="24"/>
        </w:rPr>
      </w:pPr>
      <w:r>
        <w:rPr>
          <w:rFonts w:ascii="Times New Roman" w:hAnsi="Times New Roman"/>
          <w:b/>
          <w:sz w:val="24"/>
          <w:szCs w:val="24"/>
        </w:rPr>
        <w:t xml:space="preserve">Мастерская </w:t>
      </w:r>
      <w:r w:rsidRPr="00EA1E1C">
        <w:rPr>
          <w:rFonts w:ascii="Times New Roman" w:hAnsi="Times New Roman"/>
          <w:b/>
          <w:sz w:val="24"/>
          <w:szCs w:val="24"/>
        </w:rPr>
        <w:t>«</w:t>
      </w:r>
      <w:r>
        <w:rPr>
          <w:rFonts w:ascii="Times New Roman" w:hAnsi="Times New Roman"/>
          <w:b/>
          <w:sz w:val="24"/>
          <w:szCs w:val="24"/>
        </w:rPr>
        <w:t>Механообработка</w:t>
      </w:r>
      <w:r w:rsidRPr="00EA1E1C">
        <w:rPr>
          <w:rFonts w:ascii="Times New Roman" w:hAnsi="Times New Roman"/>
          <w:b/>
          <w:sz w:val="24"/>
          <w:szCs w:val="24"/>
        </w:rPr>
        <w:t>»</w:t>
      </w:r>
      <w:r w:rsidRPr="00EA1E1C">
        <w:rPr>
          <w:rFonts w:ascii="Times New Roman" w:hAnsi="Times New Roman"/>
          <w:b/>
          <w:i/>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w:t>
      </w:r>
      <w:r>
        <w:rPr>
          <w:rFonts w:ascii="Times New Roman" w:hAnsi="Times New Roman"/>
          <w:bCs/>
          <w:sz w:val="24"/>
          <w:szCs w:val="24"/>
        </w:rPr>
        <w:t>ая</w:t>
      </w:r>
      <w:r w:rsidRPr="00EA1E1C">
        <w:rPr>
          <w:rFonts w:ascii="Times New Roman" w:hAnsi="Times New Roman"/>
          <w:bCs/>
          <w:sz w:val="24"/>
          <w:szCs w:val="24"/>
        </w:rPr>
        <w:t xml:space="preserve"> в соответствии с п. 6.1.2.</w:t>
      </w:r>
      <w:r>
        <w:rPr>
          <w:rFonts w:ascii="Times New Roman" w:hAnsi="Times New Roman"/>
          <w:bCs/>
          <w:sz w:val="24"/>
          <w:szCs w:val="24"/>
        </w:rPr>
        <w:t>2</w:t>
      </w:r>
      <w:r w:rsidRPr="00EA1E1C">
        <w:rPr>
          <w:rFonts w:ascii="Times New Roman" w:hAnsi="Times New Roman"/>
          <w:bCs/>
          <w:sz w:val="24"/>
          <w:szCs w:val="24"/>
        </w:rPr>
        <w:t>.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Default="00BE10B1" w:rsidP="00BE10B1">
      <w:pPr>
        <w:suppressAutoHyphens/>
        <w:spacing w:after="0" w:line="240" w:lineRule="auto"/>
        <w:ind w:firstLine="709"/>
        <w:jc w:val="both"/>
        <w:rPr>
          <w:rFonts w:ascii="Times New Roman" w:hAnsi="Times New Roman"/>
          <w:bCs/>
          <w:sz w:val="24"/>
          <w:szCs w:val="24"/>
          <w:u w:val="single"/>
        </w:rPr>
      </w:pPr>
      <w:r w:rsidRPr="00EA1E1C">
        <w:rPr>
          <w:rFonts w:ascii="Times New Roman" w:hAnsi="Times New Roman"/>
          <w:b/>
          <w:sz w:val="24"/>
          <w:szCs w:val="24"/>
        </w:rPr>
        <w:t>Оснащенные базы практики</w:t>
      </w:r>
      <w:r w:rsidRPr="00EA1E1C">
        <w:rPr>
          <w:rFonts w:ascii="Times New Roman" w:hAnsi="Times New Roman"/>
          <w:bCs/>
          <w:sz w:val="24"/>
          <w:szCs w:val="24"/>
        </w:rPr>
        <w:t xml:space="preserve">, в соответствии с </w:t>
      </w:r>
      <w:proofErr w:type="spellStart"/>
      <w:proofErr w:type="gramStart"/>
      <w:r w:rsidRPr="00EA1E1C">
        <w:rPr>
          <w:rFonts w:ascii="Times New Roman" w:hAnsi="Times New Roman"/>
          <w:bCs/>
          <w:sz w:val="24"/>
          <w:szCs w:val="24"/>
        </w:rPr>
        <w:t>п</w:t>
      </w:r>
      <w:proofErr w:type="spellEnd"/>
      <w:proofErr w:type="gramEnd"/>
      <w:r w:rsidRPr="00EA1E1C">
        <w:rPr>
          <w:rFonts w:ascii="Times New Roman" w:hAnsi="Times New Roman"/>
          <w:bCs/>
          <w:sz w:val="24"/>
          <w:szCs w:val="24"/>
        </w:rPr>
        <w:t xml:space="preserve"> 6.1.2.3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Default="00BE10B1" w:rsidP="00BE10B1">
      <w:pPr>
        <w:spacing w:after="0"/>
        <w:ind w:firstLine="709"/>
        <w:rPr>
          <w:rFonts w:ascii="Times New Roman" w:hAnsi="Times New Roman"/>
          <w:b/>
          <w:bCs/>
          <w:sz w:val="24"/>
          <w:szCs w:val="24"/>
        </w:rPr>
      </w:pPr>
      <w:r w:rsidRPr="009C43A0">
        <w:rPr>
          <w:rFonts w:ascii="Times New Roman" w:hAnsi="Times New Roman"/>
          <w:sz w:val="24"/>
          <w:szCs w:val="24"/>
        </w:rPr>
        <w:br/>
      </w:r>
      <w:r>
        <w:rPr>
          <w:rFonts w:ascii="Times New Roman" w:hAnsi="Times New Roman"/>
          <w:b/>
          <w:bCs/>
          <w:sz w:val="24"/>
          <w:szCs w:val="24"/>
        </w:rPr>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pacing w:after="0"/>
        <w:ind w:firstLine="709"/>
        <w:contextualSpacing/>
        <w:rPr>
          <w:rFonts w:ascii="Times New Roman" w:hAnsi="Times New Roman"/>
          <w:sz w:val="24"/>
          <w:szCs w:val="24"/>
        </w:rPr>
      </w:pPr>
    </w:p>
    <w:p w:rsidR="00BE10B1" w:rsidRPr="0082447A" w:rsidRDefault="00BE10B1" w:rsidP="00BE10B1">
      <w:pPr>
        <w:autoSpaceDE w:val="0"/>
        <w:autoSpaceDN w:val="0"/>
        <w:adjustRightInd w:val="0"/>
        <w:spacing w:after="160" w:line="259" w:lineRule="auto"/>
        <w:ind w:firstLine="600"/>
        <w:rPr>
          <w:rFonts w:ascii="Times New Roman" w:eastAsia="TimesNewRomanPSMT" w:hAnsi="Times New Roman"/>
          <w:sz w:val="24"/>
          <w:szCs w:val="24"/>
          <w:lang w:eastAsia="en-US"/>
        </w:rPr>
      </w:pPr>
      <w:bookmarkStart w:id="15" w:name="_Hlk80100373"/>
      <w:r w:rsidRPr="0082447A">
        <w:rPr>
          <w:rFonts w:ascii="Times New Roman" w:hAnsi="Times New Roman"/>
          <w:b/>
          <w:sz w:val="24"/>
          <w:szCs w:val="24"/>
          <w:lang w:eastAsia="en-US"/>
        </w:rPr>
        <w:t xml:space="preserve">3.2.1 Основные печатные издания. </w:t>
      </w:r>
    </w:p>
    <w:p w:rsidR="00BE10B1" w:rsidRPr="0082447A" w:rsidRDefault="00BE10B1" w:rsidP="008033D0">
      <w:pPr>
        <w:numPr>
          <w:ilvl w:val="0"/>
          <w:numId w:val="18"/>
        </w:numPr>
        <w:shd w:val="clear" w:color="auto" w:fill="FFFFFF"/>
        <w:spacing w:before="120" w:after="120" w:line="240" w:lineRule="auto"/>
        <w:rPr>
          <w:rFonts w:ascii="Times New Roman" w:hAnsi="Times New Roman"/>
          <w:color w:val="000000"/>
          <w:sz w:val="24"/>
          <w:szCs w:val="24"/>
        </w:rPr>
      </w:pPr>
      <w:r w:rsidRPr="0082447A">
        <w:rPr>
          <w:rFonts w:ascii="Times New Roman" w:hAnsi="Times New Roman"/>
          <w:color w:val="000000"/>
          <w:sz w:val="24"/>
          <w:szCs w:val="24"/>
        </w:rPr>
        <w:t xml:space="preserve">Быков А.В., Гаврилов В.Н., Рыжкова Л.М., Фадеев В.Я., </w:t>
      </w:r>
      <w:proofErr w:type="spellStart"/>
      <w:r w:rsidRPr="0082447A">
        <w:rPr>
          <w:rFonts w:ascii="Times New Roman" w:hAnsi="Times New Roman"/>
          <w:color w:val="000000"/>
          <w:sz w:val="24"/>
          <w:szCs w:val="24"/>
        </w:rPr>
        <w:t>Чемпинский</w:t>
      </w:r>
      <w:proofErr w:type="spellEnd"/>
      <w:r w:rsidRPr="0082447A">
        <w:rPr>
          <w:rFonts w:ascii="Times New Roman" w:hAnsi="Times New Roman"/>
          <w:color w:val="000000"/>
          <w:sz w:val="24"/>
          <w:szCs w:val="24"/>
        </w:rPr>
        <w:t xml:space="preserve"> Л.А. Компь</w:t>
      </w:r>
      <w:r w:rsidRPr="0082447A">
        <w:rPr>
          <w:rFonts w:ascii="Times New Roman" w:hAnsi="Times New Roman"/>
          <w:color w:val="000000"/>
          <w:sz w:val="24"/>
          <w:szCs w:val="24"/>
        </w:rPr>
        <w:t>ю</w:t>
      </w:r>
      <w:r w:rsidRPr="0082447A">
        <w:rPr>
          <w:rFonts w:ascii="Times New Roman" w:hAnsi="Times New Roman"/>
          <w:color w:val="000000"/>
          <w:sz w:val="24"/>
          <w:szCs w:val="24"/>
        </w:rPr>
        <w:t>терные чертежно-графические системы для разработки конструкторской и технолог</w:t>
      </w:r>
      <w:r w:rsidRPr="0082447A">
        <w:rPr>
          <w:rFonts w:ascii="Times New Roman" w:hAnsi="Times New Roman"/>
          <w:color w:val="000000"/>
          <w:sz w:val="24"/>
          <w:szCs w:val="24"/>
        </w:rPr>
        <w:t>и</w:t>
      </w:r>
      <w:r w:rsidRPr="0082447A">
        <w:rPr>
          <w:rFonts w:ascii="Times New Roman" w:hAnsi="Times New Roman"/>
          <w:color w:val="000000"/>
          <w:sz w:val="24"/>
          <w:szCs w:val="24"/>
        </w:rPr>
        <w:t xml:space="preserve">ческой документации в машиностроении: Учебное пособие для </w:t>
      </w:r>
      <w:proofErr w:type="spellStart"/>
      <w:r w:rsidRPr="0082447A">
        <w:rPr>
          <w:rFonts w:ascii="Times New Roman" w:hAnsi="Times New Roman"/>
          <w:color w:val="000000"/>
          <w:sz w:val="24"/>
          <w:szCs w:val="24"/>
        </w:rPr>
        <w:t>нач</w:t>
      </w:r>
      <w:proofErr w:type="spellEnd"/>
      <w:r w:rsidRPr="0082447A">
        <w:rPr>
          <w:rFonts w:ascii="Times New Roman" w:hAnsi="Times New Roman"/>
          <w:color w:val="000000"/>
          <w:sz w:val="24"/>
          <w:szCs w:val="24"/>
        </w:rPr>
        <w:t>. проф. образов</w:t>
      </w:r>
      <w:r w:rsidRPr="0082447A">
        <w:rPr>
          <w:rFonts w:ascii="Times New Roman" w:hAnsi="Times New Roman"/>
          <w:color w:val="000000"/>
          <w:sz w:val="24"/>
          <w:szCs w:val="24"/>
        </w:rPr>
        <w:t>а</w:t>
      </w:r>
      <w:r w:rsidRPr="0082447A">
        <w:rPr>
          <w:rFonts w:ascii="Times New Roman" w:hAnsi="Times New Roman"/>
          <w:color w:val="000000"/>
          <w:sz w:val="24"/>
          <w:szCs w:val="24"/>
        </w:rPr>
        <w:t>ния</w:t>
      </w:r>
      <w:proofErr w:type="gramStart"/>
      <w:r w:rsidRPr="0082447A">
        <w:rPr>
          <w:rFonts w:ascii="Times New Roman" w:hAnsi="Times New Roman"/>
          <w:color w:val="000000"/>
          <w:sz w:val="24"/>
          <w:szCs w:val="24"/>
        </w:rPr>
        <w:t>/П</w:t>
      </w:r>
      <w:proofErr w:type="gramEnd"/>
      <w:r w:rsidRPr="0082447A">
        <w:rPr>
          <w:rFonts w:ascii="Times New Roman" w:hAnsi="Times New Roman"/>
          <w:color w:val="000000"/>
          <w:sz w:val="24"/>
          <w:szCs w:val="24"/>
        </w:rPr>
        <w:t xml:space="preserve">од общей редакцией </w:t>
      </w:r>
      <w:proofErr w:type="spellStart"/>
      <w:r w:rsidRPr="0082447A">
        <w:rPr>
          <w:rFonts w:ascii="Times New Roman" w:hAnsi="Times New Roman"/>
          <w:color w:val="000000"/>
          <w:sz w:val="24"/>
          <w:szCs w:val="24"/>
        </w:rPr>
        <w:t>Чемпинского</w:t>
      </w:r>
      <w:proofErr w:type="spellEnd"/>
      <w:r w:rsidRPr="0082447A">
        <w:rPr>
          <w:rFonts w:ascii="Times New Roman" w:hAnsi="Times New Roman"/>
          <w:color w:val="000000"/>
          <w:sz w:val="24"/>
          <w:szCs w:val="24"/>
        </w:rPr>
        <w:t xml:space="preserve"> Л.А. - М.: Издательский центр "Академия", 2018 г. – 224 с.</w:t>
      </w:r>
    </w:p>
    <w:p w:rsidR="00BE10B1" w:rsidRPr="0082447A" w:rsidRDefault="00BE10B1" w:rsidP="008033D0">
      <w:pPr>
        <w:numPr>
          <w:ilvl w:val="0"/>
          <w:numId w:val="18"/>
        </w:numPr>
        <w:shd w:val="clear" w:color="auto" w:fill="FFFFFF"/>
        <w:spacing w:before="120" w:after="120" w:line="240" w:lineRule="auto"/>
        <w:rPr>
          <w:rFonts w:ascii="Times New Roman" w:hAnsi="Times New Roman"/>
          <w:color w:val="000000"/>
          <w:sz w:val="24"/>
          <w:szCs w:val="24"/>
        </w:rPr>
      </w:pPr>
      <w:proofErr w:type="spellStart"/>
      <w:r w:rsidRPr="0082447A">
        <w:rPr>
          <w:rFonts w:ascii="Times New Roman" w:hAnsi="Times New Roman"/>
          <w:color w:val="000000"/>
          <w:sz w:val="24"/>
          <w:szCs w:val="24"/>
        </w:rPr>
        <w:t>Босинзон</w:t>
      </w:r>
      <w:proofErr w:type="spellEnd"/>
      <w:r w:rsidRPr="0082447A">
        <w:rPr>
          <w:rFonts w:ascii="Times New Roman" w:hAnsi="Times New Roman"/>
          <w:color w:val="000000"/>
          <w:sz w:val="24"/>
          <w:szCs w:val="24"/>
        </w:rPr>
        <w:t xml:space="preserve"> М.А. Современные системы ЧПУ и их эксплуатация. – М.: ОИЦ «Акад</w:t>
      </w:r>
      <w:r w:rsidRPr="0082447A">
        <w:rPr>
          <w:rFonts w:ascii="Times New Roman" w:hAnsi="Times New Roman"/>
          <w:color w:val="000000"/>
          <w:sz w:val="24"/>
          <w:szCs w:val="24"/>
        </w:rPr>
        <w:t>е</w:t>
      </w:r>
      <w:r w:rsidRPr="0082447A">
        <w:rPr>
          <w:rFonts w:ascii="Times New Roman" w:hAnsi="Times New Roman"/>
          <w:color w:val="000000"/>
          <w:sz w:val="24"/>
          <w:szCs w:val="24"/>
        </w:rPr>
        <w:t xml:space="preserve">мия», 2017 г. – 192 </w:t>
      </w:r>
      <w:proofErr w:type="gramStart"/>
      <w:r w:rsidRPr="0082447A">
        <w:rPr>
          <w:rFonts w:ascii="Times New Roman" w:hAnsi="Times New Roman"/>
          <w:color w:val="000000"/>
          <w:sz w:val="24"/>
          <w:szCs w:val="24"/>
        </w:rPr>
        <w:t>с</w:t>
      </w:r>
      <w:proofErr w:type="gramEnd"/>
      <w:r w:rsidRPr="0082447A">
        <w:rPr>
          <w:rFonts w:ascii="Times New Roman" w:hAnsi="Times New Roman"/>
          <w:color w:val="000000"/>
          <w:sz w:val="24"/>
          <w:szCs w:val="24"/>
        </w:rPr>
        <w:t>.</w:t>
      </w:r>
    </w:p>
    <w:p w:rsidR="00BE10B1" w:rsidRPr="0082447A" w:rsidRDefault="00BE10B1" w:rsidP="008033D0">
      <w:pPr>
        <w:numPr>
          <w:ilvl w:val="0"/>
          <w:numId w:val="18"/>
        </w:numPr>
        <w:shd w:val="clear" w:color="auto" w:fill="FFFFFF"/>
        <w:spacing w:before="120" w:after="120" w:line="240" w:lineRule="auto"/>
        <w:rPr>
          <w:rFonts w:ascii="Times New Roman" w:hAnsi="Times New Roman"/>
          <w:color w:val="000000"/>
          <w:sz w:val="24"/>
          <w:szCs w:val="24"/>
        </w:rPr>
      </w:pPr>
      <w:proofErr w:type="spellStart"/>
      <w:r w:rsidRPr="0082447A">
        <w:rPr>
          <w:rFonts w:ascii="Times New Roman" w:hAnsi="Times New Roman"/>
          <w:color w:val="000000"/>
          <w:sz w:val="24"/>
          <w:szCs w:val="24"/>
        </w:rPr>
        <w:t>Дулькевич</w:t>
      </w:r>
      <w:proofErr w:type="spellEnd"/>
      <w:r w:rsidRPr="0082447A">
        <w:rPr>
          <w:rFonts w:ascii="Times New Roman" w:hAnsi="Times New Roman"/>
          <w:color w:val="000000"/>
          <w:sz w:val="24"/>
          <w:szCs w:val="24"/>
        </w:rPr>
        <w:t>, А. О. Токарная и фрезерная обработка. Программирование системы ЧПУ HAAS в примерах</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пособие / А. О. </w:t>
      </w:r>
      <w:proofErr w:type="spellStart"/>
      <w:r w:rsidRPr="0082447A">
        <w:rPr>
          <w:rFonts w:ascii="Times New Roman" w:hAnsi="Times New Roman"/>
          <w:color w:val="000000"/>
          <w:sz w:val="24"/>
          <w:szCs w:val="24"/>
        </w:rPr>
        <w:t>Дулькевич</w:t>
      </w:r>
      <w:proofErr w:type="spellEnd"/>
      <w:r w:rsidRPr="0082447A">
        <w:rPr>
          <w:rFonts w:ascii="Times New Roman" w:hAnsi="Times New Roman"/>
          <w:color w:val="000000"/>
          <w:sz w:val="24"/>
          <w:szCs w:val="24"/>
        </w:rPr>
        <w:t>. — Минск</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Республиканский институт профессионального образования (РИПО), 2016. — 72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8"/>
        </w:numPr>
        <w:shd w:val="clear" w:color="auto" w:fill="FFFFFF"/>
        <w:spacing w:before="120" w:after="120" w:line="240" w:lineRule="auto"/>
        <w:rPr>
          <w:rFonts w:ascii="Times New Roman" w:hAnsi="Times New Roman"/>
          <w:color w:val="000000"/>
          <w:sz w:val="24"/>
          <w:szCs w:val="24"/>
        </w:rPr>
      </w:pPr>
      <w:r w:rsidRPr="0082447A">
        <w:rPr>
          <w:rFonts w:ascii="Times New Roman" w:hAnsi="Times New Roman"/>
          <w:color w:val="000000"/>
          <w:sz w:val="24"/>
          <w:szCs w:val="24"/>
        </w:rPr>
        <w:lastRenderedPageBreak/>
        <w:t>Основы программирования токарной обработки деталей на станках с ЧПУ в системе «</w:t>
      </w:r>
      <w:proofErr w:type="spellStart"/>
      <w:r w:rsidRPr="0082447A">
        <w:rPr>
          <w:rFonts w:ascii="Times New Roman" w:hAnsi="Times New Roman"/>
          <w:color w:val="000000"/>
          <w:sz w:val="24"/>
          <w:szCs w:val="24"/>
        </w:rPr>
        <w:t>Sinumerik</w:t>
      </w:r>
      <w:proofErr w:type="spellEnd"/>
      <w:r w:rsidRPr="0082447A">
        <w:rPr>
          <w:rFonts w:ascii="Times New Roman" w:hAnsi="Times New Roman"/>
          <w:color w:val="000000"/>
          <w:sz w:val="24"/>
          <w:szCs w:val="24"/>
        </w:rPr>
        <w:t>»</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учебное пособие для СПО / А. А. Терентьев, А. И. Сердюк, А. Н. Пол</w:t>
      </w:r>
      <w:r w:rsidRPr="0082447A">
        <w:rPr>
          <w:rFonts w:ascii="Times New Roman" w:hAnsi="Times New Roman"/>
          <w:color w:val="000000"/>
          <w:sz w:val="24"/>
          <w:szCs w:val="24"/>
        </w:rPr>
        <w:t>я</w:t>
      </w:r>
      <w:r w:rsidRPr="0082447A">
        <w:rPr>
          <w:rFonts w:ascii="Times New Roman" w:hAnsi="Times New Roman"/>
          <w:color w:val="000000"/>
          <w:sz w:val="24"/>
          <w:szCs w:val="24"/>
        </w:rPr>
        <w:t xml:space="preserve">ков, С. Ю. </w:t>
      </w:r>
      <w:proofErr w:type="spellStart"/>
      <w:r w:rsidRPr="0082447A">
        <w:rPr>
          <w:rFonts w:ascii="Times New Roman" w:hAnsi="Times New Roman"/>
          <w:color w:val="000000"/>
          <w:sz w:val="24"/>
          <w:szCs w:val="24"/>
        </w:rPr>
        <w:t>Шамаев</w:t>
      </w:r>
      <w:proofErr w:type="spellEnd"/>
      <w:r w:rsidRPr="0082447A">
        <w:rPr>
          <w:rFonts w:ascii="Times New Roman" w:hAnsi="Times New Roman"/>
          <w:color w:val="000000"/>
          <w:sz w:val="24"/>
          <w:szCs w:val="24"/>
        </w:rPr>
        <w:t>. — Саратов</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Профобразование, 2020. — 107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 xml:space="preserve">. </w:t>
      </w:r>
    </w:p>
    <w:p w:rsidR="00BE10B1" w:rsidRPr="0082447A" w:rsidRDefault="00BE10B1" w:rsidP="008033D0">
      <w:pPr>
        <w:numPr>
          <w:ilvl w:val="0"/>
          <w:numId w:val="18"/>
        </w:numPr>
        <w:shd w:val="clear" w:color="auto" w:fill="FFFFFF"/>
        <w:spacing w:before="120" w:after="120" w:line="240" w:lineRule="auto"/>
        <w:rPr>
          <w:rFonts w:ascii="Times New Roman" w:hAnsi="Times New Roman"/>
          <w:color w:val="000000"/>
          <w:sz w:val="24"/>
          <w:szCs w:val="24"/>
        </w:rPr>
      </w:pPr>
      <w:r w:rsidRPr="0082447A">
        <w:rPr>
          <w:rFonts w:ascii="Times New Roman" w:hAnsi="Times New Roman"/>
          <w:color w:val="000000"/>
          <w:sz w:val="24"/>
          <w:szCs w:val="24"/>
        </w:rPr>
        <w:t>Основы программирования фрезерной обработки деталей на станках с ЧПУ в системе «</w:t>
      </w:r>
      <w:proofErr w:type="spellStart"/>
      <w:r w:rsidRPr="0082447A">
        <w:rPr>
          <w:rFonts w:ascii="Times New Roman" w:hAnsi="Times New Roman"/>
          <w:color w:val="000000"/>
          <w:sz w:val="24"/>
          <w:szCs w:val="24"/>
        </w:rPr>
        <w:t>Sinumerik</w:t>
      </w:r>
      <w:proofErr w:type="spellEnd"/>
      <w:r w:rsidRPr="0082447A">
        <w:rPr>
          <w:rFonts w:ascii="Times New Roman" w:hAnsi="Times New Roman"/>
          <w:color w:val="000000"/>
          <w:sz w:val="24"/>
          <w:szCs w:val="24"/>
        </w:rPr>
        <w:t>»</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учебное пособие / А. Н. Поляков, А. Н. Гончаров, А. И. Сердюк, А. Д. </w:t>
      </w:r>
      <w:proofErr w:type="spellStart"/>
      <w:r w:rsidRPr="0082447A">
        <w:rPr>
          <w:rFonts w:ascii="Times New Roman" w:hAnsi="Times New Roman"/>
          <w:color w:val="000000"/>
          <w:sz w:val="24"/>
          <w:szCs w:val="24"/>
        </w:rPr>
        <w:t>Припадчев</w:t>
      </w:r>
      <w:proofErr w:type="spellEnd"/>
      <w:r w:rsidRPr="0082447A">
        <w:rPr>
          <w:rFonts w:ascii="Times New Roman" w:hAnsi="Times New Roman"/>
          <w:color w:val="000000"/>
          <w:sz w:val="24"/>
          <w:szCs w:val="24"/>
        </w:rPr>
        <w:t>. — Оренбург</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Оренбургский государственный университет, ЭБС АСВ, 2014. — 198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8"/>
        </w:numPr>
        <w:shd w:val="clear" w:color="auto" w:fill="FFFFFF"/>
        <w:spacing w:before="120" w:after="120" w:line="240" w:lineRule="auto"/>
        <w:rPr>
          <w:rFonts w:ascii="Times New Roman" w:hAnsi="Times New Roman"/>
          <w:color w:val="000000"/>
          <w:sz w:val="24"/>
          <w:szCs w:val="24"/>
        </w:rPr>
      </w:pPr>
      <w:r w:rsidRPr="0082447A">
        <w:rPr>
          <w:rFonts w:ascii="Times New Roman" w:hAnsi="Times New Roman"/>
          <w:color w:val="000000"/>
          <w:sz w:val="24"/>
          <w:szCs w:val="24"/>
        </w:rPr>
        <w:t xml:space="preserve">Карташов Г.Б., Дмитриев А.В. Основы работы на станках с ЧПУ. – М.: Дидактические системы, 2018. — 128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8"/>
        </w:numPr>
        <w:shd w:val="clear" w:color="auto" w:fill="FFFFFF"/>
        <w:spacing w:before="120" w:after="120" w:line="240" w:lineRule="auto"/>
        <w:rPr>
          <w:rFonts w:ascii="Times New Roman" w:hAnsi="Times New Roman"/>
          <w:color w:val="000000"/>
          <w:sz w:val="24"/>
          <w:szCs w:val="24"/>
        </w:rPr>
      </w:pPr>
      <w:r w:rsidRPr="0082447A">
        <w:rPr>
          <w:rFonts w:ascii="Times New Roman" w:hAnsi="Times New Roman"/>
          <w:color w:val="000000"/>
          <w:sz w:val="24"/>
          <w:szCs w:val="24"/>
        </w:rPr>
        <w:t xml:space="preserve">Клюев А.С. Монтаж средств измерений и автоматизации: справочник – М: </w:t>
      </w:r>
      <w:proofErr w:type="spellStart"/>
      <w:r w:rsidRPr="0082447A">
        <w:rPr>
          <w:rFonts w:ascii="Times New Roman" w:hAnsi="Times New Roman"/>
          <w:color w:val="000000"/>
          <w:sz w:val="24"/>
          <w:szCs w:val="24"/>
        </w:rPr>
        <w:t>Энерг</w:t>
      </w:r>
      <w:r w:rsidRPr="0082447A">
        <w:rPr>
          <w:rFonts w:ascii="Times New Roman" w:hAnsi="Times New Roman"/>
          <w:color w:val="000000"/>
          <w:sz w:val="24"/>
          <w:szCs w:val="24"/>
        </w:rPr>
        <w:t>о</w:t>
      </w:r>
      <w:r w:rsidRPr="0082447A">
        <w:rPr>
          <w:rFonts w:ascii="Times New Roman" w:hAnsi="Times New Roman"/>
          <w:color w:val="000000"/>
          <w:sz w:val="24"/>
          <w:szCs w:val="24"/>
        </w:rPr>
        <w:t>атомиздат</w:t>
      </w:r>
      <w:proofErr w:type="spellEnd"/>
      <w:r w:rsidRPr="0082447A">
        <w:rPr>
          <w:rFonts w:ascii="Times New Roman" w:hAnsi="Times New Roman"/>
          <w:color w:val="000000"/>
          <w:sz w:val="24"/>
          <w:szCs w:val="24"/>
        </w:rPr>
        <w:t xml:space="preserve">, 2017 г. – 447 </w:t>
      </w:r>
      <w:proofErr w:type="gramStart"/>
      <w:r w:rsidRPr="0082447A">
        <w:rPr>
          <w:rFonts w:ascii="Times New Roman" w:hAnsi="Times New Roman"/>
          <w:color w:val="000000"/>
          <w:sz w:val="24"/>
          <w:szCs w:val="24"/>
        </w:rPr>
        <w:t>с</w:t>
      </w:r>
      <w:proofErr w:type="gramEnd"/>
      <w:r w:rsidRPr="0082447A">
        <w:rPr>
          <w:rFonts w:ascii="Times New Roman" w:hAnsi="Times New Roman"/>
          <w:color w:val="000000"/>
          <w:sz w:val="24"/>
          <w:szCs w:val="24"/>
        </w:rPr>
        <w:t>.</w:t>
      </w:r>
    </w:p>
    <w:p w:rsidR="00BE10B1" w:rsidRPr="0082447A" w:rsidRDefault="00BE10B1" w:rsidP="008033D0">
      <w:pPr>
        <w:numPr>
          <w:ilvl w:val="0"/>
          <w:numId w:val="18"/>
        </w:numPr>
        <w:shd w:val="clear" w:color="auto" w:fill="FFFFFF"/>
        <w:spacing w:before="120" w:after="120" w:line="240" w:lineRule="auto"/>
        <w:rPr>
          <w:rFonts w:ascii="Times New Roman" w:hAnsi="Times New Roman"/>
          <w:color w:val="000000"/>
          <w:sz w:val="24"/>
          <w:szCs w:val="24"/>
        </w:rPr>
      </w:pPr>
      <w:proofErr w:type="spellStart"/>
      <w:r w:rsidRPr="0082447A">
        <w:rPr>
          <w:rFonts w:ascii="Times New Roman" w:hAnsi="Times New Roman"/>
          <w:color w:val="000000"/>
          <w:sz w:val="24"/>
          <w:szCs w:val="24"/>
        </w:rPr>
        <w:t>Ловыгин</w:t>
      </w:r>
      <w:proofErr w:type="spellEnd"/>
      <w:r w:rsidRPr="0082447A">
        <w:rPr>
          <w:rFonts w:ascii="Times New Roman" w:hAnsi="Times New Roman"/>
          <w:color w:val="000000"/>
          <w:sz w:val="24"/>
          <w:szCs w:val="24"/>
        </w:rPr>
        <w:t xml:space="preserve"> А. А., </w:t>
      </w:r>
      <w:proofErr w:type="spellStart"/>
      <w:r w:rsidRPr="0082447A">
        <w:rPr>
          <w:rFonts w:ascii="Times New Roman" w:hAnsi="Times New Roman"/>
          <w:color w:val="000000"/>
          <w:sz w:val="24"/>
          <w:szCs w:val="24"/>
        </w:rPr>
        <w:t>Теверовский</w:t>
      </w:r>
      <w:proofErr w:type="spellEnd"/>
      <w:r w:rsidRPr="0082447A">
        <w:rPr>
          <w:rFonts w:ascii="Times New Roman" w:hAnsi="Times New Roman"/>
          <w:color w:val="000000"/>
          <w:sz w:val="24"/>
          <w:szCs w:val="24"/>
        </w:rPr>
        <w:t xml:space="preserve"> Л. В Современный станок с ЧПУ и CAD/CAM-система</w:t>
      </w:r>
      <w:r w:rsidRPr="0082447A">
        <w:rPr>
          <w:rFonts w:ascii="Times New Roman" w:hAnsi="Times New Roman"/>
          <w:bCs/>
          <w:sz w:val="24"/>
          <w:szCs w:val="24"/>
        </w:rPr>
        <w:t xml:space="preserve">: учебное пособие / </w:t>
      </w:r>
      <w:r w:rsidRPr="0082447A">
        <w:rPr>
          <w:rFonts w:ascii="Times New Roman" w:hAnsi="Times New Roman"/>
          <w:color w:val="000000"/>
          <w:sz w:val="24"/>
          <w:szCs w:val="24"/>
        </w:rPr>
        <w:t xml:space="preserve"> – Москва</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ДМК Пресс 2018. </w:t>
      </w:r>
      <w:r w:rsidRPr="0082447A">
        <w:rPr>
          <w:rFonts w:ascii="Times New Roman" w:hAnsi="Times New Roman"/>
          <w:bCs/>
          <w:sz w:val="24"/>
          <w:szCs w:val="24"/>
        </w:rPr>
        <w:t xml:space="preserve">– 280 </w:t>
      </w:r>
      <w:proofErr w:type="gramStart"/>
      <w:r w:rsidRPr="0082447A">
        <w:rPr>
          <w:rFonts w:ascii="Times New Roman" w:hAnsi="Times New Roman"/>
          <w:bCs/>
          <w:sz w:val="24"/>
          <w:szCs w:val="24"/>
        </w:rPr>
        <w:t>с</w:t>
      </w:r>
      <w:proofErr w:type="gramEnd"/>
      <w:r w:rsidRPr="0082447A">
        <w:rPr>
          <w:rFonts w:ascii="Times New Roman" w:hAnsi="Times New Roman"/>
          <w:bCs/>
          <w:sz w:val="24"/>
          <w:szCs w:val="24"/>
        </w:rPr>
        <w:t>.</w:t>
      </w:r>
    </w:p>
    <w:p w:rsidR="00BE10B1" w:rsidRDefault="00BE10B1" w:rsidP="008033D0">
      <w:pPr>
        <w:numPr>
          <w:ilvl w:val="0"/>
          <w:numId w:val="18"/>
        </w:numPr>
        <w:shd w:val="clear" w:color="auto" w:fill="FFFFFF"/>
        <w:spacing w:before="120" w:after="120" w:line="240" w:lineRule="auto"/>
        <w:rPr>
          <w:rFonts w:ascii="Times New Roman" w:hAnsi="Times New Roman"/>
          <w:color w:val="000000"/>
          <w:sz w:val="24"/>
          <w:szCs w:val="24"/>
        </w:rPr>
      </w:pPr>
      <w:proofErr w:type="spellStart"/>
      <w:r w:rsidRPr="0082447A">
        <w:rPr>
          <w:rFonts w:ascii="Times New Roman" w:hAnsi="Times New Roman"/>
          <w:color w:val="000000"/>
          <w:sz w:val="24"/>
          <w:szCs w:val="24"/>
        </w:rPr>
        <w:t>Шишмарёв</w:t>
      </w:r>
      <w:proofErr w:type="spellEnd"/>
      <w:r w:rsidRPr="0082447A">
        <w:rPr>
          <w:rFonts w:ascii="Times New Roman" w:hAnsi="Times New Roman"/>
          <w:color w:val="000000"/>
          <w:sz w:val="24"/>
          <w:szCs w:val="24"/>
        </w:rPr>
        <w:t xml:space="preserve"> В.Ю. Автоматика. Учебник для среднего профессионального образования. – </w:t>
      </w:r>
      <w:proofErr w:type="spellStart"/>
      <w:r w:rsidRPr="0082447A">
        <w:rPr>
          <w:rFonts w:ascii="Times New Roman" w:hAnsi="Times New Roman"/>
          <w:color w:val="000000"/>
          <w:sz w:val="24"/>
          <w:szCs w:val="24"/>
        </w:rPr>
        <w:t>М.:Издательский</w:t>
      </w:r>
      <w:proofErr w:type="spellEnd"/>
      <w:r w:rsidRPr="0082447A">
        <w:rPr>
          <w:rFonts w:ascii="Times New Roman" w:hAnsi="Times New Roman"/>
          <w:color w:val="000000"/>
          <w:sz w:val="24"/>
          <w:szCs w:val="24"/>
        </w:rPr>
        <w:t xml:space="preserve"> центр «Академия», 2017. -288 </w:t>
      </w:r>
      <w:proofErr w:type="gramStart"/>
      <w:r w:rsidRPr="0082447A">
        <w:rPr>
          <w:rFonts w:ascii="Times New Roman" w:hAnsi="Times New Roman"/>
          <w:color w:val="000000"/>
          <w:sz w:val="24"/>
          <w:szCs w:val="24"/>
        </w:rPr>
        <w:t>с</w:t>
      </w:r>
      <w:proofErr w:type="gramEnd"/>
      <w:r w:rsidRPr="0082447A">
        <w:rPr>
          <w:rFonts w:ascii="Times New Roman" w:hAnsi="Times New Roman"/>
          <w:color w:val="000000"/>
          <w:sz w:val="24"/>
          <w:szCs w:val="24"/>
        </w:rPr>
        <w:t>.</w:t>
      </w:r>
    </w:p>
    <w:bookmarkEnd w:id="15"/>
    <w:p w:rsidR="00BE10B1" w:rsidRDefault="00BE10B1" w:rsidP="00BE10B1">
      <w:pPr>
        <w:autoSpaceDE w:val="0"/>
        <w:autoSpaceDN w:val="0"/>
        <w:adjustRightInd w:val="0"/>
        <w:spacing w:after="160" w:line="259" w:lineRule="auto"/>
        <w:ind w:firstLine="600"/>
        <w:rPr>
          <w:rFonts w:ascii="Times New Roman" w:hAnsi="Times New Roman"/>
          <w:b/>
          <w:sz w:val="24"/>
          <w:szCs w:val="24"/>
          <w:lang w:eastAsia="en-US"/>
        </w:rPr>
      </w:pPr>
    </w:p>
    <w:p w:rsidR="00BE10B1" w:rsidRPr="0082447A" w:rsidRDefault="00BE10B1" w:rsidP="00BE10B1">
      <w:pPr>
        <w:autoSpaceDE w:val="0"/>
        <w:autoSpaceDN w:val="0"/>
        <w:adjustRightInd w:val="0"/>
        <w:spacing w:after="160" w:line="259" w:lineRule="auto"/>
        <w:ind w:firstLine="600"/>
        <w:rPr>
          <w:rFonts w:ascii="Times New Roman" w:eastAsia="TimesNewRomanPSMT" w:hAnsi="Times New Roman"/>
          <w:sz w:val="24"/>
          <w:szCs w:val="24"/>
          <w:lang w:eastAsia="en-US"/>
        </w:rPr>
      </w:pPr>
      <w:r w:rsidRPr="0082447A">
        <w:rPr>
          <w:rFonts w:ascii="Times New Roman" w:hAnsi="Times New Roman"/>
          <w:b/>
          <w:sz w:val="24"/>
          <w:szCs w:val="24"/>
          <w:lang w:eastAsia="en-US"/>
        </w:rPr>
        <w:t xml:space="preserve">3.2.2 Основные электронные издания. </w:t>
      </w:r>
    </w:p>
    <w:p w:rsidR="00BE10B1" w:rsidRPr="0082447A" w:rsidRDefault="00BE10B1" w:rsidP="00BE10B1">
      <w:pPr>
        <w:autoSpaceDE w:val="0"/>
        <w:autoSpaceDN w:val="0"/>
        <w:adjustRightInd w:val="0"/>
        <w:spacing w:before="120" w:after="120" w:line="240" w:lineRule="auto"/>
        <w:rPr>
          <w:rFonts w:ascii="Times New Roman" w:eastAsia="TimesNewRomanPS-BoldMT" w:hAnsi="Times New Roman"/>
          <w:sz w:val="24"/>
          <w:szCs w:val="24"/>
          <w:lang w:eastAsia="en-US"/>
        </w:rPr>
      </w:pPr>
      <w:bookmarkStart w:id="16" w:name="_Hlk72238364"/>
      <w:r w:rsidRPr="0082447A">
        <w:rPr>
          <w:rFonts w:ascii="Times New Roman" w:eastAsia="TimesNewRomanPS-BoldMT" w:hAnsi="Times New Roman"/>
          <w:sz w:val="24"/>
          <w:szCs w:val="24"/>
          <w:lang w:eastAsia="en-US"/>
        </w:rPr>
        <w:t xml:space="preserve">1. </w:t>
      </w:r>
      <w:r w:rsidRPr="0082447A">
        <w:rPr>
          <w:rFonts w:ascii="Times New Roman" w:eastAsia="TimesNewRomanPSMT" w:hAnsi="Times New Roman"/>
          <w:sz w:val="24"/>
          <w:szCs w:val="24"/>
          <w:lang w:eastAsia="en-US"/>
        </w:rPr>
        <w:t>Крупнейший русскоязычный форум</w:t>
      </w:r>
      <w:r w:rsidRPr="0082447A">
        <w:rPr>
          <w:rFonts w:ascii="Times New Roman" w:eastAsia="TimesNewRomanPS-BoldMT" w:hAnsi="Times New Roman"/>
          <w:sz w:val="24"/>
          <w:szCs w:val="24"/>
          <w:lang w:eastAsia="en-US"/>
        </w:rPr>
        <w:t xml:space="preserve">, </w:t>
      </w:r>
      <w:r w:rsidRPr="0082447A">
        <w:rPr>
          <w:rFonts w:ascii="Times New Roman" w:eastAsia="TimesNewRomanPSMT" w:hAnsi="Times New Roman"/>
          <w:sz w:val="24"/>
          <w:szCs w:val="24"/>
          <w:lang w:eastAsia="en-US"/>
        </w:rPr>
        <w:t xml:space="preserve">посвященный тематике </w:t>
      </w:r>
      <w:r w:rsidRPr="0082447A">
        <w:rPr>
          <w:rFonts w:ascii="Times New Roman" w:eastAsia="TimesNewRomanPS-BoldMT" w:hAnsi="Times New Roman"/>
          <w:sz w:val="24"/>
          <w:szCs w:val="24"/>
          <w:lang w:eastAsia="en-US"/>
        </w:rPr>
        <w:t>CAD/CAM/CAE/PDM-</w:t>
      </w:r>
      <w:r w:rsidRPr="0082447A">
        <w:rPr>
          <w:rFonts w:ascii="Times New Roman" w:eastAsia="TimesNewRomanPSMT" w:hAnsi="Times New Roman"/>
          <w:sz w:val="24"/>
          <w:szCs w:val="24"/>
          <w:lang w:eastAsia="en-US"/>
        </w:rPr>
        <w:t>систем</w:t>
      </w:r>
      <w:r w:rsidRPr="0082447A">
        <w:rPr>
          <w:rFonts w:ascii="Times New Roman" w:eastAsia="TimesNewRomanPS-BoldMT" w:hAnsi="Times New Roman"/>
          <w:sz w:val="24"/>
          <w:szCs w:val="24"/>
          <w:lang w:eastAsia="en-US"/>
        </w:rPr>
        <w:t xml:space="preserve">, </w:t>
      </w:r>
      <w:r w:rsidRPr="0082447A">
        <w:rPr>
          <w:rFonts w:ascii="Times New Roman" w:eastAsia="TimesNewRomanPSMT" w:hAnsi="Times New Roman"/>
          <w:sz w:val="24"/>
          <w:szCs w:val="24"/>
          <w:lang w:eastAsia="en-US"/>
        </w:rPr>
        <w:t>обсуждению производственных вопросов и конструкторско-технологической подготовки производства</w:t>
      </w:r>
      <w:r>
        <w:rPr>
          <w:rFonts w:ascii="Times New Roman" w:eastAsia="TimesNewRomanPSMT" w:hAnsi="Times New Roman"/>
          <w:sz w:val="24"/>
          <w:szCs w:val="24"/>
          <w:lang w:eastAsia="en-US"/>
        </w:rPr>
        <w:t xml:space="preserve">, </w:t>
      </w:r>
      <w:r w:rsidRPr="0082447A">
        <w:rPr>
          <w:rFonts w:ascii="Times New Roman" w:eastAsia="TimesNewRomanPS-BoldMT" w:hAnsi="Times New Roman"/>
          <w:sz w:val="24"/>
          <w:szCs w:val="24"/>
          <w:lang w:eastAsia="en-US"/>
        </w:rPr>
        <w:t>URL: http://www.fsapr2000.ru (дата обращения: 10.05.2021)</w:t>
      </w:r>
    </w:p>
    <w:p w:rsidR="00BE10B1" w:rsidRPr="0082447A" w:rsidRDefault="00BE10B1" w:rsidP="00BE10B1">
      <w:pPr>
        <w:autoSpaceDE w:val="0"/>
        <w:autoSpaceDN w:val="0"/>
        <w:adjustRightInd w:val="0"/>
        <w:spacing w:before="120" w:after="120" w:line="240" w:lineRule="auto"/>
        <w:rPr>
          <w:rFonts w:ascii="Times New Roman" w:eastAsia="TimesNewRomanPS-BoldMT" w:hAnsi="Times New Roman"/>
          <w:color w:val="000000"/>
          <w:sz w:val="24"/>
          <w:szCs w:val="24"/>
          <w:lang w:eastAsia="en-US"/>
        </w:rPr>
      </w:pPr>
      <w:r w:rsidRPr="0082447A">
        <w:rPr>
          <w:rFonts w:ascii="Times New Roman" w:eastAsia="TimesNewRomanPS-BoldMT" w:hAnsi="Times New Roman"/>
          <w:sz w:val="24"/>
          <w:szCs w:val="24"/>
          <w:lang w:eastAsia="en-US"/>
        </w:rPr>
        <w:t xml:space="preserve">2. </w:t>
      </w:r>
      <w:proofErr w:type="gramStart"/>
      <w:r w:rsidRPr="0082447A">
        <w:rPr>
          <w:rFonts w:ascii="Times New Roman" w:eastAsia="TimesNewRomanPS-BoldMT" w:hAnsi="Times New Roman"/>
          <w:sz w:val="24"/>
          <w:szCs w:val="24"/>
          <w:lang w:eastAsia="en-US"/>
        </w:rPr>
        <w:t>Специализированный</w:t>
      </w:r>
      <w:proofErr w:type="gramEnd"/>
      <w:r w:rsidRPr="0082447A">
        <w:rPr>
          <w:rFonts w:ascii="Times New Roman" w:eastAsia="TimesNewRomanPS-BoldMT" w:hAnsi="Times New Roman"/>
          <w:sz w:val="24"/>
          <w:szCs w:val="24"/>
          <w:lang w:eastAsia="en-US"/>
        </w:rPr>
        <w:t xml:space="preserve"> информационно-аналитический интернет-ресурс, посвященный м</w:t>
      </w:r>
      <w:r w:rsidRPr="0082447A">
        <w:rPr>
          <w:rFonts w:ascii="Times New Roman" w:eastAsia="TimesNewRomanPS-BoldMT" w:hAnsi="Times New Roman"/>
          <w:sz w:val="24"/>
          <w:szCs w:val="24"/>
          <w:lang w:eastAsia="en-US"/>
        </w:rPr>
        <w:t>а</w:t>
      </w:r>
      <w:r w:rsidRPr="0082447A">
        <w:rPr>
          <w:rFonts w:ascii="Times New Roman" w:eastAsia="TimesNewRomanPS-BoldMT" w:hAnsi="Times New Roman"/>
          <w:sz w:val="24"/>
          <w:szCs w:val="24"/>
          <w:lang w:eastAsia="en-US"/>
        </w:rPr>
        <w:t>шиностроению. URL: http://www/i-mash.ru (дата обращения: 10.05.2021)</w:t>
      </w:r>
    </w:p>
    <w:bookmarkEnd w:id="16"/>
    <w:p w:rsidR="00BE10B1" w:rsidRPr="0082447A" w:rsidRDefault="00BE10B1" w:rsidP="00BE10B1">
      <w:pPr>
        <w:autoSpaceDE w:val="0"/>
        <w:autoSpaceDN w:val="0"/>
        <w:adjustRightInd w:val="0"/>
        <w:spacing w:before="120" w:after="120" w:line="240" w:lineRule="auto"/>
        <w:rPr>
          <w:rFonts w:ascii="Times New Roman" w:eastAsia="TimesNewRomanPS-BoldMT" w:hAnsi="Times New Roman"/>
          <w:sz w:val="24"/>
          <w:szCs w:val="24"/>
          <w:lang w:eastAsia="en-US"/>
        </w:rPr>
      </w:pPr>
      <w:r w:rsidRPr="0082447A">
        <w:rPr>
          <w:rFonts w:ascii="Times New Roman" w:eastAsia="TimesNewRomanPS-BoldMT" w:hAnsi="Times New Roman"/>
          <w:sz w:val="24"/>
          <w:szCs w:val="24"/>
          <w:lang w:eastAsia="en-US"/>
        </w:rPr>
        <w:t>3. Надёжность систем автоматизации: конспект лекций [Электронный ресурс]. – Режим до</w:t>
      </w:r>
      <w:r w:rsidRPr="0082447A">
        <w:rPr>
          <w:rFonts w:ascii="Times New Roman" w:eastAsia="TimesNewRomanPS-BoldMT" w:hAnsi="Times New Roman"/>
          <w:sz w:val="24"/>
          <w:szCs w:val="24"/>
          <w:lang w:eastAsia="en-US"/>
        </w:rPr>
        <w:t>с</w:t>
      </w:r>
      <w:r w:rsidRPr="0082447A">
        <w:rPr>
          <w:rFonts w:ascii="Times New Roman" w:eastAsia="TimesNewRomanPS-BoldMT" w:hAnsi="Times New Roman"/>
          <w:sz w:val="24"/>
          <w:szCs w:val="24"/>
          <w:lang w:eastAsia="en-US"/>
        </w:rPr>
        <w:t xml:space="preserve">тупа:  </w:t>
      </w:r>
      <w:hyperlink r:id="rId11" w:history="1">
        <w:r w:rsidRPr="0082447A">
          <w:rPr>
            <w:rFonts w:ascii="Times New Roman" w:eastAsia="TimesNewRomanPS-BoldMT" w:hAnsi="Times New Roman"/>
            <w:sz w:val="24"/>
            <w:szCs w:val="24"/>
            <w:lang w:eastAsia="en-US"/>
          </w:rPr>
          <w:t xml:space="preserve">http://gendocs.ru/v37929/лекции  автоматизация технологических процессов и  </w:t>
        </w:r>
      </w:hyperlink>
      <w:r w:rsidRPr="0082447A">
        <w:rPr>
          <w:rFonts w:ascii="Times New Roman" w:eastAsia="TimesNewRomanPS-BoldMT" w:hAnsi="Times New Roman"/>
          <w:sz w:val="24"/>
          <w:szCs w:val="24"/>
          <w:lang w:eastAsia="en-US"/>
        </w:rPr>
        <w:t>прои</w:t>
      </w:r>
      <w:r w:rsidRPr="0082447A">
        <w:rPr>
          <w:rFonts w:ascii="Times New Roman" w:eastAsia="TimesNewRomanPS-BoldMT" w:hAnsi="Times New Roman"/>
          <w:sz w:val="24"/>
          <w:szCs w:val="24"/>
          <w:lang w:eastAsia="en-US"/>
        </w:rPr>
        <w:t>з</w:t>
      </w:r>
      <w:r w:rsidRPr="0082447A">
        <w:rPr>
          <w:rFonts w:ascii="Times New Roman" w:eastAsia="TimesNewRomanPS-BoldMT" w:hAnsi="Times New Roman"/>
          <w:sz w:val="24"/>
          <w:szCs w:val="24"/>
          <w:lang w:eastAsia="en-US"/>
        </w:rPr>
        <w:t>водств</w:t>
      </w:r>
      <w:r>
        <w:rPr>
          <w:rFonts w:ascii="Times New Roman" w:eastAsia="TimesNewRomanPS-BoldMT" w:hAnsi="Times New Roman"/>
          <w:sz w:val="24"/>
          <w:szCs w:val="24"/>
          <w:lang w:eastAsia="en-US"/>
        </w:rPr>
        <w:t xml:space="preserve"> </w:t>
      </w:r>
      <w:r w:rsidRPr="0082447A">
        <w:rPr>
          <w:rFonts w:ascii="Times New Roman" w:eastAsia="TimesNewRomanPS-BoldMT" w:hAnsi="Times New Roman"/>
          <w:sz w:val="24"/>
          <w:szCs w:val="24"/>
          <w:lang w:eastAsia="en-US"/>
        </w:rPr>
        <w:t>(дата обращения: 10.05.2021)</w:t>
      </w:r>
    </w:p>
    <w:p w:rsidR="00BE10B1" w:rsidRPr="0082447A" w:rsidRDefault="00BE10B1" w:rsidP="00BE10B1">
      <w:pPr>
        <w:autoSpaceDE w:val="0"/>
        <w:autoSpaceDN w:val="0"/>
        <w:adjustRightInd w:val="0"/>
        <w:spacing w:before="120" w:after="120" w:line="240" w:lineRule="auto"/>
        <w:rPr>
          <w:rFonts w:ascii="Times New Roman" w:eastAsia="TimesNewRomanPS-BoldMT" w:hAnsi="Times New Roman"/>
          <w:sz w:val="24"/>
          <w:szCs w:val="24"/>
          <w:lang w:eastAsia="en-US"/>
        </w:rPr>
      </w:pPr>
      <w:r w:rsidRPr="0082447A">
        <w:rPr>
          <w:rFonts w:ascii="Times New Roman" w:eastAsia="TimesNewRomanPS-BoldMT" w:hAnsi="Times New Roman"/>
          <w:sz w:val="24"/>
          <w:szCs w:val="24"/>
          <w:lang w:eastAsia="en-US"/>
        </w:rPr>
        <w:t>4. Рачков, М. Ю.  Автоматизация производства</w:t>
      </w:r>
      <w:proofErr w:type="gramStart"/>
      <w:r w:rsidRPr="0082447A">
        <w:rPr>
          <w:rFonts w:ascii="Times New Roman" w:eastAsia="TimesNewRomanPS-BoldMT" w:hAnsi="Times New Roman"/>
          <w:sz w:val="24"/>
          <w:szCs w:val="24"/>
          <w:lang w:eastAsia="en-US"/>
        </w:rPr>
        <w:t> :</w:t>
      </w:r>
      <w:proofErr w:type="gramEnd"/>
      <w:r w:rsidRPr="0082447A">
        <w:rPr>
          <w:rFonts w:ascii="Times New Roman" w:eastAsia="TimesNewRomanPS-BoldMT" w:hAnsi="Times New Roman"/>
          <w:sz w:val="24"/>
          <w:szCs w:val="24"/>
          <w:lang w:eastAsia="en-US"/>
        </w:rPr>
        <w:t xml:space="preserve"> учебник для среднего профессионального образования / М. Ю. Рачков. — 2-е изд., </w:t>
      </w:r>
      <w:proofErr w:type="spellStart"/>
      <w:r w:rsidRPr="0082447A">
        <w:rPr>
          <w:rFonts w:ascii="Times New Roman" w:eastAsia="TimesNewRomanPS-BoldMT" w:hAnsi="Times New Roman"/>
          <w:sz w:val="24"/>
          <w:szCs w:val="24"/>
          <w:lang w:eastAsia="en-US"/>
        </w:rPr>
        <w:t>испр</w:t>
      </w:r>
      <w:proofErr w:type="spellEnd"/>
      <w:r w:rsidRPr="0082447A">
        <w:rPr>
          <w:rFonts w:ascii="Times New Roman" w:eastAsia="TimesNewRomanPS-BoldMT" w:hAnsi="Times New Roman"/>
          <w:sz w:val="24"/>
          <w:szCs w:val="24"/>
          <w:lang w:eastAsia="en-US"/>
        </w:rPr>
        <w:t xml:space="preserve">. и доп. — Москва : Издательство </w:t>
      </w:r>
      <w:proofErr w:type="spellStart"/>
      <w:r w:rsidRPr="0082447A">
        <w:rPr>
          <w:rFonts w:ascii="Times New Roman" w:eastAsia="TimesNewRomanPS-BoldMT" w:hAnsi="Times New Roman"/>
          <w:sz w:val="24"/>
          <w:szCs w:val="24"/>
          <w:lang w:eastAsia="en-US"/>
        </w:rPr>
        <w:t>Юрайт</w:t>
      </w:r>
      <w:proofErr w:type="spellEnd"/>
      <w:r w:rsidRPr="0082447A">
        <w:rPr>
          <w:rFonts w:ascii="Times New Roman" w:eastAsia="TimesNewRomanPS-BoldMT" w:hAnsi="Times New Roman"/>
          <w:sz w:val="24"/>
          <w:szCs w:val="24"/>
          <w:lang w:eastAsia="en-US"/>
        </w:rPr>
        <w:t>, 2021. — 182 с. — (Профессиональное образование). — ISBN 978-5-534-12973-1. — Текст</w:t>
      </w:r>
      <w:proofErr w:type="gramStart"/>
      <w:r w:rsidRPr="0082447A">
        <w:rPr>
          <w:rFonts w:ascii="Times New Roman" w:eastAsia="TimesNewRomanPS-BoldMT" w:hAnsi="Times New Roman"/>
          <w:sz w:val="24"/>
          <w:szCs w:val="24"/>
          <w:lang w:eastAsia="en-US"/>
        </w:rPr>
        <w:t xml:space="preserve"> :</w:t>
      </w:r>
      <w:proofErr w:type="gramEnd"/>
      <w:r w:rsidRPr="0082447A">
        <w:rPr>
          <w:rFonts w:ascii="Times New Roman" w:eastAsia="TimesNewRomanPS-BoldMT" w:hAnsi="Times New Roman"/>
          <w:sz w:val="24"/>
          <w:szCs w:val="24"/>
          <w:lang w:eastAsia="en-US"/>
        </w:rPr>
        <w:t xml:space="preserve"> электронный // ЭБС </w:t>
      </w:r>
      <w:proofErr w:type="spellStart"/>
      <w:r w:rsidRPr="0082447A">
        <w:rPr>
          <w:rFonts w:ascii="Times New Roman" w:eastAsia="TimesNewRomanPS-BoldMT" w:hAnsi="Times New Roman"/>
          <w:sz w:val="24"/>
          <w:szCs w:val="24"/>
          <w:lang w:eastAsia="en-US"/>
        </w:rPr>
        <w:t>Юрайт</w:t>
      </w:r>
      <w:proofErr w:type="spellEnd"/>
      <w:r w:rsidRPr="0082447A">
        <w:rPr>
          <w:rFonts w:ascii="Times New Roman" w:eastAsia="TimesNewRomanPS-BoldMT" w:hAnsi="Times New Roman"/>
          <w:sz w:val="24"/>
          <w:szCs w:val="24"/>
          <w:lang w:eastAsia="en-US"/>
        </w:rPr>
        <w:t xml:space="preserve"> [сайт]. — URL: </w:t>
      </w:r>
      <w:hyperlink r:id="rId12" w:tgtFrame="_blank" w:history="1">
        <w:r w:rsidRPr="0082447A">
          <w:rPr>
            <w:rFonts w:ascii="Times New Roman" w:eastAsia="TimesNewRomanPS-BoldMT" w:hAnsi="Times New Roman"/>
            <w:sz w:val="24"/>
            <w:szCs w:val="24"/>
            <w:lang w:eastAsia="en-US"/>
          </w:rPr>
          <w:t>https://urait.ru/bcode/475596</w:t>
        </w:r>
      </w:hyperlink>
      <w:r w:rsidRPr="0082447A">
        <w:rPr>
          <w:rFonts w:ascii="Times New Roman" w:eastAsia="TimesNewRomanPS-BoldMT" w:hAnsi="Times New Roman"/>
          <w:sz w:val="24"/>
          <w:szCs w:val="24"/>
          <w:lang w:eastAsia="en-US"/>
        </w:rPr>
        <w:t> (дата обращения: 10.05.2021)</w:t>
      </w:r>
    </w:p>
    <w:p w:rsidR="00BE10B1" w:rsidRPr="0082447A" w:rsidRDefault="00BE10B1" w:rsidP="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600"/>
        <w:jc w:val="both"/>
        <w:rPr>
          <w:rFonts w:ascii="Times New Roman" w:hAnsi="Times New Roman"/>
          <w:b/>
          <w:bCs/>
          <w:sz w:val="24"/>
          <w:szCs w:val="24"/>
        </w:rPr>
      </w:pPr>
      <w:r w:rsidRPr="0082447A">
        <w:rPr>
          <w:rFonts w:ascii="Times New Roman" w:hAnsi="Times New Roman"/>
          <w:b/>
          <w:bCs/>
          <w:sz w:val="24"/>
          <w:szCs w:val="24"/>
        </w:rPr>
        <w:t xml:space="preserve">3.2.3 Дополнительные источники (при необходимости): </w:t>
      </w:r>
    </w:p>
    <w:p w:rsidR="00BE10B1" w:rsidRPr="0082447A" w:rsidRDefault="00BE10B1" w:rsidP="008033D0">
      <w:pPr>
        <w:numPr>
          <w:ilvl w:val="0"/>
          <w:numId w:val="19"/>
        </w:numPr>
        <w:shd w:val="clear" w:color="auto" w:fill="FFFFFF"/>
        <w:spacing w:before="120" w:after="120" w:line="240" w:lineRule="auto"/>
        <w:rPr>
          <w:rFonts w:ascii="Times New Roman" w:hAnsi="Times New Roman"/>
          <w:color w:val="000000"/>
          <w:sz w:val="24"/>
          <w:szCs w:val="24"/>
        </w:rPr>
      </w:pPr>
      <w:r w:rsidRPr="0082447A">
        <w:rPr>
          <w:rFonts w:ascii="Times New Roman" w:hAnsi="Times New Roman"/>
          <w:color w:val="000000"/>
          <w:sz w:val="24"/>
          <w:szCs w:val="24"/>
        </w:rPr>
        <w:t xml:space="preserve">Акимова Н.А., </w:t>
      </w:r>
      <w:proofErr w:type="spellStart"/>
      <w:r w:rsidRPr="0082447A">
        <w:rPr>
          <w:rFonts w:ascii="Times New Roman" w:hAnsi="Times New Roman"/>
          <w:color w:val="000000"/>
          <w:sz w:val="24"/>
          <w:szCs w:val="24"/>
        </w:rPr>
        <w:t>Котеленец</w:t>
      </w:r>
      <w:proofErr w:type="spellEnd"/>
      <w:r w:rsidRPr="0082447A">
        <w:rPr>
          <w:rFonts w:ascii="Times New Roman" w:hAnsi="Times New Roman"/>
          <w:color w:val="000000"/>
          <w:sz w:val="24"/>
          <w:szCs w:val="24"/>
        </w:rPr>
        <w:t xml:space="preserve"> Н.Ф., Сентюрихин Н.И. Монтаж, техническая эксплуатация и ремонт электрического и электромеханического оборудования: учебник – М.: ОИЦ «Академия», 2017 г. —222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9"/>
        </w:numPr>
        <w:shd w:val="clear" w:color="auto" w:fill="FFFFFF"/>
        <w:spacing w:before="120" w:after="120" w:line="240" w:lineRule="auto"/>
        <w:rPr>
          <w:rFonts w:ascii="Times New Roman" w:hAnsi="Times New Roman"/>
          <w:color w:val="000000"/>
          <w:sz w:val="24"/>
          <w:szCs w:val="24"/>
        </w:rPr>
      </w:pPr>
      <w:proofErr w:type="spellStart"/>
      <w:r w:rsidRPr="0082447A">
        <w:rPr>
          <w:rFonts w:ascii="Times New Roman" w:hAnsi="Times New Roman"/>
          <w:color w:val="000000"/>
          <w:sz w:val="24"/>
          <w:szCs w:val="24"/>
        </w:rPr>
        <w:t>Берлинер</w:t>
      </w:r>
      <w:proofErr w:type="spellEnd"/>
      <w:r w:rsidRPr="0082447A">
        <w:rPr>
          <w:rFonts w:ascii="Times New Roman" w:hAnsi="Times New Roman"/>
          <w:color w:val="000000"/>
          <w:sz w:val="24"/>
          <w:szCs w:val="24"/>
        </w:rPr>
        <w:t xml:space="preserve"> Э.М., </w:t>
      </w:r>
      <w:proofErr w:type="spellStart"/>
      <w:r w:rsidRPr="0082447A">
        <w:rPr>
          <w:rFonts w:ascii="Times New Roman" w:hAnsi="Times New Roman"/>
          <w:color w:val="000000"/>
          <w:sz w:val="24"/>
          <w:szCs w:val="24"/>
        </w:rPr>
        <w:t>Таратынов</w:t>
      </w:r>
      <w:proofErr w:type="spellEnd"/>
      <w:r w:rsidRPr="0082447A">
        <w:rPr>
          <w:rFonts w:ascii="Times New Roman" w:hAnsi="Times New Roman"/>
          <w:color w:val="000000"/>
          <w:sz w:val="24"/>
          <w:szCs w:val="24"/>
        </w:rPr>
        <w:t xml:space="preserve"> О.В. САПР в машиностроении. – Москва</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Форум, 2018— 448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9"/>
        </w:numPr>
        <w:autoSpaceDE w:val="0"/>
        <w:autoSpaceDN w:val="0"/>
        <w:adjustRightInd w:val="0"/>
        <w:spacing w:before="120" w:after="120" w:line="240" w:lineRule="auto"/>
        <w:rPr>
          <w:rFonts w:ascii="Times New Roman" w:eastAsia="TimesNewRomanPS-BoldMT" w:hAnsi="Times New Roman"/>
          <w:color w:val="000000"/>
          <w:sz w:val="24"/>
          <w:szCs w:val="24"/>
          <w:lang w:eastAsia="en-US"/>
        </w:rPr>
      </w:pPr>
      <w:r w:rsidRPr="0082447A">
        <w:rPr>
          <w:rFonts w:ascii="Times New Roman" w:eastAsia="TimesNewRomanPS-BoldMT" w:hAnsi="Times New Roman"/>
          <w:color w:val="000000"/>
          <w:sz w:val="24"/>
          <w:szCs w:val="24"/>
          <w:lang w:eastAsia="en-US"/>
        </w:rPr>
        <w:t>Быков А.В., Силин В.В., Семенников В.В., Феоктистов В.Ю. ADEM CAD/CAM/TDM. Черчение, моделирование, механообработка. – СПб</w:t>
      </w:r>
      <w:proofErr w:type="gramStart"/>
      <w:r w:rsidRPr="0082447A">
        <w:rPr>
          <w:rFonts w:ascii="Times New Roman" w:eastAsia="TimesNewRomanPS-BoldMT" w:hAnsi="Times New Roman"/>
          <w:color w:val="000000"/>
          <w:sz w:val="24"/>
          <w:szCs w:val="24"/>
          <w:lang w:eastAsia="en-US"/>
        </w:rPr>
        <w:t xml:space="preserve">.: </w:t>
      </w:r>
      <w:proofErr w:type="spellStart"/>
      <w:proofErr w:type="gramEnd"/>
      <w:r w:rsidRPr="0082447A">
        <w:rPr>
          <w:rFonts w:ascii="Times New Roman" w:eastAsia="TimesNewRomanPS-BoldMT" w:hAnsi="Times New Roman"/>
          <w:color w:val="000000"/>
          <w:sz w:val="24"/>
          <w:szCs w:val="24"/>
          <w:lang w:eastAsia="en-US"/>
        </w:rPr>
        <w:t>БХВ-Петербург</w:t>
      </w:r>
      <w:proofErr w:type="spellEnd"/>
      <w:r w:rsidRPr="0082447A">
        <w:rPr>
          <w:rFonts w:ascii="Times New Roman" w:eastAsia="TimesNewRomanPS-BoldMT" w:hAnsi="Times New Roman"/>
          <w:color w:val="000000"/>
          <w:sz w:val="24"/>
          <w:szCs w:val="24"/>
          <w:lang w:eastAsia="en-US"/>
        </w:rPr>
        <w:t xml:space="preserve">, 2018. </w:t>
      </w:r>
      <w:r w:rsidRPr="0082447A">
        <w:rPr>
          <w:rFonts w:ascii="Times New Roman" w:hAnsi="Times New Roman"/>
          <w:color w:val="000000"/>
          <w:sz w:val="24"/>
          <w:szCs w:val="24"/>
        </w:rPr>
        <w:t xml:space="preserve">—148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9"/>
        </w:numPr>
        <w:shd w:val="clear" w:color="auto" w:fill="FFFFFF"/>
        <w:spacing w:before="120" w:after="120" w:line="240" w:lineRule="auto"/>
        <w:rPr>
          <w:rFonts w:ascii="Times New Roman" w:hAnsi="Times New Roman"/>
          <w:color w:val="000000"/>
          <w:sz w:val="24"/>
          <w:szCs w:val="24"/>
        </w:rPr>
      </w:pPr>
      <w:r w:rsidRPr="0082447A">
        <w:rPr>
          <w:rFonts w:ascii="Times New Roman" w:hAnsi="Times New Roman"/>
          <w:color w:val="000000"/>
          <w:sz w:val="24"/>
          <w:szCs w:val="24"/>
        </w:rPr>
        <w:t>Кондаков А.И. САПР технологических процессов. – Москва</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Академия, 2018 — 272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9"/>
        </w:numPr>
        <w:shd w:val="clear" w:color="auto" w:fill="FFFFFF"/>
        <w:spacing w:before="120" w:after="120" w:line="240" w:lineRule="auto"/>
        <w:rPr>
          <w:rFonts w:ascii="Times New Roman" w:hAnsi="Times New Roman"/>
          <w:color w:val="000000"/>
          <w:sz w:val="24"/>
          <w:szCs w:val="24"/>
        </w:rPr>
      </w:pPr>
      <w:proofErr w:type="spellStart"/>
      <w:r w:rsidRPr="0082447A">
        <w:rPr>
          <w:rFonts w:ascii="Times New Roman" w:hAnsi="Times New Roman"/>
          <w:color w:val="000000"/>
          <w:sz w:val="24"/>
          <w:szCs w:val="24"/>
        </w:rPr>
        <w:t>Коржов</w:t>
      </w:r>
      <w:proofErr w:type="spellEnd"/>
      <w:r w:rsidRPr="0082447A">
        <w:rPr>
          <w:rFonts w:ascii="Times New Roman" w:hAnsi="Times New Roman"/>
          <w:color w:val="000000"/>
          <w:sz w:val="24"/>
          <w:szCs w:val="24"/>
        </w:rPr>
        <w:t xml:space="preserve"> Н.П. Создание конструкторской документации средствами компьютерной графики. – Москва</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Изд-во МАИ-ПРИНТ, 2018 —52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9"/>
        </w:numPr>
        <w:shd w:val="clear" w:color="auto" w:fill="FFFFFF"/>
        <w:spacing w:before="120" w:after="120" w:line="240" w:lineRule="auto"/>
        <w:rPr>
          <w:rFonts w:ascii="Times New Roman" w:hAnsi="Times New Roman"/>
          <w:color w:val="000000"/>
          <w:sz w:val="24"/>
          <w:szCs w:val="24"/>
        </w:rPr>
      </w:pPr>
      <w:r w:rsidRPr="0082447A">
        <w:rPr>
          <w:rFonts w:ascii="Times New Roman" w:hAnsi="Times New Roman"/>
          <w:color w:val="000000"/>
          <w:sz w:val="24"/>
          <w:szCs w:val="24"/>
        </w:rPr>
        <w:lastRenderedPageBreak/>
        <w:t>Новиков О.А. Автоматизация проектных работ в технологической подготовке маш</w:t>
      </w:r>
      <w:r w:rsidRPr="0082447A">
        <w:rPr>
          <w:rFonts w:ascii="Times New Roman" w:hAnsi="Times New Roman"/>
          <w:color w:val="000000"/>
          <w:sz w:val="24"/>
          <w:szCs w:val="24"/>
        </w:rPr>
        <w:t>и</w:t>
      </w:r>
      <w:r w:rsidRPr="0082447A">
        <w:rPr>
          <w:rFonts w:ascii="Times New Roman" w:hAnsi="Times New Roman"/>
          <w:color w:val="000000"/>
          <w:sz w:val="24"/>
          <w:szCs w:val="24"/>
        </w:rPr>
        <w:t>ностроительного производства. – Москва</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Изд-во МАИ-ПРИНТ, 2017 — 286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9"/>
        </w:numPr>
        <w:shd w:val="clear" w:color="auto" w:fill="FFFFFF"/>
        <w:spacing w:before="120" w:after="120" w:line="240" w:lineRule="auto"/>
        <w:rPr>
          <w:rFonts w:ascii="Times New Roman" w:hAnsi="Times New Roman"/>
          <w:color w:val="000000"/>
          <w:sz w:val="24"/>
          <w:szCs w:val="24"/>
        </w:rPr>
      </w:pPr>
      <w:r w:rsidRPr="0082447A">
        <w:rPr>
          <w:rFonts w:ascii="Times New Roman" w:hAnsi="Times New Roman"/>
          <w:color w:val="000000"/>
          <w:sz w:val="24"/>
          <w:szCs w:val="24"/>
        </w:rPr>
        <w:t>Ковшов А.Н., Назаров Ю.Ф. Информационная поддержка жизненного цикла изделий машиностроения: принципы, системы и технологии CALS/ИПИ. – Москва</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Акад</w:t>
      </w:r>
      <w:r w:rsidRPr="0082447A">
        <w:rPr>
          <w:rFonts w:ascii="Times New Roman" w:hAnsi="Times New Roman"/>
          <w:color w:val="000000"/>
          <w:sz w:val="24"/>
          <w:szCs w:val="24"/>
        </w:rPr>
        <w:t>е</w:t>
      </w:r>
      <w:r w:rsidRPr="0082447A">
        <w:rPr>
          <w:rFonts w:ascii="Times New Roman" w:hAnsi="Times New Roman"/>
          <w:color w:val="000000"/>
          <w:sz w:val="24"/>
          <w:szCs w:val="24"/>
        </w:rPr>
        <w:t xml:space="preserve">мия, 2017— 186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9"/>
        </w:numPr>
        <w:shd w:val="clear" w:color="auto" w:fill="FFFFFF"/>
        <w:spacing w:before="120" w:after="120" w:line="240" w:lineRule="auto"/>
        <w:rPr>
          <w:rFonts w:ascii="Times New Roman" w:hAnsi="Times New Roman"/>
          <w:color w:val="000000"/>
          <w:sz w:val="24"/>
          <w:szCs w:val="24"/>
        </w:rPr>
      </w:pPr>
      <w:proofErr w:type="spellStart"/>
      <w:r w:rsidRPr="0082447A">
        <w:rPr>
          <w:rFonts w:ascii="Times New Roman" w:hAnsi="Times New Roman"/>
          <w:color w:val="000000"/>
          <w:sz w:val="24"/>
          <w:szCs w:val="24"/>
        </w:rPr>
        <w:t>Мычко</w:t>
      </w:r>
      <w:proofErr w:type="spellEnd"/>
      <w:r w:rsidRPr="0082447A">
        <w:rPr>
          <w:rFonts w:ascii="Times New Roman" w:hAnsi="Times New Roman"/>
          <w:color w:val="000000"/>
          <w:sz w:val="24"/>
          <w:szCs w:val="24"/>
        </w:rPr>
        <w:t>, В. С. Токарное дело. Сборник контрольных заданий</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пособие / В. С. </w:t>
      </w:r>
      <w:proofErr w:type="spellStart"/>
      <w:r w:rsidRPr="0082447A">
        <w:rPr>
          <w:rFonts w:ascii="Times New Roman" w:hAnsi="Times New Roman"/>
          <w:color w:val="000000"/>
          <w:sz w:val="24"/>
          <w:szCs w:val="24"/>
        </w:rPr>
        <w:t>Мычко</w:t>
      </w:r>
      <w:proofErr w:type="spellEnd"/>
      <w:r w:rsidRPr="0082447A">
        <w:rPr>
          <w:rFonts w:ascii="Times New Roman" w:hAnsi="Times New Roman"/>
          <w:color w:val="000000"/>
          <w:sz w:val="24"/>
          <w:szCs w:val="24"/>
        </w:rPr>
        <w:t>. — Минск</w:t>
      </w:r>
      <w:proofErr w:type="gramStart"/>
      <w:r w:rsidRPr="0082447A">
        <w:rPr>
          <w:rFonts w:ascii="Times New Roman" w:hAnsi="Times New Roman"/>
          <w:color w:val="000000"/>
          <w:sz w:val="24"/>
          <w:szCs w:val="24"/>
        </w:rPr>
        <w:t xml:space="preserve"> :</w:t>
      </w:r>
      <w:proofErr w:type="gramEnd"/>
      <w:r w:rsidRPr="0082447A">
        <w:rPr>
          <w:rFonts w:ascii="Times New Roman" w:hAnsi="Times New Roman"/>
          <w:color w:val="000000"/>
          <w:sz w:val="24"/>
          <w:szCs w:val="24"/>
        </w:rPr>
        <w:t xml:space="preserve"> Республиканский институт профессионального образования (РИПО), 2019. — 185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9"/>
        </w:numPr>
        <w:autoSpaceDE w:val="0"/>
        <w:autoSpaceDN w:val="0"/>
        <w:adjustRightInd w:val="0"/>
        <w:spacing w:before="120" w:after="120" w:line="240" w:lineRule="auto"/>
        <w:rPr>
          <w:rFonts w:ascii="Times New Roman" w:eastAsia="TimesNewRomanPS-BoldMT" w:hAnsi="Times New Roman"/>
          <w:color w:val="000000"/>
          <w:sz w:val="24"/>
          <w:szCs w:val="24"/>
          <w:lang w:eastAsia="en-US"/>
        </w:rPr>
      </w:pPr>
      <w:proofErr w:type="spellStart"/>
      <w:r w:rsidRPr="0082447A">
        <w:rPr>
          <w:rFonts w:ascii="Times New Roman" w:eastAsia="TimesNewRomanPS-BoldMT" w:hAnsi="Times New Roman"/>
          <w:color w:val="000000"/>
          <w:sz w:val="24"/>
          <w:szCs w:val="24"/>
          <w:lang w:eastAsia="en-US"/>
        </w:rPr>
        <w:t>Сибикин</w:t>
      </w:r>
      <w:proofErr w:type="spellEnd"/>
      <w:r w:rsidRPr="0082447A">
        <w:rPr>
          <w:rFonts w:ascii="Times New Roman" w:eastAsia="TimesNewRomanPS-BoldMT" w:hAnsi="Times New Roman"/>
          <w:color w:val="000000"/>
          <w:sz w:val="24"/>
          <w:szCs w:val="24"/>
          <w:lang w:eastAsia="en-US"/>
        </w:rPr>
        <w:t xml:space="preserve"> М.Ю. Технологическое оборудование. – М.: </w:t>
      </w:r>
      <w:proofErr w:type="spellStart"/>
      <w:r w:rsidRPr="0082447A">
        <w:rPr>
          <w:rFonts w:ascii="Times New Roman" w:eastAsia="TimesNewRomanPS-BoldMT" w:hAnsi="Times New Roman"/>
          <w:color w:val="000000"/>
          <w:sz w:val="24"/>
          <w:szCs w:val="24"/>
          <w:lang w:eastAsia="en-US"/>
        </w:rPr>
        <w:t>Инфра-М</w:t>
      </w:r>
      <w:proofErr w:type="spellEnd"/>
      <w:r w:rsidRPr="0082447A">
        <w:rPr>
          <w:rFonts w:ascii="Times New Roman" w:eastAsia="TimesNewRomanPS-BoldMT" w:hAnsi="Times New Roman"/>
          <w:color w:val="000000"/>
          <w:sz w:val="24"/>
          <w:szCs w:val="24"/>
          <w:lang w:eastAsia="en-US"/>
        </w:rPr>
        <w:t xml:space="preserve">, Форум, 2017. </w:t>
      </w:r>
      <w:r w:rsidRPr="0082447A">
        <w:rPr>
          <w:rFonts w:ascii="Times New Roman" w:hAnsi="Times New Roman"/>
          <w:color w:val="000000"/>
          <w:sz w:val="24"/>
          <w:szCs w:val="24"/>
        </w:rPr>
        <w:t xml:space="preserve">—224 </w:t>
      </w:r>
      <w:proofErr w:type="spellStart"/>
      <w:r w:rsidRPr="0082447A">
        <w:rPr>
          <w:rFonts w:ascii="Times New Roman" w:hAnsi="Times New Roman"/>
          <w:color w:val="000000"/>
          <w:sz w:val="24"/>
          <w:szCs w:val="24"/>
        </w:rPr>
        <w:t>c</w:t>
      </w:r>
      <w:proofErr w:type="spellEnd"/>
      <w:r w:rsidRPr="0082447A">
        <w:rPr>
          <w:rFonts w:ascii="Times New Roman" w:hAnsi="Times New Roman"/>
          <w:color w:val="000000"/>
          <w:sz w:val="24"/>
          <w:szCs w:val="24"/>
        </w:rPr>
        <w:t>.</w:t>
      </w:r>
    </w:p>
    <w:p w:rsidR="00BE10B1" w:rsidRPr="0082447A" w:rsidRDefault="00BE10B1" w:rsidP="008033D0">
      <w:pPr>
        <w:numPr>
          <w:ilvl w:val="0"/>
          <w:numId w:val="19"/>
        </w:numPr>
        <w:autoSpaceDE w:val="0"/>
        <w:autoSpaceDN w:val="0"/>
        <w:adjustRightInd w:val="0"/>
        <w:spacing w:before="120" w:after="120" w:line="240" w:lineRule="auto"/>
        <w:rPr>
          <w:rFonts w:ascii="Times New Roman" w:eastAsia="TimesNewRomanPS-BoldMT" w:hAnsi="Times New Roman"/>
          <w:color w:val="000000"/>
          <w:sz w:val="24"/>
          <w:szCs w:val="24"/>
          <w:lang w:eastAsia="en-US"/>
        </w:rPr>
      </w:pPr>
      <w:r w:rsidRPr="0082447A">
        <w:rPr>
          <w:rFonts w:ascii="Times New Roman" w:eastAsia="TimesNewRomanPS-BoldMT" w:hAnsi="Times New Roman"/>
          <w:color w:val="000000"/>
          <w:sz w:val="24"/>
          <w:szCs w:val="24"/>
          <w:lang w:eastAsia="en-US"/>
        </w:rPr>
        <w:t xml:space="preserve">Справочник технолога машиностроителя. В 2 т. / Под ред. А.М. </w:t>
      </w:r>
      <w:proofErr w:type="spellStart"/>
      <w:r w:rsidRPr="0082447A">
        <w:rPr>
          <w:rFonts w:ascii="Times New Roman" w:eastAsia="TimesNewRomanPS-BoldMT" w:hAnsi="Times New Roman"/>
          <w:color w:val="000000"/>
          <w:sz w:val="24"/>
          <w:szCs w:val="24"/>
          <w:lang w:eastAsia="en-US"/>
        </w:rPr>
        <w:t>Дальского</w:t>
      </w:r>
      <w:proofErr w:type="spellEnd"/>
      <w:r w:rsidRPr="0082447A">
        <w:rPr>
          <w:rFonts w:ascii="Times New Roman" w:eastAsia="TimesNewRomanPS-BoldMT" w:hAnsi="Times New Roman"/>
          <w:color w:val="000000"/>
          <w:sz w:val="24"/>
          <w:szCs w:val="24"/>
          <w:lang w:eastAsia="en-US"/>
        </w:rPr>
        <w:t>, А.Г. С</w:t>
      </w:r>
      <w:r w:rsidRPr="0082447A">
        <w:rPr>
          <w:rFonts w:ascii="Times New Roman" w:eastAsia="TimesNewRomanPS-BoldMT" w:hAnsi="Times New Roman"/>
          <w:color w:val="000000"/>
          <w:sz w:val="24"/>
          <w:szCs w:val="24"/>
          <w:lang w:eastAsia="en-US"/>
        </w:rPr>
        <w:t>у</w:t>
      </w:r>
      <w:r w:rsidRPr="0082447A">
        <w:rPr>
          <w:rFonts w:ascii="Times New Roman" w:eastAsia="TimesNewRomanPS-BoldMT" w:hAnsi="Times New Roman"/>
          <w:color w:val="000000"/>
          <w:sz w:val="24"/>
          <w:szCs w:val="24"/>
          <w:lang w:eastAsia="en-US"/>
        </w:rPr>
        <w:t xml:space="preserve">слова, А.Г. Косиловой, Р.К. Мещерякова. – М.: Машиностроение, 2018. 943 </w:t>
      </w:r>
      <w:proofErr w:type="gramStart"/>
      <w:r w:rsidRPr="0082447A">
        <w:rPr>
          <w:rFonts w:ascii="Times New Roman" w:eastAsia="TimesNewRomanPS-BoldMT" w:hAnsi="Times New Roman"/>
          <w:color w:val="000000"/>
          <w:sz w:val="24"/>
          <w:szCs w:val="24"/>
          <w:lang w:eastAsia="en-US"/>
        </w:rPr>
        <w:t>с</w:t>
      </w:r>
      <w:proofErr w:type="gramEnd"/>
      <w:r w:rsidRPr="0082447A">
        <w:rPr>
          <w:rFonts w:ascii="Times New Roman" w:eastAsia="TimesNewRomanPS-BoldMT" w:hAnsi="Times New Roman"/>
          <w:color w:val="000000"/>
          <w:sz w:val="24"/>
          <w:szCs w:val="24"/>
          <w:lang w:eastAsia="en-US"/>
        </w:rPr>
        <w:t>.</w:t>
      </w:r>
    </w:p>
    <w:p w:rsidR="00BE10B1" w:rsidRPr="009C43A0" w:rsidRDefault="00BE10B1" w:rsidP="00BE10B1">
      <w:pPr>
        <w:ind w:firstLine="709"/>
        <w:rPr>
          <w:rFonts w:ascii="Times New Roman" w:hAnsi="Times New Roman"/>
          <w:b/>
        </w:rPr>
      </w:pPr>
      <w:r>
        <w:br w:type="page"/>
      </w:r>
      <w:r w:rsidRPr="009C43A0">
        <w:rPr>
          <w:rFonts w:ascii="Times New Roman" w:hAnsi="Times New Roman"/>
          <w:b/>
        </w:rPr>
        <w:lastRenderedPageBreak/>
        <w:t xml:space="preserve">4. КОНТРОЛЬ И ОЦЕНКА РЕЗУЛЬТАТОВ ОСВОЕНИЯ ПРОФЕССИОНАЛЬНОГО МОДУЛЯ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5"/>
        <w:gridCol w:w="3261"/>
        <w:gridCol w:w="2516"/>
      </w:tblGrid>
      <w:tr w:rsidR="00BE10B1" w:rsidRPr="009C43A0" w:rsidTr="00A16245">
        <w:trPr>
          <w:trHeight w:val="1098"/>
        </w:trPr>
        <w:tc>
          <w:tcPr>
            <w:tcW w:w="3685" w:type="dxa"/>
          </w:tcPr>
          <w:p w:rsidR="00BE10B1" w:rsidRPr="009C43A0" w:rsidRDefault="00BE10B1" w:rsidP="00A16245">
            <w:pPr>
              <w:suppressAutoHyphens/>
              <w:spacing w:after="0"/>
              <w:jc w:val="center"/>
              <w:rPr>
                <w:rFonts w:ascii="Times New Roman" w:hAnsi="Times New Roman"/>
                <w:sz w:val="24"/>
                <w:szCs w:val="24"/>
              </w:rPr>
            </w:pPr>
            <w:r w:rsidRPr="009C43A0">
              <w:rPr>
                <w:rFonts w:ascii="Times New Roman" w:hAnsi="Times New Roman"/>
                <w:sz w:val="24"/>
                <w:szCs w:val="24"/>
              </w:rPr>
              <w:t>Код и наименование профессиональных и общих компетенций, формируемых в рамках модуля</w:t>
            </w:r>
          </w:p>
        </w:tc>
        <w:tc>
          <w:tcPr>
            <w:tcW w:w="3261" w:type="dxa"/>
          </w:tcPr>
          <w:p w:rsidR="00BE10B1" w:rsidRPr="009C43A0" w:rsidRDefault="00BE10B1" w:rsidP="00A16245">
            <w:pPr>
              <w:suppressAutoHyphens/>
              <w:spacing w:after="0"/>
              <w:jc w:val="center"/>
              <w:rPr>
                <w:rFonts w:ascii="Times New Roman" w:hAnsi="Times New Roman"/>
                <w:sz w:val="24"/>
                <w:szCs w:val="24"/>
              </w:rPr>
            </w:pPr>
          </w:p>
          <w:p w:rsidR="00BE10B1" w:rsidRPr="009C43A0" w:rsidRDefault="00BE10B1" w:rsidP="00A16245">
            <w:pPr>
              <w:suppressAutoHyphens/>
              <w:spacing w:after="0"/>
              <w:jc w:val="center"/>
              <w:rPr>
                <w:rFonts w:ascii="Times New Roman" w:hAnsi="Times New Roman"/>
                <w:sz w:val="24"/>
                <w:szCs w:val="24"/>
              </w:rPr>
            </w:pPr>
            <w:r w:rsidRPr="009C43A0">
              <w:rPr>
                <w:rFonts w:ascii="Times New Roman" w:hAnsi="Times New Roman"/>
                <w:sz w:val="24"/>
                <w:szCs w:val="24"/>
              </w:rPr>
              <w:t>Критерии оценки</w:t>
            </w:r>
          </w:p>
        </w:tc>
        <w:tc>
          <w:tcPr>
            <w:tcW w:w="2516" w:type="dxa"/>
          </w:tcPr>
          <w:p w:rsidR="00BE10B1" w:rsidRPr="009C43A0" w:rsidRDefault="00BE10B1" w:rsidP="00A16245">
            <w:pPr>
              <w:suppressAutoHyphens/>
              <w:spacing w:after="0"/>
              <w:jc w:val="center"/>
              <w:rPr>
                <w:rFonts w:ascii="Times New Roman" w:hAnsi="Times New Roman"/>
                <w:sz w:val="24"/>
                <w:szCs w:val="24"/>
              </w:rPr>
            </w:pPr>
          </w:p>
          <w:p w:rsidR="00BE10B1" w:rsidRPr="009C43A0" w:rsidRDefault="00BE10B1" w:rsidP="00A16245">
            <w:pPr>
              <w:suppressAutoHyphens/>
              <w:spacing w:after="0"/>
              <w:jc w:val="center"/>
              <w:rPr>
                <w:rFonts w:ascii="Times New Roman" w:hAnsi="Times New Roman"/>
                <w:sz w:val="24"/>
                <w:szCs w:val="24"/>
              </w:rPr>
            </w:pPr>
            <w:r w:rsidRPr="009C43A0">
              <w:rPr>
                <w:rFonts w:ascii="Times New Roman" w:hAnsi="Times New Roman"/>
                <w:sz w:val="24"/>
                <w:szCs w:val="24"/>
              </w:rPr>
              <w:t>Методы оценки</w:t>
            </w:r>
          </w:p>
        </w:tc>
      </w:tr>
      <w:tr w:rsidR="00BE10B1" w:rsidRPr="009C43A0" w:rsidTr="00A16245">
        <w:trPr>
          <w:trHeight w:val="698"/>
        </w:trPr>
        <w:tc>
          <w:tcPr>
            <w:tcW w:w="3685" w:type="dxa"/>
          </w:tcPr>
          <w:p w:rsidR="00BE10B1" w:rsidRPr="009C43A0" w:rsidRDefault="00BE10B1" w:rsidP="00A16245">
            <w:pPr>
              <w:suppressAutoHyphens/>
              <w:spacing w:after="0"/>
              <w:jc w:val="both"/>
              <w:rPr>
                <w:rFonts w:ascii="Times New Roman" w:hAnsi="Times New Roman"/>
                <w:color w:val="000000"/>
                <w:sz w:val="24"/>
                <w:szCs w:val="24"/>
              </w:rPr>
            </w:pPr>
            <w:r w:rsidRPr="009C43A0">
              <w:rPr>
                <w:rFonts w:ascii="Times New Roman" w:hAnsi="Times New Roman"/>
                <w:sz w:val="24"/>
                <w:szCs w:val="24"/>
              </w:rPr>
              <w:t>ПК 4.1</w:t>
            </w:r>
            <w:proofErr w:type="gramStart"/>
            <w:r w:rsidRPr="009C43A0">
              <w:rPr>
                <w:rFonts w:ascii="Times New Roman" w:hAnsi="Times New Roman"/>
                <w:color w:val="000000"/>
                <w:sz w:val="24"/>
                <w:szCs w:val="24"/>
              </w:rPr>
              <w:t>О</w:t>
            </w:r>
            <w:proofErr w:type="gramEnd"/>
            <w:r w:rsidRPr="009C43A0">
              <w:rPr>
                <w:rFonts w:ascii="Times New Roman" w:hAnsi="Times New Roman"/>
                <w:color w:val="000000"/>
                <w:sz w:val="24"/>
                <w:szCs w:val="24"/>
              </w:rPr>
              <w:t>существлять подготовку и обслуживание рабочего места для работы на токарно-револьверных станках</w:t>
            </w:r>
          </w:p>
          <w:p w:rsidR="00BE10B1" w:rsidRPr="009C43A0" w:rsidRDefault="00BE10B1" w:rsidP="00A16245">
            <w:pPr>
              <w:suppressAutoHyphens/>
              <w:spacing w:after="0"/>
              <w:jc w:val="both"/>
              <w:rPr>
                <w:rFonts w:ascii="Times New Roman" w:hAnsi="Times New Roman"/>
                <w:color w:val="000000"/>
                <w:sz w:val="24"/>
                <w:szCs w:val="24"/>
              </w:rPr>
            </w:pPr>
            <w:r w:rsidRPr="009C43A0">
              <w:rPr>
                <w:rFonts w:ascii="Times New Roman" w:hAnsi="Times New Roman"/>
                <w:color w:val="000000"/>
                <w:sz w:val="24"/>
                <w:szCs w:val="24"/>
              </w:rPr>
              <w:t>ПК 4.2</w:t>
            </w:r>
            <w:proofErr w:type="gramStart"/>
            <w:r w:rsidRPr="009C43A0">
              <w:rPr>
                <w:rFonts w:ascii="Times New Roman" w:hAnsi="Times New Roman"/>
                <w:color w:val="000000"/>
                <w:sz w:val="24"/>
                <w:szCs w:val="24"/>
              </w:rPr>
              <w:t xml:space="preserve"> О</w:t>
            </w:r>
            <w:proofErr w:type="gramEnd"/>
            <w:r w:rsidRPr="009C43A0">
              <w:rPr>
                <w:rFonts w:ascii="Times New Roman" w:hAnsi="Times New Roman"/>
                <w:color w:val="000000"/>
                <w:sz w:val="24"/>
                <w:szCs w:val="24"/>
              </w:rPr>
              <w:t>существлять подготовку к использованию инструмента и оснастки для работы на токарно-револьверных станках в соответствии с полученным заданием</w:t>
            </w:r>
          </w:p>
          <w:p w:rsidR="00BE10B1" w:rsidRPr="009C43A0" w:rsidRDefault="00BE10B1" w:rsidP="00A16245">
            <w:pPr>
              <w:suppressAutoHyphens/>
              <w:spacing w:after="0"/>
              <w:jc w:val="both"/>
              <w:rPr>
                <w:rFonts w:ascii="Times New Roman" w:hAnsi="Times New Roman"/>
                <w:color w:val="000000"/>
                <w:sz w:val="24"/>
                <w:szCs w:val="24"/>
              </w:rPr>
            </w:pPr>
            <w:r w:rsidRPr="009C43A0">
              <w:rPr>
                <w:rFonts w:ascii="Times New Roman" w:hAnsi="Times New Roman"/>
                <w:color w:val="000000"/>
                <w:sz w:val="24"/>
                <w:szCs w:val="24"/>
              </w:rPr>
              <w:t>ПК 4.3</w:t>
            </w:r>
            <w:proofErr w:type="gramStart"/>
            <w:r w:rsidRPr="009C43A0">
              <w:rPr>
                <w:rFonts w:ascii="Times New Roman" w:hAnsi="Times New Roman"/>
                <w:color w:val="000000"/>
                <w:sz w:val="24"/>
                <w:szCs w:val="24"/>
              </w:rPr>
              <w:t xml:space="preserve"> О</w:t>
            </w:r>
            <w:proofErr w:type="gramEnd"/>
            <w:r w:rsidRPr="009C43A0">
              <w:rPr>
                <w:rFonts w:ascii="Times New Roman" w:hAnsi="Times New Roman"/>
                <w:color w:val="000000"/>
                <w:sz w:val="24"/>
                <w:szCs w:val="24"/>
              </w:rPr>
              <w:t>пределять последовательность и оптимальные режимы обработки различных изделий на токарно-револьверных станках в соответствии с заданием</w:t>
            </w:r>
          </w:p>
          <w:p w:rsidR="00BE10B1" w:rsidRPr="009C43A0" w:rsidRDefault="00BE10B1" w:rsidP="00A16245">
            <w:pPr>
              <w:suppressAutoHyphens/>
              <w:spacing w:after="0"/>
              <w:jc w:val="both"/>
              <w:rPr>
                <w:rFonts w:ascii="Times New Roman" w:hAnsi="Times New Roman"/>
                <w:sz w:val="24"/>
                <w:szCs w:val="24"/>
              </w:rPr>
            </w:pPr>
            <w:r w:rsidRPr="009C43A0">
              <w:rPr>
                <w:rFonts w:ascii="Times New Roman" w:hAnsi="Times New Roman"/>
                <w:color w:val="000000"/>
                <w:sz w:val="24"/>
                <w:szCs w:val="24"/>
              </w:rPr>
              <w:t>ОК 1</w:t>
            </w:r>
            <w:r w:rsidRPr="009C43A0">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p w:rsidR="00BE10B1" w:rsidRPr="009C43A0" w:rsidRDefault="00BE10B1" w:rsidP="00A16245">
            <w:pPr>
              <w:suppressAutoHyphens/>
              <w:spacing w:after="0"/>
              <w:jc w:val="both"/>
              <w:rPr>
                <w:rFonts w:ascii="Times New Roman" w:hAnsi="Times New Roman"/>
                <w:sz w:val="24"/>
                <w:szCs w:val="24"/>
              </w:rPr>
            </w:pPr>
            <w:r w:rsidRPr="009C43A0">
              <w:rPr>
                <w:rFonts w:ascii="Times New Roman" w:hAnsi="Times New Roman"/>
                <w:sz w:val="24"/>
                <w:szCs w:val="24"/>
              </w:rPr>
              <w:t>ОК 2</w:t>
            </w:r>
            <w:proofErr w:type="gramStart"/>
            <w:r w:rsidRPr="009C43A0">
              <w:rPr>
                <w:rFonts w:ascii="Times New Roman" w:hAnsi="Times New Roman"/>
                <w:sz w:val="24"/>
                <w:szCs w:val="24"/>
              </w:rPr>
              <w:t xml:space="preserve"> О</w:t>
            </w:r>
            <w:proofErr w:type="gramEnd"/>
            <w:r w:rsidRPr="009C43A0">
              <w:rPr>
                <w:rFonts w:ascii="Times New Roman" w:hAnsi="Times New Roman"/>
                <w:sz w:val="24"/>
                <w:szCs w:val="24"/>
              </w:rPr>
              <w:t>существлять поиск, анализ и интерпретацию информации, необходимой для выполнения задач профессиональной деятельности</w:t>
            </w:r>
          </w:p>
          <w:p w:rsidR="00BE10B1" w:rsidRPr="009C43A0" w:rsidRDefault="00BE10B1" w:rsidP="00A16245">
            <w:pPr>
              <w:suppressAutoHyphens/>
              <w:spacing w:after="0"/>
              <w:jc w:val="both"/>
              <w:rPr>
                <w:rFonts w:ascii="Times New Roman" w:hAnsi="Times New Roman"/>
                <w:sz w:val="24"/>
                <w:szCs w:val="24"/>
              </w:rPr>
            </w:pPr>
            <w:r w:rsidRPr="009C43A0">
              <w:rPr>
                <w:rFonts w:ascii="Times New Roman" w:hAnsi="Times New Roman"/>
                <w:sz w:val="24"/>
                <w:szCs w:val="24"/>
              </w:rPr>
              <w:t>ОК 4</w:t>
            </w:r>
            <w:proofErr w:type="gramStart"/>
            <w:r w:rsidRPr="009C43A0">
              <w:rPr>
                <w:rFonts w:ascii="Times New Roman" w:hAnsi="Times New Roman"/>
                <w:sz w:val="24"/>
                <w:szCs w:val="24"/>
              </w:rPr>
              <w:t xml:space="preserve"> Р</w:t>
            </w:r>
            <w:proofErr w:type="gramEnd"/>
            <w:r w:rsidRPr="009C43A0">
              <w:rPr>
                <w:rFonts w:ascii="Times New Roman" w:hAnsi="Times New Roman"/>
                <w:sz w:val="24"/>
                <w:szCs w:val="24"/>
              </w:rPr>
              <w:t>аботать в коллективе и команде, эффективно взаимодействовать с коллегами, руководством, клиентами</w:t>
            </w:r>
          </w:p>
          <w:p w:rsidR="00BE10B1" w:rsidRPr="009C43A0" w:rsidRDefault="00BE10B1" w:rsidP="00A16245">
            <w:pPr>
              <w:suppressAutoHyphens/>
              <w:spacing w:after="0"/>
              <w:jc w:val="both"/>
              <w:rPr>
                <w:rFonts w:ascii="Times New Roman" w:hAnsi="Times New Roman"/>
                <w:sz w:val="24"/>
                <w:szCs w:val="24"/>
              </w:rPr>
            </w:pPr>
            <w:r w:rsidRPr="009C43A0">
              <w:rPr>
                <w:rFonts w:ascii="Times New Roman" w:hAnsi="Times New Roman"/>
                <w:sz w:val="24"/>
                <w:szCs w:val="24"/>
              </w:rPr>
              <w:t>ОК 9</w:t>
            </w:r>
            <w:proofErr w:type="gramStart"/>
            <w:r w:rsidRPr="009C43A0">
              <w:rPr>
                <w:rFonts w:ascii="Times New Roman" w:hAnsi="Times New Roman"/>
                <w:sz w:val="24"/>
                <w:szCs w:val="24"/>
              </w:rPr>
              <w:t xml:space="preserve"> И</w:t>
            </w:r>
            <w:proofErr w:type="gramEnd"/>
            <w:r w:rsidRPr="009C43A0">
              <w:rPr>
                <w:rFonts w:ascii="Times New Roman" w:hAnsi="Times New Roman"/>
                <w:sz w:val="24"/>
                <w:szCs w:val="24"/>
              </w:rPr>
              <w:t>спользовать информационные технологии в профессиональной деятельности</w:t>
            </w:r>
          </w:p>
          <w:p w:rsidR="00BE10B1" w:rsidRPr="009C43A0" w:rsidRDefault="00BE10B1" w:rsidP="00A16245">
            <w:pPr>
              <w:suppressAutoHyphens/>
              <w:spacing w:after="0"/>
              <w:jc w:val="both"/>
              <w:rPr>
                <w:rFonts w:ascii="Times New Roman" w:hAnsi="Times New Roman"/>
                <w:sz w:val="24"/>
                <w:szCs w:val="24"/>
              </w:rPr>
            </w:pPr>
            <w:r w:rsidRPr="009C43A0">
              <w:rPr>
                <w:rFonts w:ascii="Times New Roman" w:hAnsi="Times New Roman"/>
                <w:sz w:val="24"/>
                <w:szCs w:val="24"/>
              </w:rPr>
              <w:t>ОК 10</w:t>
            </w:r>
            <w:proofErr w:type="gramStart"/>
            <w:r w:rsidRPr="009C43A0">
              <w:rPr>
                <w:rFonts w:ascii="Times New Roman" w:hAnsi="Times New Roman"/>
                <w:sz w:val="24"/>
                <w:szCs w:val="24"/>
              </w:rPr>
              <w:t xml:space="preserve"> П</w:t>
            </w:r>
            <w:proofErr w:type="gramEnd"/>
            <w:r w:rsidRPr="009C43A0">
              <w:rPr>
                <w:rFonts w:ascii="Times New Roman" w:hAnsi="Times New Roman"/>
                <w:sz w:val="24"/>
                <w:szCs w:val="24"/>
              </w:rPr>
              <w:t>ользоваться профессиональной документацией на государственном и иностранном языке</w:t>
            </w:r>
          </w:p>
        </w:tc>
        <w:tc>
          <w:tcPr>
            <w:tcW w:w="3261" w:type="dxa"/>
          </w:tcPr>
          <w:p w:rsidR="00BE10B1" w:rsidRPr="009C43A0" w:rsidRDefault="00BE10B1" w:rsidP="00A16245">
            <w:pPr>
              <w:spacing w:after="0"/>
              <w:ind w:firstLine="364"/>
              <w:jc w:val="both"/>
              <w:rPr>
                <w:rFonts w:ascii="Times New Roman" w:hAnsi="Times New Roman"/>
                <w:bCs/>
                <w:sz w:val="24"/>
                <w:szCs w:val="24"/>
              </w:rPr>
            </w:pPr>
            <w:r w:rsidRPr="009C43A0">
              <w:rPr>
                <w:rFonts w:ascii="Times New Roman" w:hAnsi="Times New Roman"/>
                <w:bCs/>
                <w:sz w:val="24"/>
                <w:szCs w:val="24"/>
              </w:rPr>
              <w:t>соответствие организ</w:t>
            </w:r>
            <w:r w:rsidRPr="009C43A0">
              <w:rPr>
                <w:rFonts w:ascii="Times New Roman" w:hAnsi="Times New Roman"/>
                <w:bCs/>
                <w:sz w:val="24"/>
                <w:szCs w:val="24"/>
              </w:rPr>
              <w:t>а</w:t>
            </w:r>
            <w:r w:rsidRPr="009C43A0">
              <w:rPr>
                <w:rFonts w:ascii="Times New Roman" w:hAnsi="Times New Roman"/>
                <w:bCs/>
                <w:sz w:val="24"/>
                <w:szCs w:val="24"/>
              </w:rPr>
              <w:t>ции рабочего места норм</w:t>
            </w:r>
            <w:r w:rsidRPr="009C43A0">
              <w:rPr>
                <w:rFonts w:ascii="Times New Roman" w:hAnsi="Times New Roman"/>
                <w:bCs/>
                <w:sz w:val="24"/>
                <w:szCs w:val="24"/>
              </w:rPr>
              <w:t>а</w:t>
            </w:r>
            <w:r w:rsidRPr="009C43A0">
              <w:rPr>
                <w:rFonts w:ascii="Times New Roman" w:hAnsi="Times New Roman"/>
                <w:bCs/>
                <w:sz w:val="24"/>
                <w:szCs w:val="24"/>
              </w:rPr>
              <w:t>тивным документам;</w:t>
            </w:r>
          </w:p>
          <w:p w:rsidR="00BE10B1" w:rsidRPr="009C43A0" w:rsidRDefault="00BE10B1" w:rsidP="00A16245">
            <w:pPr>
              <w:spacing w:after="0"/>
              <w:ind w:firstLine="364"/>
              <w:jc w:val="both"/>
              <w:rPr>
                <w:rFonts w:ascii="Times New Roman" w:hAnsi="Times New Roman"/>
                <w:bCs/>
                <w:sz w:val="24"/>
                <w:szCs w:val="24"/>
              </w:rPr>
            </w:pPr>
            <w:r w:rsidRPr="009C43A0">
              <w:rPr>
                <w:rFonts w:ascii="Times New Roman" w:hAnsi="Times New Roman"/>
                <w:bCs/>
                <w:sz w:val="24"/>
                <w:szCs w:val="24"/>
              </w:rPr>
              <w:t>соблюдение правил без</w:t>
            </w:r>
            <w:r w:rsidRPr="009C43A0">
              <w:rPr>
                <w:rFonts w:ascii="Times New Roman" w:hAnsi="Times New Roman"/>
                <w:bCs/>
                <w:sz w:val="24"/>
                <w:szCs w:val="24"/>
              </w:rPr>
              <w:t>о</w:t>
            </w:r>
            <w:r w:rsidRPr="009C43A0">
              <w:rPr>
                <w:rFonts w:ascii="Times New Roman" w:hAnsi="Times New Roman"/>
                <w:bCs/>
                <w:sz w:val="24"/>
                <w:szCs w:val="24"/>
              </w:rPr>
              <w:t>пасности труда;</w:t>
            </w:r>
          </w:p>
          <w:p w:rsidR="00BE10B1" w:rsidRPr="009C43A0" w:rsidRDefault="00BE10B1" w:rsidP="00A16245">
            <w:pPr>
              <w:spacing w:after="0"/>
              <w:ind w:firstLine="364"/>
              <w:jc w:val="both"/>
              <w:rPr>
                <w:rFonts w:ascii="Times New Roman" w:hAnsi="Times New Roman"/>
                <w:sz w:val="24"/>
                <w:szCs w:val="24"/>
              </w:rPr>
            </w:pPr>
            <w:r w:rsidRPr="009C43A0">
              <w:rPr>
                <w:rFonts w:ascii="Times New Roman" w:hAnsi="Times New Roman"/>
                <w:bCs/>
                <w:sz w:val="24"/>
                <w:szCs w:val="24"/>
              </w:rPr>
              <w:t>выбор и установка пр</w:t>
            </w:r>
            <w:r w:rsidRPr="009C43A0">
              <w:rPr>
                <w:rFonts w:ascii="Times New Roman" w:hAnsi="Times New Roman"/>
                <w:bCs/>
                <w:sz w:val="24"/>
                <w:szCs w:val="24"/>
              </w:rPr>
              <w:t>и</w:t>
            </w:r>
            <w:r w:rsidRPr="009C43A0">
              <w:rPr>
                <w:rFonts w:ascii="Times New Roman" w:hAnsi="Times New Roman"/>
                <w:bCs/>
                <w:sz w:val="24"/>
                <w:szCs w:val="24"/>
              </w:rPr>
              <w:t>способлений, режущего, м</w:t>
            </w:r>
            <w:r w:rsidRPr="009C43A0">
              <w:rPr>
                <w:rFonts w:ascii="Times New Roman" w:hAnsi="Times New Roman"/>
                <w:bCs/>
                <w:sz w:val="24"/>
                <w:szCs w:val="24"/>
              </w:rPr>
              <w:t>е</w:t>
            </w:r>
            <w:r w:rsidRPr="009C43A0">
              <w:rPr>
                <w:rFonts w:ascii="Times New Roman" w:hAnsi="Times New Roman"/>
                <w:bCs/>
                <w:sz w:val="24"/>
                <w:szCs w:val="24"/>
              </w:rPr>
              <w:t>рительного и вспомогател</w:t>
            </w:r>
            <w:r w:rsidRPr="009C43A0">
              <w:rPr>
                <w:rFonts w:ascii="Times New Roman" w:hAnsi="Times New Roman"/>
                <w:bCs/>
                <w:sz w:val="24"/>
                <w:szCs w:val="24"/>
              </w:rPr>
              <w:t>ь</w:t>
            </w:r>
            <w:r w:rsidRPr="009C43A0">
              <w:rPr>
                <w:rFonts w:ascii="Times New Roman" w:hAnsi="Times New Roman"/>
                <w:bCs/>
                <w:sz w:val="24"/>
                <w:szCs w:val="24"/>
              </w:rPr>
              <w:t>ного инструмента при н</w:t>
            </w:r>
            <w:r w:rsidRPr="009C43A0">
              <w:rPr>
                <w:rFonts w:ascii="Times New Roman" w:hAnsi="Times New Roman"/>
                <w:bCs/>
                <w:sz w:val="24"/>
                <w:szCs w:val="24"/>
              </w:rPr>
              <w:t>а</w:t>
            </w:r>
            <w:r w:rsidRPr="009C43A0">
              <w:rPr>
                <w:rFonts w:ascii="Times New Roman" w:hAnsi="Times New Roman"/>
                <w:bCs/>
                <w:sz w:val="24"/>
                <w:szCs w:val="24"/>
              </w:rPr>
              <w:t>стройке станков на обрабо</w:t>
            </w:r>
            <w:r w:rsidRPr="009C43A0">
              <w:rPr>
                <w:rFonts w:ascii="Times New Roman" w:hAnsi="Times New Roman"/>
                <w:bCs/>
                <w:sz w:val="24"/>
                <w:szCs w:val="24"/>
              </w:rPr>
              <w:t>т</w:t>
            </w:r>
            <w:r w:rsidRPr="009C43A0">
              <w:rPr>
                <w:rFonts w:ascii="Times New Roman" w:hAnsi="Times New Roman"/>
                <w:bCs/>
                <w:sz w:val="24"/>
                <w:szCs w:val="24"/>
              </w:rPr>
              <w:t>ку деталей в соответствии с паспортом станка и технол</w:t>
            </w:r>
            <w:r w:rsidRPr="009C43A0">
              <w:rPr>
                <w:rFonts w:ascii="Times New Roman" w:hAnsi="Times New Roman"/>
                <w:bCs/>
                <w:sz w:val="24"/>
                <w:szCs w:val="24"/>
              </w:rPr>
              <w:t>о</w:t>
            </w:r>
            <w:r w:rsidRPr="009C43A0">
              <w:rPr>
                <w:rFonts w:ascii="Times New Roman" w:hAnsi="Times New Roman"/>
                <w:bCs/>
                <w:sz w:val="24"/>
                <w:szCs w:val="24"/>
              </w:rPr>
              <w:t>гическим процессом;</w:t>
            </w:r>
          </w:p>
          <w:p w:rsidR="00BE10B1" w:rsidRPr="009C43A0" w:rsidRDefault="00BE10B1" w:rsidP="00A16245">
            <w:pPr>
              <w:spacing w:after="0"/>
              <w:ind w:firstLine="364"/>
              <w:jc w:val="both"/>
              <w:rPr>
                <w:rFonts w:ascii="Times New Roman" w:hAnsi="Times New Roman"/>
                <w:sz w:val="24"/>
                <w:szCs w:val="24"/>
              </w:rPr>
            </w:pPr>
            <w:r w:rsidRPr="009C43A0">
              <w:rPr>
                <w:rFonts w:ascii="Times New Roman" w:hAnsi="Times New Roman"/>
                <w:sz w:val="24"/>
                <w:szCs w:val="24"/>
              </w:rPr>
              <w:t>настройка станка на з</w:t>
            </w:r>
            <w:r w:rsidRPr="009C43A0">
              <w:rPr>
                <w:rFonts w:ascii="Times New Roman" w:hAnsi="Times New Roman"/>
                <w:sz w:val="24"/>
                <w:szCs w:val="24"/>
              </w:rPr>
              <w:t>а</w:t>
            </w:r>
            <w:r w:rsidRPr="009C43A0">
              <w:rPr>
                <w:rFonts w:ascii="Times New Roman" w:hAnsi="Times New Roman"/>
                <w:sz w:val="24"/>
                <w:szCs w:val="24"/>
              </w:rPr>
              <w:t>данные диаметральные ра</w:t>
            </w:r>
            <w:r w:rsidRPr="009C43A0">
              <w:rPr>
                <w:rFonts w:ascii="Times New Roman" w:hAnsi="Times New Roman"/>
                <w:sz w:val="24"/>
                <w:szCs w:val="24"/>
              </w:rPr>
              <w:t>з</w:t>
            </w:r>
            <w:r w:rsidRPr="009C43A0">
              <w:rPr>
                <w:rFonts w:ascii="Times New Roman" w:hAnsi="Times New Roman"/>
                <w:sz w:val="24"/>
                <w:szCs w:val="24"/>
              </w:rPr>
              <w:t>меры и размеры по длине в соответствии с чертежом д</w:t>
            </w:r>
            <w:r w:rsidRPr="009C43A0">
              <w:rPr>
                <w:rFonts w:ascii="Times New Roman" w:hAnsi="Times New Roman"/>
                <w:sz w:val="24"/>
                <w:szCs w:val="24"/>
              </w:rPr>
              <w:t>е</w:t>
            </w:r>
            <w:r w:rsidRPr="009C43A0">
              <w:rPr>
                <w:rFonts w:ascii="Times New Roman" w:hAnsi="Times New Roman"/>
                <w:sz w:val="24"/>
                <w:szCs w:val="24"/>
              </w:rPr>
              <w:t>тали;</w:t>
            </w:r>
          </w:p>
          <w:p w:rsidR="00BE10B1" w:rsidRPr="009C43A0" w:rsidRDefault="00BE10B1" w:rsidP="00A16245">
            <w:pPr>
              <w:spacing w:after="0"/>
              <w:ind w:firstLine="364"/>
              <w:jc w:val="both"/>
              <w:rPr>
                <w:rFonts w:ascii="Times New Roman" w:hAnsi="Times New Roman"/>
                <w:sz w:val="24"/>
                <w:szCs w:val="24"/>
              </w:rPr>
            </w:pPr>
            <w:r w:rsidRPr="009C43A0">
              <w:rPr>
                <w:rFonts w:ascii="Times New Roman" w:hAnsi="Times New Roman"/>
                <w:sz w:val="24"/>
                <w:szCs w:val="24"/>
              </w:rPr>
              <w:t xml:space="preserve">соответствие </w:t>
            </w:r>
            <w:proofErr w:type="spellStart"/>
            <w:r w:rsidRPr="009C43A0">
              <w:rPr>
                <w:rFonts w:ascii="Times New Roman" w:hAnsi="Times New Roman"/>
                <w:sz w:val="24"/>
                <w:szCs w:val="24"/>
              </w:rPr>
              <w:t>подналадки</w:t>
            </w:r>
            <w:proofErr w:type="spellEnd"/>
            <w:r w:rsidRPr="009C43A0">
              <w:rPr>
                <w:rFonts w:ascii="Times New Roman" w:hAnsi="Times New Roman"/>
                <w:sz w:val="24"/>
                <w:szCs w:val="24"/>
              </w:rPr>
              <w:t xml:space="preserve"> отдельных простых и сре</w:t>
            </w:r>
            <w:r w:rsidRPr="009C43A0">
              <w:rPr>
                <w:rFonts w:ascii="Times New Roman" w:hAnsi="Times New Roman"/>
                <w:sz w:val="24"/>
                <w:szCs w:val="24"/>
              </w:rPr>
              <w:t>д</w:t>
            </w:r>
            <w:r w:rsidRPr="009C43A0">
              <w:rPr>
                <w:rFonts w:ascii="Times New Roman" w:hAnsi="Times New Roman"/>
                <w:sz w:val="24"/>
                <w:szCs w:val="24"/>
              </w:rPr>
              <w:t>ней сложности узлов и мех</w:t>
            </w:r>
            <w:r w:rsidRPr="009C43A0">
              <w:rPr>
                <w:rFonts w:ascii="Times New Roman" w:hAnsi="Times New Roman"/>
                <w:sz w:val="24"/>
                <w:szCs w:val="24"/>
              </w:rPr>
              <w:t>а</w:t>
            </w:r>
            <w:r w:rsidRPr="009C43A0">
              <w:rPr>
                <w:rFonts w:ascii="Times New Roman" w:hAnsi="Times New Roman"/>
                <w:sz w:val="24"/>
                <w:szCs w:val="24"/>
              </w:rPr>
              <w:t>низмов в процессе работы выходным данным;</w:t>
            </w:r>
          </w:p>
          <w:p w:rsidR="00BE10B1" w:rsidRPr="009C43A0" w:rsidRDefault="00BE10B1" w:rsidP="00A16245">
            <w:pPr>
              <w:spacing w:after="0"/>
              <w:ind w:firstLine="364"/>
              <w:jc w:val="both"/>
              <w:rPr>
                <w:rFonts w:ascii="Times New Roman" w:hAnsi="Times New Roman"/>
                <w:bCs/>
                <w:sz w:val="24"/>
                <w:szCs w:val="24"/>
              </w:rPr>
            </w:pPr>
            <w:r w:rsidRPr="009C43A0">
              <w:rPr>
                <w:rFonts w:ascii="Times New Roman" w:hAnsi="Times New Roman"/>
                <w:sz w:val="24"/>
                <w:szCs w:val="24"/>
              </w:rPr>
              <w:t>настройка коробки ск</w:t>
            </w:r>
            <w:r w:rsidRPr="009C43A0">
              <w:rPr>
                <w:rFonts w:ascii="Times New Roman" w:hAnsi="Times New Roman"/>
                <w:sz w:val="24"/>
                <w:szCs w:val="24"/>
              </w:rPr>
              <w:t>о</w:t>
            </w:r>
            <w:r w:rsidRPr="009C43A0">
              <w:rPr>
                <w:rFonts w:ascii="Times New Roman" w:hAnsi="Times New Roman"/>
                <w:sz w:val="24"/>
                <w:szCs w:val="24"/>
              </w:rPr>
              <w:t>ростей и коробки подач с</w:t>
            </w:r>
            <w:r w:rsidRPr="009C43A0">
              <w:rPr>
                <w:rFonts w:ascii="Times New Roman" w:hAnsi="Times New Roman"/>
                <w:sz w:val="24"/>
                <w:szCs w:val="24"/>
              </w:rPr>
              <w:t>о</w:t>
            </w:r>
            <w:r w:rsidRPr="009C43A0">
              <w:rPr>
                <w:rFonts w:ascii="Times New Roman" w:hAnsi="Times New Roman"/>
                <w:sz w:val="24"/>
                <w:szCs w:val="24"/>
              </w:rPr>
              <w:t>гласно технологическому процессу;</w:t>
            </w:r>
          </w:p>
          <w:p w:rsidR="00BE10B1" w:rsidRPr="009C43A0" w:rsidRDefault="00BE10B1" w:rsidP="00A16245">
            <w:pPr>
              <w:spacing w:after="0"/>
              <w:ind w:firstLine="364"/>
              <w:jc w:val="both"/>
              <w:rPr>
                <w:rStyle w:val="211pt"/>
                <w:sz w:val="24"/>
                <w:szCs w:val="24"/>
              </w:rPr>
            </w:pPr>
            <w:r w:rsidRPr="009C43A0">
              <w:rPr>
                <w:rStyle w:val="211pt"/>
                <w:sz w:val="24"/>
                <w:szCs w:val="24"/>
              </w:rPr>
              <w:t>определение последов</w:t>
            </w:r>
            <w:r w:rsidRPr="009C43A0">
              <w:rPr>
                <w:rStyle w:val="211pt"/>
                <w:sz w:val="24"/>
                <w:szCs w:val="24"/>
              </w:rPr>
              <w:t>а</w:t>
            </w:r>
            <w:r w:rsidRPr="009C43A0">
              <w:rPr>
                <w:rStyle w:val="211pt"/>
                <w:sz w:val="24"/>
                <w:szCs w:val="24"/>
              </w:rPr>
              <w:t>тельности и оптимального режима обработки разли</w:t>
            </w:r>
            <w:r w:rsidRPr="009C43A0">
              <w:rPr>
                <w:rStyle w:val="211pt"/>
                <w:sz w:val="24"/>
                <w:szCs w:val="24"/>
              </w:rPr>
              <w:t>ч</w:t>
            </w:r>
            <w:r w:rsidRPr="009C43A0">
              <w:rPr>
                <w:rStyle w:val="211pt"/>
                <w:sz w:val="24"/>
                <w:szCs w:val="24"/>
              </w:rPr>
              <w:t>ных изделий на токарно-револьверных станках в с</w:t>
            </w:r>
            <w:r w:rsidRPr="009C43A0">
              <w:rPr>
                <w:rStyle w:val="211pt"/>
                <w:sz w:val="24"/>
                <w:szCs w:val="24"/>
              </w:rPr>
              <w:t>о</w:t>
            </w:r>
            <w:r w:rsidRPr="009C43A0">
              <w:rPr>
                <w:rStyle w:val="211pt"/>
                <w:sz w:val="24"/>
                <w:szCs w:val="24"/>
              </w:rPr>
              <w:t>ответствии с заданием;</w:t>
            </w:r>
          </w:p>
          <w:p w:rsidR="00BE10B1" w:rsidRPr="009C43A0" w:rsidRDefault="00BE10B1" w:rsidP="00A16245">
            <w:pPr>
              <w:spacing w:after="0"/>
              <w:ind w:firstLine="364"/>
              <w:jc w:val="both"/>
              <w:rPr>
                <w:rFonts w:ascii="Times New Roman" w:hAnsi="Times New Roman"/>
                <w:sz w:val="24"/>
                <w:szCs w:val="24"/>
              </w:rPr>
            </w:pPr>
            <w:r w:rsidRPr="009C43A0">
              <w:rPr>
                <w:rFonts w:ascii="Times New Roman" w:hAnsi="Times New Roman"/>
                <w:iCs/>
                <w:sz w:val="24"/>
                <w:szCs w:val="24"/>
              </w:rPr>
              <w:t>проведение анализа сложных ситуаций при р</w:t>
            </w:r>
            <w:r w:rsidRPr="009C43A0">
              <w:rPr>
                <w:rFonts w:ascii="Times New Roman" w:hAnsi="Times New Roman"/>
                <w:iCs/>
                <w:sz w:val="24"/>
                <w:szCs w:val="24"/>
              </w:rPr>
              <w:t>е</w:t>
            </w:r>
            <w:r w:rsidRPr="009C43A0">
              <w:rPr>
                <w:rFonts w:ascii="Times New Roman" w:hAnsi="Times New Roman"/>
                <w:iCs/>
                <w:sz w:val="24"/>
                <w:szCs w:val="24"/>
              </w:rPr>
              <w:t>шении задач профессионал</w:t>
            </w:r>
            <w:r w:rsidRPr="009C43A0">
              <w:rPr>
                <w:rFonts w:ascii="Times New Roman" w:hAnsi="Times New Roman"/>
                <w:iCs/>
                <w:sz w:val="24"/>
                <w:szCs w:val="24"/>
              </w:rPr>
              <w:t>ь</w:t>
            </w:r>
            <w:r w:rsidRPr="009C43A0">
              <w:rPr>
                <w:rFonts w:ascii="Times New Roman" w:hAnsi="Times New Roman"/>
                <w:iCs/>
                <w:sz w:val="24"/>
                <w:szCs w:val="24"/>
              </w:rPr>
              <w:t>ной деятельности.</w:t>
            </w:r>
          </w:p>
        </w:tc>
        <w:tc>
          <w:tcPr>
            <w:tcW w:w="2516" w:type="dxa"/>
          </w:tcPr>
          <w:p w:rsidR="00BE10B1" w:rsidRPr="009C43A0" w:rsidRDefault="00BE10B1" w:rsidP="00A16245">
            <w:pPr>
              <w:spacing w:after="0"/>
              <w:jc w:val="both"/>
              <w:rPr>
                <w:rFonts w:ascii="Times New Roman" w:hAnsi="Times New Roman"/>
                <w:sz w:val="24"/>
                <w:szCs w:val="24"/>
              </w:rPr>
            </w:pPr>
            <w:r w:rsidRPr="009C43A0">
              <w:rPr>
                <w:rFonts w:ascii="Times New Roman" w:hAnsi="Times New Roman"/>
                <w:sz w:val="24"/>
                <w:szCs w:val="24"/>
              </w:rPr>
              <w:t>Экспертное наблюд</w:t>
            </w:r>
            <w:r w:rsidRPr="009C43A0">
              <w:rPr>
                <w:rFonts w:ascii="Times New Roman" w:hAnsi="Times New Roman"/>
                <w:sz w:val="24"/>
                <w:szCs w:val="24"/>
              </w:rPr>
              <w:t>е</w:t>
            </w:r>
            <w:r w:rsidRPr="009C43A0">
              <w:rPr>
                <w:rFonts w:ascii="Times New Roman" w:hAnsi="Times New Roman"/>
                <w:sz w:val="24"/>
                <w:szCs w:val="24"/>
              </w:rPr>
              <w:t>ние выполнения практических работ</w:t>
            </w:r>
          </w:p>
          <w:p w:rsidR="00BE10B1" w:rsidRPr="009C43A0" w:rsidRDefault="00BE10B1" w:rsidP="00A16245">
            <w:pPr>
              <w:spacing w:after="0"/>
              <w:jc w:val="both"/>
              <w:rPr>
                <w:rFonts w:ascii="Times New Roman" w:hAnsi="Times New Roman"/>
                <w:bCs/>
                <w:sz w:val="24"/>
                <w:szCs w:val="24"/>
              </w:rPr>
            </w:pPr>
            <w:r w:rsidRPr="009C43A0">
              <w:rPr>
                <w:rFonts w:ascii="Times New Roman" w:hAnsi="Times New Roman"/>
                <w:bCs/>
                <w:sz w:val="24"/>
                <w:szCs w:val="24"/>
              </w:rPr>
              <w:t>Защита отчётов по практическим занят</w:t>
            </w:r>
            <w:r w:rsidRPr="009C43A0">
              <w:rPr>
                <w:rFonts w:ascii="Times New Roman" w:hAnsi="Times New Roman"/>
                <w:bCs/>
                <w:sz w:val="24"/>
                <w:szCs w:val="24"/>
              </w:rPr>
              <w:t>и</w:t>
            </w:r>
            <w:r w:rsidRPr="009C43A0">
              <w:rPr>
                <w:rFonts w:ascii="Times New Roman" w:hAnsi="Times New Roman"/>
                <w:bCs/>
                <w:sz w:val="24"/>
                <w:szCs w:val="24"/>
              </w:rPr>
              <w:t>ям</w:t>
            </w:r>
          </w:p>
          <w:p w:rsidR="00BE10B1" w:rsidRPr="009C43A0" w:rsidRDefault="00BE10B1" w:rsidP="00A16245">
            <w:pPr>
              <w:spacing w:after="0"/>
              <w:jc w:val="both"/>
              <w:rPr>
                <w:rFonts w:ascii="Times New Roman" w:hAnsi="Times New Roman"/>
                <w:bCs/>
                <w:sz w:val="24"/>
                <w:szCs w:val="24"/>
                <w:shd w:val="clear" w:color="auto" w:fill="FFFFFF"/>
              </w:rPr>
            </w:pPr>
            <w:r w:rsidRPr="009C43A0">
              <w:rPr>
                <w:rFonts w:ascii="Times New Roman" w:hAnsi="Times New Roman"/>
                <w:bCs/>
                <w:sz w:val="24"/>
                <w:szCs w:val="24"/>
              </w:rPr>
              <w:t xml:space="preserve"> Выполнение </w:t>
            </w:r>
            <w:r w:rsidRPr="009C43A0">
              <w:rPr>
                <w:rFonts w:ascii="Times New Roman" w:hAnsi="Times New Roman"/>
                <w:bCs/>
                <w:sz w:val="24"/>
                <w:szCs w:val="24"/>
                <w:shd w:val="clear" w:color="auto" w:fill="FFFFFF"/>
              </w:rPr>
              <w:t>тест</w:t>
            </w:r>
            <w:r w:rsidRPr="009C43A0">
              <w:rPr>
                <w:rFonts w:ascii="Times New Roman" w:hAnsi="Times New Roman"/>
                <w:bCs/>
                <w:sz w:val="24"/>
                <w:szCs w:val="24"/>
                <w:shd w:val="clear" w:color="auto" w:fill="FFFFFF"/>
              </w:rPr>
              <w:t>о</w:t>
            </w:r>
            <w:r w:rsidRPr="009C43A0">
              <w:rPr>
                <w:rFonts w:ascii="Times New Roman" w:hAnsi="Times New Roman"/>
                <w:bCs/>
                <w:sz w:val="24"/>
                <w:szCs w:val="24"/>
                <w:shd w:val="clear" w:color="auto" w:fill="FFFFFF"/>
              </w:rPr>
              <w:t>вых заданий</w:t>
            </w:r>
          </w:p>
          <w:p w:rsidR="00BE10B1" w:rsidRPr="009C43A0" w:rsidRDefault="00BE10B1" w:rsidP="00A16245">
            <w:pPr>
              <w:spacing w:after="0"/>
              <w:jc w:val="both"/>
              <w:rPr>
                <w:rFonts w:ascii="Times New Roman" w:hAnsi="Times New Roman"/>
                <w:sz w:val="24"/>
                <w:szCs w:val="24"/>
              </w:rPr>
            </w:pPr>
          </w:p>
        </w:tc>
      </w:tr>
      <w:tr w:rsidR="00BE10B1" w:rsidRPr="009C43A0" w:rsidTr="00A16245">
        <w:tc>
          <w:tcPr>
            <w:tcW w:w="3685" w:type="dxa"/>
          </w:tcPr>
          <w:p w:rsidR="00BE10B1" w:rsidRPr="009C43A0" w:rsidRDefault="00BE10B1" w:rsidP="00A16245">
            <w:pPr>
              <w:spacing w:after="0"/>
              <w:jc w:val="both"/>
              <w:rPr>
                <w:rFonts w:ascii="Times New Roman" w:hAnsi="Times New Roman"/>
                <w:sz w:val="24"/>
                <w:szCs w:val="24"/>
              </w:rPr>
            </w:pPr>
            <w:r w:rsidRPr="009C43A0">
              <w:rPr>
                <w:rFonts w:ascii="Times New Roman" w:hAnsi="Times New Roman"/>
                <w:sz w:val="24"/>
                <w:szCs w:val="24"/>
              </w:rPr>
              <w:lastRenderedPageBreak/>
              <w:t>ПК</w:t>
            </w:r>
            <w:proofErr w:type="gramStart"/>
            <w:r w:rsidRPr="009C43A0">
              <w:rPr>
                <w:rFonts w:ascii="Times New Roman" w:hAnsi="Times New Roman"/>
                <w:sz w:val="24"/>
                <w:szCs w:val="24"/>
              </w:rPr>
              <w:t>4</w:t>
            </w:r>
            <w:proofErr w:type="gramEnd"/>
            <w:r w:rsidRPr="009C43A0">
              <w:rPr>
                <w:rFonts w:ascii="Times New Roman" w:hAnsi="Times New Roman"/>
                <w:sz w:val="24"/>
                <w:szCs w:val="24"/>
              </w:rPr>
              <w:t>.4</w:t>
            </w:r>
            <w:r w:rsidRPr="009C43A0">
              <w:rPr>
                <w:rFonts w:ascii="Times New Roman" w:hAnsi="Times New Roman"/>
                <w:color w:val="000000"/>
                <w:sz w:val="24"/>
                <w:szCs w:val="24"/>
              </w:rPr>
              <w:t>Вести технологический процесс обработки деталей на токарно</w:t>
            </w:r>
            <w:r w:rsidRPr="009C43A0">
              <w:rPr>
                <w:rFonts w:ascii="Times New Roman" w:hAnsi="Times New Roman"/>
                <w:color w:val="000000"/>
                <w:sz w:val="24"/>
                <w:szCs w:val="24"/>
              </w:rPr>
              <w:softHyphen/>
              <w:t>-револьверных станках с соблюдением требований к кач</w:t>
            </w:r>
            <w:r w:rsidRPr="009C43A0">
              <w:rPr>
                <w:rFonts w:ascii="Times New Roman" w:hAnsi="Times New Roman"/>
                <w:color w:val="000000"/>
                <w:sz w:val="24"/>
                <w:szCs w:val="24"/>
              </w:rPr>
              <w:t>е</w:t>
            </w:r>
            <w:r w:rsidRPr="009C43A0">
              <w:rPr>
                <w:rFonts w:ascii="Times New Roman" w:hAnsi="Times New Roman"/>
                <w:color w:val="000000"/>
                <w:sz w:val="24"/>
                <w:szCs w:val="24"/>
              </w:rPr>
              <w:t>ству, в соответствии с заданием и с технической документацией</w:t>
            </w:r>
          </w:p>
          <w:p w:rsidR="00BE10B1" w:rsidRPr="009C43A0" w:rsidRDefault="00BE10B1" w:rsidP="00A16245">
            <w:pPr>
              <w:spacing w:after="0"/>
              <w:jc w:val="both"/>
              <w:rPr>
                <w:rFonts w:ascii="Times New Roman" w:hAnsi="Times New Roman"/>
                <w:sz w:val="24"/>
                <w:szCs w:val="24"/>
              </w:rPr>
            </w:pPr>
          </w:p>
          <w:p w:rsidR="00BE10B1" w:rsidRPr="009C43A0" w:rsidRDefault="00BE10B1" w:rsidP="00A16245">
            <w:pPr>
              <w:spacing w:after="0"/>
              <w:jc w:val="both"/>
              <w:rPr>
                <w:rFonts w:ascii="Times New Roman" w:hAnsi="Times New Roman"/>
                <w:sz w:val="24"/>
                <w:szCs w:val="24"/>
              </w:rPr>
            </w:pPr>
            <w:r w:rsidRPr="009C43A0">
              <w:rPr>
                <w:rFonts w:ascii="Times New Roman" w:hAnsi="Times New Roman"/>
                <w:sz w:val="24"/>
                <w:szCs w:val="24"/>
              </w:rPr>
              <w:t>ОК7</w:t>
            </w:r>
            <w:proofErr w:type="gramStart"/>
            <w:r w:rsidRPr="009C43A0">
              <w:rPr>
                <w:rFonts w:ascii="Times New Roman" w:hAnsi="Times New Roman"/>
                <w:sz w:val="24"/>
                <w:szCs w:val="24"/>
              </w:rPr>
              <w:t xml:space="preserve"> С</w:t>
            </w:r>
            <w:proofErr w:type="gramEnd"/>
            <w:r w:rsidRPr="009C43A0">
              <w:rPr>
                <w:rFonts w:ascii="Times New Roman" w:hAnsi="Times New Roman"/>
                <w:sz w:val="24"/>
                <w:szCs w:val="24"/>
              </w:rPr>
              <w:t>одействовать сохранению окружающей среды, ресурсосб</w:t>
            </w:r>
            <w:r w:rsidRPr="009C43A0">
              <w:rPr>
                <w:rFonts w:ascii="Times New Roman" w:hAnsi="Times New Roman"/>
                <w:sz w:val="24"/>
                <w:szCs w:val="24"/>
              </w:rPr>
              <w:t>е</w:t>
            </w:r>
            <w:r w:rsidRPr="009C43A0">
              <w:rPr>
                <w:rFonts w:ascii="Times New Roman" w:hAnsi="Times New Roman"/>
                <w:sz w:val="24"/>
                <w:szCs w:val="24"/>
              </w:rPr>
              <w:t>режению, эффективно действ</w:t>
            </w:r>
            <w:r w:rsidRPr="009C43A0">
              <w:rPr>
                <w:rFonts w:ascii="Times New Roman" w:hAnsi="Times New Roman"/>
                <w:sz w:val="24"/>
                <w:szCs w:val="24"/>
              </w:rPr>
              <w:t>о</w:t>
            </w:r>
            <w:r w:rsidRPr="009C43A0">
              <w:rPr>
                <w:rFonts w:ascii="Times New Roman" w:hAnsi="Times New Roman"/>
                <w:sz w:val="24"/>
                <w:szCs w:val="24"/>
              </w:rPr>
              <w:t>вать в чрезвычайных ситуациях.</w:t>
            </w:r>
          </w:p>
          <w:p w:rsidR="00BE10B1" w:rsidRPr="009C43A0" w:rsidRDefault="00BE10B1" w:rsidP="00A16245">
            <w:pPr>
              <w:spacing w:after="0"/>
              <w:jc w:val="both"/>
              <w:rPr>
                <w:rFonts w:ascii="Times New Roman" w:hAnsi="Times New Roman"/>
                <w:sz w:val="24"/>
                <w:szCs w:val="24"/>
              </w:rPr>
            </w:pPr>
            <w:r w:rsidRPr="009C43A0">
              <w:rPr>
                <w:rFonts w:ascii="Times New Roman" w:hAnsi="Times New Roman"/>
                <w:sz w:val="24"/>
                <w:szCs w:val="24"/>
              </w:rPr>
              <w:t>ОК 2</w:t>
            </w:r>
            <w:proofErr w:type="gramStart"/>
            <w:r w:rsidRPr="009C43A0">
              <w:rPr>
                <w:rFonts w:ascii="Times New Roman" w:hAnsi="Times New Roman"/>
                <w:sz w:val="24"/>
                <w:szCs w:val="24"/>
              </w:rPr>
              <w:t xml:space="preserve"> О</w:t>
            </w:r>
            <w:proofErr w:type="gramEnd"/>
            <w:r w:rsidRPr="009C43A0">
              <w:rPr>
                <w:rFonts w:ascii="Times New Roman" w:hAnsi="Times New Roman"/>
                <w:sz w:val="24"/>
                <w:szCs w:val="24"/>
              </w:rPr>
              <w:t>существлять поиск, ан</w:t>
            </w:r>
            <w:r w:rsidRPr="009C43A0">
              <w:rPr>
                <w:rFonts w:ascii="Times New Roman" w:hAnsi="Times New Roman"/>
                <w:sz w:val="24"/>
                <w:szCs w:val="24"/>
              </w:rPr>
              <w:t>а</w:t>
            </w:r>
            <w:r w:rsidRPr="009C43A0">
              <w:rPr>
                <w:rFonts w:ascii="Times New Roman" w:hAnsi="Times New Roman"/>
                <w:sz w:val="24"/>
                <w:szCs w:val="24"/>
              </w:rPr>
              <w:t>лиз и интерпретацию информ</w:t>
            </w:r>
            <w:r w:rsidRPr="009C43A0">
              <w:rPr>
                <w:rFonts w:ascii="Times New Roman" w:hAnsi="Times New Roman"/>
                <w:sz w:val="24"/>
                <w:szCs w:val="24"/>
              </w:rPr>
              <w:t>а</w:t>
            </w:r>
            <w:r w:rsidRPr="009C43A0">
              <w:rPr>
                <w:rFonts w:ascii="Times New Roman" w:hAnsi="Times New Roman"/>
                <w:sz w:val="24"/>
                <w:szCs w:val="24"/>
              </w:rPr>
              <w:t>ции, необходимой для выполн</w:t>
            </w:r>
            <w:r w:rsidRPr="009C43A0">
              <w:rPr>
                <w:rFonts w:ascii="Times New Roman" w:hAnsi="Times New Roman"/>
                <w:sz w:val="24"/>
                <w:szCs w:val="24"/>
              </w:rPr>
              <w:t>е</w:t>
            </w:r>
            <w:r w:rsidRPr="009C43A0">
              <w:rPr>
                <w:rFonts w:ascii="Times New Roman" w:hAnsi="Times New Roman"/>
                <w:sz w:val="24"/>
                <w:szCs w:val="24"/>
              </w:rPr>
              <w:t>ния задач профессиональной деятельности</w:t>
            </w:r>
          </w:p>
        </w:tc>
        <w:tc>
          <w:tcPr>
            <w:tcW w:w="3261" w:type="dxa"/>
          </w:tcPr>
          <w:p w:rsidR="00BE10B1" w:rsidRPr="009C43A0" w:rsidRDefault="00BE10B1" w:rsidP="00A16245">
            <w:pPr>
              <w:spacing w:after="0"/>
              <w:ind w:firstLine="364"/>
              <w:jc w:val="both"/>
              <w:rPr>
                <w:rFonts w:ascii="Times New Roman" w:hAnsi="Times New Roman"/>
                <w:bCs/>
                <w:sz w:val="24"/>
                <w:szCs w:val="24"/>
              </w:rPr>
            </w:pPr>
            <w:r w:rsidRPr="009C43A0">
              <w:rPr>
                <w:rFonts w:ascii="Times New Roman" w:hAnsi="Times New Roman"/>
                <w:bCs/>
                <w:sz w:val="24"/>
                <w:szCs w:val="24"/>
              </w:rPr>
              <w:t>организация рабочего места в соответствии с но</w:t>
            </w:r>
            <w:r w:rsidRPr="009C43A0">
              <w:rPr>
                <w:rFonts w:ascii="Times New Roman" w:hAnsi="Times New Roman"/>
                <w:bCs/>
                <w:sz w:val="24"/>
                <w:szCs w:val="24"/>
              </w:rPr>
              <w:t>р</w:t>
            </w:r>
            <w:r w:rsidRPr="009C43A0">
              <w:rPr>
                <w:rFonts w:ascii="Times New Roman" w:hAnsi="Times New Roman"/>
                <w:bCs/>
                <w:sz w:val="24"/>
                <w:szCs w:val="24"/>
              </w:rPr>
              <w:t>мативными документами;</w:t>
            </w:r>
          </w:p>
          <w:p w:rsidR="00BE10B1" w:rsidRPr="009C43A0" w:rsidRDefault="00BE10B1" w:rsidP="00A16245">
            <w:pPr>
              <w:spacing w:after="0"/>
              <w:ind w:firstLine="364"/>
              <w:jc w:val="both"/>
              <w:rPr>
                <w:rFonts w:ascii="Times New Roman" w:hAnsi="Times New Roman"/>
                <w:bCs/>
                <w:sz w:val="24"/>
                <w:szCs w:val="24"/>
              </w:rPr>
            </w:pPr>
            <w:r w:rsidRPr="009C43A0">
              <w:rPr>
                <w:rFonts w:ascii="Times New Roman" w:hAnsi="Times New Roman"/>
                <w:bCs/>
                <w:sz w:val="24"/>
                <w:szCs w:val="24"/>
              </w:rPr>
              <w:t>заточка режущих инс</w:t>
            </w:r>
            <w:r w:rsidRPr="009C43A0">
              <w:rPr>
                <w:rFonts w:ascii="Times New Roman" w:hAnsi="Times New Roman"/>
                <w:bCs/>
                <w:sz w:val="24"/>
                <w:szCs w:val="24"/>
              </w:rPr>
              <w:t>т</w:t>
            </w:r>
            <w:r w:rsidRPr="009C43A0">
              <w:rPr>
                <w:rFonts w:ascii="Times New Roman" w:hAnsi="Times New Roman"/>
                <w:bCs/>
                <w:sz w:val="24"/>
                <w:szCs w:val="24"/>
              </w:rPr>
              <w:t>рументов в соответствии с технологической картой;</w:t>
            </w:r>
          </w:p>
          <w:p w:rsidR="00BE10B1" w:rsidRPr="009C43A0" w:rsidRDefault="00BE10B1" w:rsidP="00A16245">
            <w:pPr>
              <w:spacing w:after="0"/>
              <w:ind w:firstLine="364"/>
              <w:jc w:val="both"/>
              <w:rPr>
                <w:rFonts w:ascii="Times New Roman" w:hAnsi="Times New Roman"/>
                <w:bCs/>
                <w:sz w:val="24"/>
                <w:szCs w:val="24"/>
              </w:rPr>
            </w:pPr>
            <w:r w:rsidRPr="009C43A0">
              <w:rPr>
                <w:rStyle w:val="211pt"/>
                <w:sz w:val="24"/>
                <w:szCs w:val="24"/>
              </w:rPr>
              <w:t>обработка деталей на т</w:t>
            </w:r>
            <w:r w:rsidRPr="009C43A0">
              <w:rPr>
                <w:rStyle w:val="211pt"/>
                <w:sz w:val="24"/>
                <w:szCs w:val="24"/>
              </w:rPr>
              <w:t>о</w:t>
            </w:r>
            <w:r w:rsidRPr="009C43A0">
              <w:rPr>
                <w:rStyle w:val="211pt"/>
                <w:sz w:val="24"/>
                <w:szCs w:val="24"/>
              </w:rPr>
              <w:t>карно-револьверных станках с соблюдением требований к качеству, в соответствии с заданием и технической д</w:t>
            </w:r>
            <w:r w:rsidRPr="009C43A0">
              <w:rPr>
                <w:rStyle w:val="211pt"/>
                <w:sz w:val="24"/>
                <w:szCs w:val="24"/>
              </w:rPr>
              <w:t>о</w:t>
            </w:r>
            <w:r w:rsidRPr="009C43A0">
              <w:rPr>
                <w:rStyle w:val="211pt"/>
                <w:sz w:val="24"/>
                <w:szCs w:val="24"/>
              </w:rPr>
              <w:t>кументацией;</w:t>
            </w:r>
          </w:p>
          <w:p w:rsidR="00BE10B1" w:rsidRPr="009C43A0" w:rsidRDefault="00BE10B1" w:rsidP="00A16245">
            <w:pPr>
              <w:spacing w:after="0"/>
              <w:ind w:firstLine="364"/>
              <w:jc w:val="both"/>
              <w:rPr>
                <w:rFonts w:ascii="Times New Roman" w:hAnsi="Times New Roman"/>
                <w:bCs/>
                <w:sz w:val="24"/>
                <w:szCs w:val="24"/>
              </w:rPr>
            </w:pPr>
            <w:r w:rsidRPr="009C43A0">
              <w:rPr>
                <w:rFonts w:ascii="Times New Roman" w:hAnsi="Times New Roman"/>
                <w:bCs/>
                <w:sz w:val="24"/>
                <w:szCs w:val="24"/>
              </w:rPr>
              <w:t>соблюдение правил без</w:t>
            </w:r>
            <w:r w:rsidRPr="009C43A0">
              <w:rPr>
                <w:rFonts w:ascii="Times New Roman" w:hAnsi="Times New Roman"/>
                <w:bCs/>
                <w:sz w:val="24"/>
                <w:szCs w:val="24"/>
              </w:rPr>
              <w:t>о</w:t>
            </w:r>
            <w:r w:rsidRPr="009C43A0">
              <w:rPr>
                <w:rFonts w:ascii="Times New Roman" w:hAnsi="Times New Roman"/>
                <w:bCs/>
                <w:sz w:val="24"/>
                <w:szCs w:val="24"/>
              </w:rPr>
              <w:t>пасности труда</w:t>
            </w:r>
          </w:p>
          <w:p w:rsidR="00BE10B1" w:rsidRPr="009C43A0" w:rsidRDefault="00BE10B1" w:rsidP="00A16245">
            <w:pPr>
              <w:spacing w:after="0"/>
              <w:ind w:firstLine="364"/>
              <w:jc w:val="both"/>
              <w:rPr>
                <w:rFonts w:ascii="Times New Roman" w:hAnsi="Times New Roman"/>
                <w:sz w:val="24"/>
                <w:szCs w:val="24"/>
              </w:rPr>
            </w:pPr>
          </w:p>
        </w:tc>
        <w:tc>
          <w:tcPr>
            <w:tcW w:w="2516" w:type="dxa"/>
          </w:tcPr>
          <w:p w:rsidR="00BE10B1" w:rsidRPr="009C43A0" w:rsidRDefault="00BE10B1" w:rsidP="00A16245">
            <w:pPr>
              <w:suppressAutoHyphens/>
              <w:spacing w:after="0"/>
              <w:jc w:val="both"/>
              <w:rPr>
                <w:rFonts w:ascii="Times New Roman" w:hAnsi="Times New Roman"/>
                <w:sz w:val="24"/>
                <w:szCs w:val="24"/>
              </w:rPr>
            </w:pPr>
          </w:p>
          <w:p w:rsidR="00BE10B1" w:rsidRPr="009C43A0" w:rsidRDefault="00BE10B1" w:rsidP="00A16245">
            <w:pPr>
              <w:spacing w:after="0"/>
              <w:jc w:val="both"/>
              <w:rPr>
                <w:rFonts w:ascii="Times New Roman" w:hAnsi="Times New Roman"/>
                <w:sz w:val="24"/>
                <w:szCs w:val="24"/>
              </w:rPr>
            </w:pPr>
            <w:r w:rsidRPr="009C43A0">
              <w:rPr>
                <w:rFonts w:ascii="Times New Roman" w:hAnsi="Times New Roman"/>
                <w:sz w:val="24"/>
                <w:szCs w:val="24"/>
              </w:rPr>
              <w:t>Экспертное наблюд</w:t>
            </w:r>
            <w:r w:rsidRPr="009C43A0">
              <w:rPr>
                <w:rFonts w:ascii="Times New Roman" w:hAnsi="Times New Roman"/>
                <w:sz w:val="24"/>
                <w:szCs w:val="24"/>
              </w:rPr>
              <w:t>е</w:t>
            </w:r>
            <w:r w:rsidRPr="009C43A0">
              <w:rPr>
                <w:rFonts w:ascii="Times New Roman" w:hAnsi="Times New Roman"/>
                <w:sz w:val="24"/>
                <w:szCs w:val="24"/>
              </w:rPr>
              <w:t>ние выполнения практических работ</w:t>
            </w:r>
          </w:p>
          <w:p w:rsidR="00BE10B1" w:rsidRPr="009C43A0" w:rsidRDefault="00BE10B1" w:rsidP="00A16245">
            <w:pPr>
              <w:spacing w:after="0"/>
              <w:jc w:val="both"/>
              <w:rPr>
                <w:rFonts w:ascii="Times New Roman" w:hAnsi="Times New Roman"/>
                <w:bCs/>
                <w:sz w:val="24"/>
                <w:szCs w:val="24"/>
              </w:rPr>
            </w:pPr>
            <w:r w:rsidRPr="009C43A0">
              <w:rPr>
                <w:rFonts w:ascii="Times New Roman" w:hAnsi="Times New Roman"/>
                <w:bCs/>
                <w:sz w:val="24"/>
                <w:szCs w:val="24"/>
              </w:rPr>
              <w:t>Защита отчётов по практическим занят</w:t>
            </w:r>
            <w:r w:rsidRPr="009C43A0">
              <w:rPr>
                <w:rFonts w:ascii="Times New Roman" w:hAnsi="Times New Roman"/>
                <w:bCs/>
                <w:sz w:val="24"/>
                <w:szCs w:val="24"/>
              </w:rPr>
              <w:t>и</w:t>
            </w:r>
            <w:r w:rsidRPr="009C43A0">
              <w:rPr>
                <w:rFonts w:ascii="Times New Roman" w:hAnsi="Times New Roman"/>
                <w:bCs/>
                <w:sz w:val="24"/>
                <w:szCs w:val="24"/>
              </w:rPr>
              <w:t>ям</w:t>
            </w:r>
          </w:p>
          <w:p w:rsidR="00BE10B1" w:rsidRPr="009C43A0" w:rsidRDefault="00BE10B1" w:rsidP="00A16245">
            <w:pPr>
              <w:spacing w:after="0"/>
              <w:jc w:val="both"/>
              <w:rPr>
                <w:rFonts w:ascii="Times New Roman" w:hAnsi="Times New Roman"/>
                <w:bCs/>
                <w:sz w:val="24"/>
                <w:szCs w:val="24"/>
                <w:shd w:val="clear" w:color="auto" w:fill="FFFFFF"/>
              </w:rPr>
            </w:pPr>
            <w:r w:rsidRPr="009C43A0">
              <w:rPr>
                <w:rFonts w:ascii="Times New Roman" w:hAnsi="Times New Roman"/>
                <w:bCs/>
                <w:sz w:val="24"/>
                <w:szCs w:val="24"/>
              </w:rPr>
              <w:t xml:space="preserve"> Выполнение </w:t>
            </w:r>
            <w:r w:rsidRPr="009C43A0">
              <w:rPr>
                <w:rFonts w:ascii="Times New Roman" w:hAnsi="Times New Roman"/>
                <w:bCs/>
                <w:sz w:val="24"/>
                <w:szCs w:val="24"/>
                <w:shd w:val="clear" w:color="auto" w:fill="FFFFFF"/>
              </w:rPr>
              <w:t>тест</w:t>
            </w:r>
            <w:r w:rsidRPr="009C43A0">
              <w:rPr>
                <w:rFonts w:ascii="Times New Roman" w:hAnsi="Times New Roman"/>
                <w:bCs/>
                <w:sz w:val="24"/>
                <w:szCs w:val="24"/>
                <w:shd w:val="clear" w:color="auto" w:fill="FFFFFF"/>
              </w:rPr>
              <w:t>о</w:t>
            </w:r>
            <w:r w:rsidRPr="009C43A0">
              <w:rPr>
                <w:rFonts w:ascii="Times New Roman" w:hAnsi="Times New Roman"/>
                <w:bCs/>
                <w:sz w:val="24"/>
                <w:szCs w:val="24"/>
                <w:shd w:val="clear" w:color="auto" w:fill="FFFFFF"/>
              </w:rPr>
              <w:t>вых заданий</w:t>
            </w:r>
          </w:p>
          <w:p w:rsidR="00BE10B1" w:rsidRPr="009C43A0" w:rsidRDefault="00BE10B1" w:rsidP="00A16245">
            <w:pPr>
              <w:suppressAutoHyphens/>
              <w:spacing w:after="0"/>
              <w:jc w:val="both"/>
              <w:rPr>
                <w:rFonts w:ascii="Times New Roman" w:hAnsi="Times New Roman"/>
                <w:sz w:val="24"/>
                <w:szCs w:val="24"/>
              </w:rPr>
            </w:pPr>
          </w:p>
          <w:p w:rsidR="00BE10B1" w:rsidRPr="009C43A0" w:rsidRDefault="00BE10B1" w:rsidP="00A16245">
            <w:pPr>
              <w:spacing w:after="0"/>
              <w:jc w:val="both"/>
              <w:rPr>
                <w:rFonts w:ascii="Times New Roman" w:hAnsi="Times New Roman"/>
                <w:sz w:val="24"/>
                <w:szCs w:val="24"/>
              </w:rPr>
            </w:pPr>
          </w:p>
        </w:tc>
      </w:tr>
    </w:tbl>
    <w:p w:rsidR="00BE10B1" w:rsidRPr="009C43A0" w:rsidRDefault="00BE10B1" w:rsidP="00BE10B1">
      <w:pPr>
        <w:rPr>
          <w:rFonts w:ascii="Times New Roman" w:hAnsi="Times New Roman"/>
        </w:rPr>
      </w:pPr>
    </w:p>
    <w:p w:rsidR="00BE10B1" w:rsidRPr="009C43A0" w:rsidRDefault="00BE10B1" w:rsidP="00BE10B1">
      <w:pPr>
        <w:jc w:val="both"/>
        <w:rPr>
          <w:rFonts w:ascii="Times New Roman" w:hAnsi="Times New Roman"/>
        </w:rPr>
      </w:pPr>
    </w:p>
    <w:p w:rsidR="00BE10B1" w:rsidRPr="009C43A0" w:rsidRDefault="00BE10B1" w:rsidP="00BE10B1">
      <w:pPr>
        <w:jc w:val="both"/>
        <w:rPr>
          <w:rFonts w:ascii="Times New Roman" w:hAnsi="Times New Roman"/>
        </w:rPr>
        <w:sectPr w:rsidR="00BE10B1" w:rsidRPr="009C43A0" w:rsidSect="00DC23D6">
          <w:pgSz w:w="11907" w:h="16840"/>
          <w:pgMar w:top="1134" w:right="851" w:bottom="992" w:left="1418" w:header="709" w:footer="709" w:gutter="0"/>
          <w:cols w:space="720"/>
        </w:sectPr>
      </w:pPr>
    </w:p>
    <w:p w:rsidR="00BE10B1" w:rsidRPr="009C43A0" w:rsidRDefault="00BE10B1" w:rsidP="00BE10B1">
      <w:pPr>
        <w:jc w:val="both"/>
        <w:rPr>
          <w:rFonts w:ascii="Times New Roman" w:hAnsi="Times New Roman"/>
        </w:rPr>
      </w:pPr>
    </w:p>
    <w:p w:rsidR="00BE10B1" w:rsidRPr="009C43A0" w:rsidRDefault="00BE10B1" w:rsidP="00BE10B1">
      <w:pPr>
        <w:spacing w:after="0" w:line="240" w:lineRule="auto"/>
        <w:jc w:val="right"/>
        <w:rPr>
          <w:rFonts w:ascii="Times New Roman" w:hAnsi="Times New Roman"/>
          <w:b/>
          <w:i/>
          <w:sz w:val="24"/>
          <w:szCs w:val="24"/>
        </w:rPr>
      </w:pPr>
      <w:r w:rsidRPr="009C43A0">
        <w:rPr>
          <w:rFonts w:ascii="Times New Roman" w:hAnsi="Times New Roman"/>
          <w:b/>
          <w:i/>
          <w:sz w:val="24"/>
          <w:szCs w:val="24"/>
        </w:rPr>
        <w:t xml:space="preserve">Приложение   </w:t>
      </w:r>
      <w:r>
        <w:rPr>
          <w:rFonts w:ascii="Times New Roman" w:hAnsi="Times New Roman"/>
          <w:b/>
          <w:i/>
          <w:sz w:val="24"/>
          <w:szCs w:val="24"/>
        </w:rPr>
        <w:t>1</w:t>
      </w:r>
      <w:r w:rsidRPr="009C43A0">
        <w:rPr>
          <w:rFonts w:ascii="Times New Roman" w:hAnsi="Times New Roman"/>
          <w:b/>
          <w:i/>
          <w:sz w:val="24"/>
          <w:szCs w:val="24"/>
        </w:rPr>
        <w:t>.5</w:t>
      </w:r>
    </w:p>
    <w:p w:rsidR="00BE10B1" w:rsidRPr="009C43A0" w:rsidRDefault="00BE10B1" w:rsidP="00BE10B1">
      <w:pPr>
        <w:spacing w:after="0" w:line="240" w:lineRule="auto"/>
        <w:jc w:val="right"/>
        <w:rPr>
          <w:rFonts w:ascii="Times New Roman" w:hAnsi="Times New Roman"/>
          <w:i/>
          <w:u w:val="single"/>
        </w:rPr>
      </w:pPr>
      <w:r w:rsidRPr="009C43A0">
        <w:rPr>
          <w:rFonts w:ascii="Times New Roman" w:hAnsi="Times New Roman"/>
          <w:b/>
          <w:i/>
        </w:rPr>
        <w:t xml:space="preserve">к ПООП по профессии </w:t>
      </w:r>
      <w:r w:rsidRPr="009C43A0">
        <w:rPr>
          <w:rFonts w:ascii="Times New Roman" w:hAnsi="Times New Roman"/>
          <w:i/>
          <w:u w:val="single"/>
        </w:rPr>
        <w:t>15.01.33 Токарь на станках</w:t>
      </w:r>
    </w:p>
    <w:p w:rsidR="00BE10B1" w:rsidRPr="009C43A0" w:rsidRDefault="00BE10B1" w:rsidP="00BE10B1">
      <w:pPr>
        <w:spacing w:after="0" w:line="240" w:lineRule="auto"/>
        <w:jc w:val="right"/>
        <w:rPr>
          <w:rFonts w:ascii="Times New Roman" w:hAnsi="Times New Roman"/>
          <w:b/>
          <w:i/>
          <w:sz w:val="24"/>
          <w:szCs w:val="24"/>
        </w:rPr>
      </w:pPr>
      <w:r w:rsidRPr="009C43A0">
        <w:rPr>
          <w:rFonts w:ascii="Times New Roman" w:hAnsi="Times New Roman"/>
          <w:i/>
          <w:u w:val="single"/>
        </w:rPr>
        <w:t xml:space="preserve"> с числовым программным управлением</w:t>
      </w: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pPr>
    </w:p>
    <w:p w:rsidR="00BE10B1" w:rsidRPr="009C43A0" w:rsidRDefault="00BE10B1" w:rsidP="00BE10B1">
      <w:pPr>
        <w:jc w:val="center"/>
        <w:outlineLvl w:val="0"/>
        <w:rPr>
          <w:rFonts w:ascii="Times New Roman" w:hAnsi="Times New Roman"/>
          <w:b/>
          <w:sz w:val="24"/>
          <w:szCs w:val="24"/>
        </w:rPr>
      </w:pPr>
      <w:r w:rsidRPr="009C43A0">
        <w:rPr>
          <w:rFonts w:ascii="Times New Roman" w:hAnsi="Times New Roman"/>
          <w:b/>
          <w:sz w:val="24"/>
          <w:szCs w:val="24"/>
        </w:rPr>
        <w:t>ПРИМЕРНАЯ РАБОЧАЯ ПРОГРАММА ПРОФЕССИОНАЛЬНОГО МОДУЛЯ</w:t>
      </w:r>
    </w:p>
    <w:p w:rsidR="00BE10B1" w:rsidRPr="009C43A0" w:rsidRDefault="00BE10B1" w:rsidP="00BE10B1">
      <w:pPr>
        <w:shd w:val="clear" w:color="auto" w:fill="FFFFFF"/>
        <w:spacing w:after="0"/>
        <w:ind w:firstLine="142"/>
        <w:jc w:val="center"/>
        <w:rPr>
          <w:rFonts w:ascii="Times New Roman" w:hAnsi="Times New Roman"/>
          <w:i/>
          <w:u w:val="single"/>
        </w:rPr>
      </w:pPr>
      <w:r w:rsidRPr="009C43A0">
        <w:rPr>
          <w:rFonts w:ascii="Times New Roman" w:hAnsi="Times New Roman"/>
          <w:b/>
          <w:sz w:val="24"/>
          <w:szCs w:val="24"/>
          <w:u w:val="single"/>
        </w:rPr>
        <w:t xml:space="preserve">«ПМ 05 ИЗГОТОВЛЕНИЕ РАЗЛИЧНЫХ ИЗДЕЛИЙ </w:t>
      </w:r>
      <w:proofErr w:type="gramStart"/>
      <w:r w:rsidRPr="009C43A0">
        <w:rPr>
          <w:rFonts w:ascii="Times New Roman" w:hAnsi="Times New Roman"/>
          <w:b/>
          <w:sz w:val="24"/>
          <w:szCs w:val="24"/>
          <w:u w:val="single"/>
        </w:rPr>
        <w:t>НА ТОКАРНЫХ СТАНКАХ С ЧИСЛОВЫМ ПРОГРАММНЫМ УПРАВЛЕНИЕМ ПО СТАДИЯМ ТЕХНОЛОГИЧ</w:t>
      </w:r>
      <w:r w:rsidRPr="009C43A0">
        <w:rPr>
          <w:rFonts w:ascii="Times New Roman" w:hAnsi="Times New Roman"/>
          <w:b/>
          <w:sz w:val="24"/>
          <w:szCs w:val="24"/>
          <w:u w:val="single"/>
        </w:rPr>
        <w:t>Е</w:t>
      </w:r>
      <w:r w:rsidRPr="009C43A0">
        <w:rPr>
          <w:rFonts w:ascii="Times New Roman" w:hAnsi="Times New Roman"/>
          <w:b/>
          <w:sz w:val="24"/>
          <w:szCs w:val="24"/>
          <w:u w:val="single"/>
        </w:rPr>
        <w:t>СКОГО ПРОЦЕССА В СООТВЕТСТВИИ С ТРЕБОВАНИЯМИ</w:t>
      </w:r>
      <w:proofErr w:type="gramEnd"/>
      <w:r w:rsidRPr="009C43A0">
        <w:rPr>
          <w:rFonts w:ascii="Times New Roman" w:hAnsi="Times New Roman"/>
          <w:b/>
          <w:sz w:val="24"/>
          <w:szCs w:val="24"/>
          <w:u w:val="single"/>
        </w:rPr>
        <w:t xml:space="preserve"> ОХРАНЫ ТРУДА И ЭКОЛОГИЧЕСКОЙ БЕЗОПАСНОСТИ»</w:t>
      </w:r>
    </w:p>
    <w:p w:rsidR="00BE10B1" w:rsidRPr="009C43A0" w:rsidRDefault="00BE10B1" w:rsidP="00BE10B1">
      <w:pPr>
        <w:jc w:val="center"/>
        <w:rPr>
          <w:rFonts w:ascii="Times New Roman" w:hAnsi="Times New Roman"/>
          <w:b/>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rPr>
          <w:rFonts w:ascii="Times New Roman" w:hAnsi="Times New Roman"/>
          <w:b/>
          <w:i/>
          <w:sz w:val="24"/>
          <w:szCs w:val="24"/>
        </w:rPr>
      </w:pPr>
    </w:p>
    <w:p w:rsidR="00BE10B1" w:rsidRPr="009C43A0" w:rsidRDefault="00BE10B1" w:rsidP="00BE10B1">
      <w:pPr>
        <w:spacing w:after="0" w:line="240" w:lineRule="auto"/>
        <w:jc w:val="center"/>
        <w:rPr>
          <w:rFonts w:ascii="Times New Roman" w:hAnsi="Times New Roman"/>
          <w:b/>
          <w:bCs/>
          <w:i/>
          <w:sz w:val="24"/>
          <w:szCs w:val="24"/>
        </w:rPr>
      </w:pPr>
      <w:r w:rsidRPr="009C43A0">
        <w:rPr>
          <w:rFonts w:ascii="Times New Roman" w:hAnsi="Times New Roman"/>
          <w:b/>
          <w:bCs/>
          <w:i/>
          <w:sz w:val="24"/>
          <w:szCs w:val="24"/>
        </w:rPr>
        <w:t>20</w:t>
      </w:r>
      <w:r>
        <w:rPr>
          <w:rFonts w:ascii="Times New Roman" w:hAnsi="Times New Roman"/>
          <w:b/>
          <w:bCs/>
          <w:i/>
          <w:sz w:val="24"/>
          <w:szCs w:val="24"/>
        </w:rPr>
        <w:t>21</w:t>
      </w:r>
      <w:r w:rsidRPr="009C43A0">
        <w:rPr>
          <w:rFonts w:ascii="Times New Roman" w:hAnsi="Times New Roman"/>
          <w:b/>
          <w:bCs/>
          <w:i/>
          <w:sz w:val="24"/>
          <w:szCs w:val="24"/>
        </w:rPr>
        <w:t xml:space="preserve"> г.</w:t>
      </w:r>
    </w:p>
    <w:p w:rsidR="00BE10B1" w:rsidRPr="009C43A0" w:rsidRDefault="00BE10B1" w:rsidP="00BE10B1">
      <w:pPr>
        <w:rPr>
          <w:rFonts w:ascii="Times New Roman" w:hAnsi="Times New Roman"/>
          <w:b/>
          <w:i/>
          <w:sz w:val="24"/>
          <w:szCs w:val="24"/>
        </w:rPr>
      </w:pPr>
    </w:p>
    <w:p w:rsidR="00BE10B1" w:rsidRPr="009C43A0" w:rsidRDefault="00BE10B1" w:rsidP="00BE10B1">
      <w:pPr>
        <w:jc w:val="center"/>
        <w:rPr>
          <w:rFonts w:ascii="Times New Roman" w:hAnsi="Times New Roman"/>
          <w:b/>
          <w:i/>
          <w:sz w:val="24"/>
          <w:szCs w:val="24"/>
        </w:rPr>
        <w:sectPr w:rsidR="00BE10B1" w:rsidRPr="009C43A0" w:rsidSect="00DC23D6">
          <w:pgSz w:w="11907" w:h="16840"/>
          <w:pgMar w:top="1134" w:right="851" w:bottom="992" w:left="1418" w:header="709" w:footer="709" w:gutter="0"/>
          <w:cols w:space="720"/>
        </w:sectPr>
      </w:pPr>
    </w:p>
    <w:p w:rsidR="00BE10B1" w:rsidRPr="004A3003" w:rsidRDefault="00BE10B1" w:rsidP="00BE10B1">
      <w:pPr>
        <w:kinsoku w:val="0"/>
        <w:overflowPunct w:val="0"/>
        <w:spacing w:line="200" w:lineRule="exact"/>
        <w:jc w:val="center"/>
        <w:rPr>
          <w:rFonts w:ascii="Times New Roman" w:hAnsi="Times New Roman"/>
          <w:b/>
          <w:bCs/>
        </w:rPr>
      </w:pPr>
      <w:r w:rsidRPr="004A3003">
        <w:rPr>
          <w:rFonts w:ascii="Times New Roman" w:hAnsi="Times New Roman"/>
          <w:b/>
          <w:bCs/>
        </w:rPr>
        <w:lastRenderedPageBreak/>
        <w:t>СОДЕРЖАНИЕ</w:t>
      </w:r>
    </w:p>
    <w:p w:rsidR="00BE10B1" w:rsidRDefault="00BE10B1" w:rsidP="00BE10B1">
      <w:pPr>
        <w:kinsoku w:val="0"/>
        <w:overflowPunct w:val="0"/>
        <w:spacing w:line="200" w:lineRule="exact"/>
        <w:rPr>
          <w:rFonts w:ascii="Times New Roman" w:hAnsi="Times New Roman"/>
        </w:rPr>
      </w:pPr>
    </w:p>
    <w:tbl>
      <w:tblPr>
        <w:tblW w:w="9807" w:type="dxa"/>
        <w:tblLook w:val="01E0"/>
      </w:tblPr>
      <w:tblGrid>
        <w:gridCol w:w="9807"/>
      </w:tblGrid>
      <w:tr w:rsidR="00BE10B1" w:rsidRPr="004A3003" w:rsidTr="00A16245">
        <w:trPr>
          <w:trHeight w:val="394"/>
        </w:trPr>
        <w:tc>
          <w:tcPr>
            <w:tcW w:w="9007" w:type="dxa"/>
            <w:hideMark/>
          </w:tcPr>
          <w:p w:rsidR="00BE10B1" w:rsidRPr="004A3003" w:rsidRDefault="00BE10B1" w:rsidP="00A16245">
            <w:pPr>
              <w:rPr>
                <w:rFonts w:ascii="Times New Roman" w:hAnsi="Times New Roman"/>
                <w:b/>
                <w:sz w:val="24"/>
                <w:szCs w:val="24"/>
                <w:lang w:eastAsia="en-US"/>
              </w:rPr>
            </w:pPr>
            <w:r w:rsidRPr="004A3003">
              <w:rPr>
                <w:rFonts w:ascii="Times New Roman" w:hAnsi="Times New Roman"/>
                <w:b/>
                <w:sz w:val="24"/>
                <w:szCs w:val="24"/>
                <w:lang w:eastAsia="en-US"/>
              </w:rPr>
              <w:t>1. ОБЩАЯ ХАРАКТЕРИСТИКА ПРИМЕРНОЙ РАБОЧЕЙ ПРОГРАММЫ</w:t>
            </w:r>
            <w:r w:rsidRPr="006F710D">
              <w:rPr>
                <w:rFonts w:ascii="Times New Roman" w:hAnsi="Times New Roman"/>
                <w:b/>
                <w:sz w:val="24"/>
                <w:szCs w:val="24"/>
                <w:lang w:eastAsia="en-US"/>
              </w:rPr>
              <w:t xml:space="preserve"> </w:t>
            </w:r>
            <w:r w:rsidRPr="004A3003">
              <w:rPr>
                <w:rFonts w:ascii="Times New Roman" w:hAnsi="Times New Roman"/>
                <w:b/>
                <w:sz w:val="24"/>
                <w:szCs w:val="24"/>
                <w:lang w:eastAsia="en-US"/>
              </w:rPr>
              <w:t>ПРОФЕ</w:t>
            </w:r>
            <w:r w:rsidRPr="004A3003">
              <w:rPr>
                <w:rFonts w:ascii="Times New Roman" w:hAnsi="Times New Roman"/>
                <w:b/>
                <w:sz w:val="24"/>
                <w:szCs w:val="24"/>
                <w:lang w:eastAsia="en-US"/>
              </w:rPr>
              <w:t>С</w:t>
            </w:r>
            <w:r w:rsidRPr="004A3003">
              <w:rPr>
                <w:rFonts w:ascii="Times New Roman" w:hAnsi="Times New Roman"/>
                <w:b/>
                <w:sz w:val="24"/>
                <w:szCs w:val="24"/>
                <w:lang w:eastAsia="en-US"/>
              </w:rPr>
              <w:t>СИОНАЛЬНОГО МОДУЛЯ</w:t>
            </w:r>
          </w:p>
        </w:tc>
      </w:tr>
      <w:tr w:rsidR="00BE10B1" w:rsidRPr="004A3003" w:rsidTr="00A16245">
        <w:trPr>
          <w:trHeight w:val="720"/>
        </w:trPr>
        <w:tc>
          <w:tcPr>
            <w:tcW w:w="9007" w:type="dxa"/>
            <w:hideMark/>
          </w:tcPr>
          <w:p w:rsidR="00BE10B1" w:rsidRPr="004A3003" w:rsidRDefault="00BE10B1" w:rsidP="00A16245">
            <w:pPr>
              <w:rPr>
                <w:rFonts w:ascii="Times New Roman" w:hAnsi="Times New Roman"/>
                <w:b/>
                <w:sz w:val="24"/>
                <w:szCs w:val="24"/>
                <w:lang w:eastAsia="en-US"/>
              </w:rPr>
            </w:pPr>
            <w:r w:rsidRPr="004A3003">
              <w:rPr>
                <w:rFonts w:ascii="Times New Roman" w:hAnsi="Times New Roman"/>
                <w:b/>
                <w:sz w:val="24"/>
                <w:szCs w:val="24"/>
                <w:lang w:eastAsia="en-US"/>
              </w:rPr>
              <w:t>2. СТРУКТУРА И СОДЕРЖАНИЕ ПРОФЕССИОНАЛЬНОГО МОДУЛЯ</w:t>
            </w:r>
          </w:p>
          <w:p w:rsidR="00BE10B1" w:rsidRPr="004A3003" w:rsidRDefault="00BE10B1" w:rsidP="00A16245">
            <w:pPr>
              <w:rPr>
                <w:rFonts w:ascii="Times New Roman" w:hAnsi="Times New Roman"/>
                <w:b/>
                <w:bCs/>
                <w:sz w:val="24"/>
                <w:szCs w:val="24"/>
                <w:lang w:eastAsia="en-US"/>
              </w:rPr>
            </w:pPr>
            <w:r w:rsidRPr="004A3003">
              <w:rPr>
                <w:rFonts w:ascii="Times New Roman" w:hAnsi="Times New Roman"/>
                <w:b/>
                <w:bCs/>
                <w:sz w:val="24"/>
                <w:szCs w:val="24"/>
                <w:lang w:eastAsia="en-US"/>
              </w:rPr>
              <w:t xml:space="preserve">3. </w:t>
            </w:r>
            <w:r w:rsidRPr="000C57F7">
              <w:rPr>
                <w:rFonts w:ascii="Times New Roman" w:hAnsi="Times New Roman"/>
                <w:b/>
                <w:bCs/>
                <w:sz w:val="24"/>
                <w:szCs w:val="24"/>
                <w:lang w:eastAsia="en-US"/>
              </w:rPr>
              <w:t>УСЛОВИЯ РЕАЛИЗАЦИИ ПРОГРАММЫ ПРОФЕССИОНАЛЬНОГО МОДУЛЯ</w:t>
            </w:r>
          </w:p>
        </w:tc>
      </w:tr>
      <w:tr w:rsidR="00BE10B1" w:rsidRPr="004A3003" w:rsidTr="00A16245">
        <w:trPr>
          <w:trHeight w:val="692"/>
        </w:trPr>
        <w:tc>
          <w:tcPr>
            <w:tcW w:w="9007" w:type="dxa"/>
            <w:hideMark/>
          </w:tcPr>
          <w:p w:rsidR="00BE10B1" w:rsidRPr="004A3003" w:rsidRDefault="00BE10B1" w:rsidP="00A16245">
            <w:pPr>
              <w:rPr>
                <w:rFonts w:ascii="Times New Roman" w:hAnsi="Times New Roman"/>
                <w:b/>
                <w:bCs/>
                <w:sz w:val="24"/>
                <w:szCs w:val="24"/>
                <w:lang w:eastAsia="en-US"/>
              </w:rPr>
            </w:pPr>
            <w:r w:rsidRPr="004A3003">
              <w:rPr>
                <w:rFonts w:ascii="Times New Roman" w:hAnsi="Times New Roman"/>
                <w:b/>
                <w:sz w:val="24"/>
                <w:szCs w:val="24"/>
                <w:lang w:eastAsia="en-US"/>
              </w:rPr>
              <w:t xml:space="preserve">4. КОНТРОЛЬ И ОЦЕНКА РЕЗУЛЬТАТОВ ОСВОЕНИЯ ПРОФЕССИОНАЛЬНОГО МОДУЛЯ </w:t>
            </w:r>
          </w:p>
        </w:tc>
      </w:tr>
    </w:tbl>
    <w:p w:rsidR="00BE10B1" w:rsidRPr="009C43A0" w:rsidRDefault="00BE10B1" w:rsidP="00BE10B1">
      <w:pPr>
        <w:rPr>
          <w:rFonts w:ascii="Times New Roman" w:hAnsi="Times New Roman"/>
          <w:b/>
          <w:i/>
          <w:sz w:val="24"/>
          <w:szCs w:val="24"/>
        </w:rPr>
        <w:sectPr w:rsidR="00BE10B1" w:rsidRPr="009C43A0" w:rsidSect="00DC23D6">
          <w:pgSz w:w="11907" w:h="16840"/>
          <w:pgMar w:top="1134" w:right="851" w:bottom="992" w:left="1418" w:header="709" w:footer="709" w:gutter="0"/>
          <w:cols w:space="720"/>
        </w:sectPr>
      </w:pPr>
    </w:p>
    <w:p w:rsidR="00BE10B1" w:rsidRPr="009C43A0" w:rsidRDefault="00BE10B1" w:rsidP="00BE10B1">
      <w:pPr>
        <w:rPr>
          <w:rFonts w:ascii="Times New Roman" w:hAnsi="Times New Roman"/>
          <w:b/>
          <w:i/>
          <w:sz w:val="24"/>
          <w:szCs w:val="24"/>
        </w:rPr>
      </w:pPr>
    </w:p>
    <w:p w:rsidR="00BE10B1" w:rsidRPr="009C43A0" w:rsidRDefault="00BE10B1" w:rsidP="00BE10B1">
      <w:pPr>
        <w:spacing w:after="0"/>
        <w:jc w:val="center"/>
        <w:rPr>
          <w:rFonts w:ascii="Times New Roman" w:hAnsi="Times New Roman"/>
          <w:b/>
          <w:sz w:val="24"/>
          <w:szCs w:val="24"/>
        </w:rPr>
      </w:pPr>
      <w:r w:rsidRPr="009C43A0">
        <w:rPr>
          <w:rFonts w:ascii="Times New Roman" w:hAnsi="Times New Roman"/>
          <w:b/>
          <w:sz w:val="24"/>
          <w:szCs w:val="24"/>
        </w:rPr>
        <w:t>1. ОБЩАЯ ХАРАКТЕРИСТИКА ПРИМЕРНОЙ РАБОЧЕЙ ПРОГРАММЫ</w:t>
      </w:r>
    </w:p>
    <w:p w:rsidR="00BE10B1" w:rsidRPr="009C43A0" w:rsidRDefault="00BE10B1" w:rsidP="00BE10B1">
      <w:pPr>
        <w:spacing w:after="0"/>
        <w:jc w:val="center"/>
        <w:rPr>
          <w:rFonts w:ascii="Times New Roman" w:hAnsi="Times New Roman"/>
          <w:b/>
          <w:i/>
        </w:rPr>
      </w:pPr>
      <w:r w:rsidRPr="009C43A0">
        <w:rPr>
          <w:rFonts w:ascii="Times New Roman" w:hAnsi="Times New Roman"/>
          <w:b/>
          <w:sz w:val="24"/>
          <w:szCs w:val="24"/>
        </w:rPr>
        <w:t>ПРОФЕССИОНАЛЬНОГО МОДУЛЯ</w:t>
      </w:r>
    </w:p>
    <w:p w:rsidR="00BE10B1" w:rsidRPr="009C43A0" w:rsidRDefault="00BE10B1" w:rsidP="00BE10B1">
      <w:pPr>
        <w:shd w:val="clear" w:color="auto" w:fill="FFFFFF"/>
        <w:spacing w:after="0"/>
        <w:ind w:firstLine="142"/>
        <w:jc w:val="center"/>
        <w:rPr>
          <w:rFonts w:ascii="Times New Roman" w:hAnsi="Times New Roman"/>
          <w:i/>
          <w:u w:val="single"/>
        </w:rPr>
      </w:pPr>
      <w:r w:rsidRPr="009C43A0">
        <w:rPr>
          <w:rFonts w:ascii="Times New Roman" w:hAnsi="Times New Roman"/>
          <w:b/>
          <w:sz w:val="24"/>
          <w:szCs w:val="24"/>
          <w:u w:val="single"/>
        </w:rPr>
        <w:t>«ПМ</w:t>
      </w:r>
      <w:r>
        <w:rPr>
          <w:rFonts w:ascii="Times New Roman" w:hAnsi="Times New Roman"/>
          <w:b/>
          <w:sz w:val="24"/>
          <w:szCs w:val="24"/>
          <w:u w:val="single"/>
        </w:rPr>
        <w:t>.</w:t>
      </w:r>
      <w:r w:rsidRPr="009C43A0">
        <w:rPr>
          <w:rFonts w:ascii="Times New Roman" w:hAnsi="Times New Roman"/>
          <w:b/>
          <w:sz w:val="24"/>
          <w:szCs w:val="24"/>
          <w:u w:val="single"/>
        </w:rPr>
        <w:t xml:space="preserve"> 05</w:t>
      </w:r>
      <w:r>
        <w:rPr>
          <w:rFonts w:ascii="Times New Roman" w:hAnsi="Times New Roman"/>
          <w:b/>
          <w:sz w:val="24"/>
          <w:szCs w:val="24"/>
          <w:u w:val="single"/>
        </w:rPr>
        <w:t>.</w:t>
      </w:r>
      <w:r w:rsidRPr="009C43A0">
        <w:rPr>
          <w:rFonts w:ascii="Times New Roman" w:hAnsi="Times New Roman"/>
          <w:b/>
          <w:sz w:val="24"/>
          <w:szCs w:val="24"/>
          <w:u w:val="single"/>
        </w:rPr>
        <w:t xml:space="preserve"> ИЗГОТОВЛЕНИЕ РАЗЛИЧНЫХ ИЗДЕЛИЙ </w:t>
      </w:r>
      <w:proofErr w:type="gramStart"/>
      <w:r w:rsidRPr="009C43A0">
        <w:rPr>
          <w:rFonts w:ascii="Times New Roman" w:hAnsi="Times New Roman"/>
          <w:b/>
          <w:sz w:val="24"/>
          <w:szCs w:val="24"/>
          <w:u w:val="single"/>
        </w:rPr>
        <w:t>НА ТОКАРНЫХ СТАНКАХ С ЧИСЛОВЫМ ПРОГРАММНЫМ УПРАВЛЕНИЕМ ПО СТАДИЯМ ТЕХНОЛОГИЧ</w:t>
      </w:r>
      <w:r w:rsidRPr="009C43A0">
        <w:rPr>
          <w:rFonts w:ascii="Times New Roman" w:hAnsi="Times New Roman"/>
          <w:b/>
          <w:sz w:val="24"/>
          <w:szCs w:val="24"/>
          <w:u w:val="single"/>
        </w:rPr>
        <w:t>Е</w:t>
      </w:r>
      <w:r w:rsidRPr="009C43A0">
        <w:rPr>
          <w:rFonts w:ascii="Times New Roman" w:hAnsi="Times New Roman"/>
          <w:b/>
          <w:sz w:val="24"/>
          <w:szCs w:val="24"/>
          <w:u w:val="single"/>
        </w:rPr>
        <w:t>СКОГО ПРОЦЕССА В СООТВЕТСТВИИ С ТРЕБОВАНИЯМИ</w:t>
      </w:r>
      <w:proofErr w:type="gramEnd"/>
      <w:r w:rsidRPr="009C43A0">
        <w:rPr>
          <w:rFonts w:ascii="Times New Roman" w:hAnsi="Times New Roman"/>
          <w:b/>
          <w:sz w:val="24"/>
          <w:szCs w:val="24"/>
          <w:u w:val="single"/>
        </w:rPr>
        <w:t xml:space="preserve"> ОХРАНЫ ТРУДА И ЭКОЛОГИЧЕСКОЙ БЕЗОПАСНОСТИ»</w:t>
      </w:r>
    </w:p>
    <w:p w:rsidR="00BE10B1" w:rsidRPr="009C43A0" w:rsidRDefault="00BE10B1" w:rsidP="00BE10B1">
      <w:pPr>
        <w:suppressAutoHyphens/>
        <w:outlineLvl w:val="0"/>
        <w:rPr>
          <w:rFonts w:ascii="Times New Roman" w:hAnsi="Times New Roman"/>
          <w:b/>
          <w:i/>
          <w:sz w:val="24"/>
          <w:szCs w:val="24"/>
        </w:rPr>
      </w:pPr>
      <w:r w:rsidRPr="009C43A0">
        <w:rPr>
          <w:rFonts w:ascii="Times New Roman" w:hAnsi="Times New Roman"/>
          <w:b/>
          <w:i/>
          <w:sz w:val="24"/>
          <w:szCs w:val="24"/>
        </w:rPr>
        <w:t xml:space="preserve">1.1. Цель и планируемые результаты освоения профессионального модуля </w:t>
      </w:r>
    </w:p>
    <w:p w:rsidR="00BE10B1" w:rsidRPr="009C43A0" w:rsidRDefault="00BE10B1" w:rsidP="00BE10B1">
      <w:pPr>
        <w:suppressAutoHyphens/>
        <w:ind w:firstLine="709"/>
        <w:jc w:val="both"/>
        <w:rPr>
          <w:rFonts w:ascii="Times New Roman" w:hAnsi="Times New Roman"/>
          <w:sz w:val="24"/>
          <w:szCs w:val="24"/>
        </w:rPr>
      </w:pPr>
      <w:r w:rsidRPr="009C43A0">
        <w:rPr>
          <w:rFonts w:ascii="Times New Roman" w:hAnsi="Times New Roman"/>
          <w:sz w:val="24"/>
          <w:szCs w:val="24"/>
        </w:rPr>
        <w:t xml:space="preserve">В результате изучения профессионального модуля студент должен освоить основной вид деятельности </w:t>
      </w:r>
      <w:r w:rsidRPr="009C43A0">
        <w:rPr>
          <w:rStyle w:val="211pt"/>
          <w:sz w:val="24"/>
          <w:szCs w:val="24"/>
        </w:rPr>
        <w:t xml:space="preserve">изготовление различных изделий </w:t>
      </w:r>
      <w:proofErr w:type="gramStart"/>
      <w:r w:rsidRPr="009C43A0">
        <w:rPr>
          <w:rStyle w:val="211pt"/>
          <w:sz w:val="24"/>
          <w:szCs w:val="24"/>
        </w:rPr>
        <w:t>на токарных станках с числовым программным управлением по стадиям технологического процесса в соответствии с требованиями</w:t>
      </w:r>
      <w:proofErr w:type="gramEnd"/>
      <w:r w:rsidRPr="009C43A0">
        <w:rPr>
          <w:rStyle w:val="211pt"/>
          <w:sz w:val="24"/>
          <w:szCs w:val="24"/>
        </w:rPr>
        <w:t xml:space="preserve"> охраны труда и экологической безопасности</w:t>
      </w:r>
      <w:r w:rsidRPr="009C43A0">
        <w:rPr>
          <w:rFonts w:ascii="Times New Roman" w:hAnsi="Times New Roman"/>
          <w:sz w:val="24"/>
          <w:szCs w:val="24"/>
        </w:rPr>
        <w:t xml:space="preserve"> и соответствующие ему общие компетенции и профессиональные компетенции:</w:t>
      </w:r>
    </w:p>
    <w:p w:rsidR="00BE10B1" w:rsidRPr="009C43A0" w:rsidRDefault="00BE10B1" w:rsidP="00BE10B1">
      <w:pPr>
        <w:spacing w:after="0"/>
        <w:jc w:val="both"/>
        <w:rPr>
          <w:rFonts w:ascii="Times New Roman" w:hAnsi="Times New Roman"/>
          <w:b/>
          <w:sz w:val="24"/>
          <w:szCs w:val="24"/>
        </w:rPr>
      </w:pPr>
      <w:r w:rsidRPr="009C43A0">
        <w:rPr>
          <w:rFonts w:ascii="Times New Roman" w:hAnsi="Times New Roman"/>
          <w:b/>
          <w:sz w:val="24"/>
          <w:szCs w:val="24"/>
        </w:rPr>
        <w:t>1.1.1. Перечень общих компетенций</w:t>
      </w:r>
    </w:p>
    <w:p w:rsidR="00BE10B1" w:rsidRPr="009C43A0" w:rsidRDefault="00BE10B1" w:rsidP="00BE10B1">
      <w:pPr>
        <w:pStyle w:val="2"/>
        <w:spacing w:before="0" w:after="0" w:line="276" w:lineRule="auto"/>
        <w:jc w:val="both"/>
        <w:rPr>
          <w:rStyle w:val="af0"/>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BE10B1" w:rsidRPr="009C43A0" w:rsidTr="00A16245">
        <w:tc>
          <w:tcPr>
            <w:tcW w:w="1229" w:type="dxa"/>
          </w:tcPr>
          <w:p w:rsidR="00BE10B1" w:rsidRPr="009C43A0" w:rsidRDefault="00BE10B1" w:rsidP="00A16245">
            <w:pPr>
              <w:pStyle w:val="2"/>
              <w:keepNext w:val="0"/>
              <w:widowControl w:val="0"/>
              <w:spacing w:before="0"/>
              <w:jc w:val="both"/>
              <w:rPr>
                <w:rStyle w:val="af0"/>
                <w:szCs w:val="24"/>
              </w:rPr>
            </w:pPr>
            <w:r w:rsidRPr="009C43A0">
              <w:rPr>
                <w:rStyle w:val="af0"/>
                <w:szCs w:val="24"/>
              </w:rPr>
              <w:t>Код</w:t>
            </w:r>
          </w:p>
        </w:tc>
        <w:tc>
          <w:tcPr>
            <w:tcW w:w="8342" w:type="dxa"/>
          </w:tcPr>
          <w:p w:rsidR="00BE10B1" w:rsidRPr="009C43A0" w:rsidRDefault="00BE10B1" w:rsidP="00A16245">
            <w:pPr>
              <w:pStyle w:val="2"/>
              <w:keepNext w:val="0"/>
              <w:widowControl w:val="0"/>
              <w:spacing w:before="0"/>
              <w:jc w:val="both"/>
              <w:rPr>
                <w:rStyle w:val="af0"/>
                <w:szCs w:val="24"/>
              </w:rPr>
            </w:pPr>
            <w:r w:rsidRPr="009C43A0">
              <w:rPr>
                <w:rStyle w:val="af0"/>
                <w:szCs w:val="24"/>
              </w:rPr>
              <w:t>Наименование общих компетенций</w:t>
            </w:r>
          </w:p>
        </w:tc>
      </w:tr>
      <w:tr w:rsidR="00BE10B1" w:rsidRPr="009C43A0" w:rsidTr="00A16245">
        <w:trPr>
          <w:trHeight w:val="327"/>
        </w:trPr>
        <w:tc>
          <w:tcPr>
            <w:tcW w:w="1229" w:type="dxa"/>
          </w:tcPr>
          <w:p w:rsidR="00BE10B1" w:rsidRPr="009C43A0" w:rsidRDefault="00BE10B1" w:rsidP="00A16245">
            <w:pPr>
              <w:pStyle w:val="2"/>
              <w:keepNext w:val="0"/>
              <w:widowControl w:val="0"/>
              <w:spacing w:before="0"/>
              <w:jc w:val="both"/>
              <w:rPr>
                <w:rStyle w:val="af0"/>
                <w:b w:val="0"/>
                <w:i/>
                <w:szCs w:val="24"/>
              </w:rPr>
            </w:pPr>
            <w:r w:rsidRPr="009C43A0">
              <w:rPr>
                <w:rFonts w:ascii="Times New Roman" w:hAnsi="Times New Roman"/>
                <w:b w:val="0"/>
                <w:sz w:val="24"/>
                <w:szCs w:val="24"/>
              </w:rPr>
              <w:t>ОК 1.</w:t>
            </w:r>
          </w:p>
        </w:tc>
        <w:tc>
          <w:tcPr>
            <w:tcW w:w="8342" w:type="dxa"/>
          </w:tcPr>
          <w:p w:rsidR="00BE10B1" w:rsidRPr="009C43A0" w:rsidRDefault="00BE10B1" w:rsidP="00A16245">
            <w:pPr>
              <w:pStyle w:val="2"/>
              <w:keepNext w:val="0"/>
              <w:widowControl w:val="0"/>
              <w:spacing w:before="0"/>
              <w:jc w:val="both"/>
              <w:rPr>
                <w:rStyle w:val="af0"/>
                <w:b w:val="0"/>
                <w:i/>
                <w:szCs w:val="24"/>
              </w:rPr>
            </w:pPr>
            <w:r w:rsidRPr="009C43A0">
              <w:rPr>
                <w:rFonts w:ascii="Times New Roman" w:hAnsi="Times New Roman"/>
                <w:b w:val="0"/>
                <w:sz w:val="24"/>
                <w:szCs w:val="24"/>
              </w:rPr>
              <w:t>Выбирать способы решения задач профессиональной деятельности, прим</w:t>
            </w:r>
            <w:r w:rsidRPr="009C43A0">
              <w:rPr>
                <w:rFonts w:ascii="Times New Roman" w:hAnsi="Times New Roman"/>
                <w:b w:val="0"/>
                <w:sz w:val="24"/>
                <w:szCs w:val="24"/>
              </w:rPr>
              <w:t>е</w:t>
            </w:r>
            <w:r w:rsidRPr="009C43A0">
              <w:rPr>
                <w:rFonts w:ascii="Times New Roman" w:hAnsi="Times New Roman"/>
                <w:b w:val="0"/>
                <w:sz w:val="24"/>
                <w:szCs w:val="24"/>
              </w:rPr>
              <w:t>нительно к различным контекстам.</w:t>
            </w:r>
          </w:p>
        </w:tc>
      </w:tr>
      <w:tr w:rsidR="00BE10B1" w:rsidRPr="009C43A0" w:rsidTr="00A16245">
        <w:trPr>
          <w:trHeight w:val="327"/>
        </w:trPr>
        <w:tc>
          <w:tcPr>
            <w:tcW w:w="1229" w:type="dxa"/>
          </w:tcPr>
          <w:p w:rsidR="00BE10B1" w:rsidRPr="009C43A0" w:rsidRDefault="00BE10B1" w:rsidP="00A16245">
            <w:pPr>
              <w:pStyle w:val="2"/>
              <w:keepNext w:val="0"/>
              <w:widowControl w:val="0"/>
              <w:spacing w:before="0"/>
              <w:jc w:val="both"/>
              <w:rPr>
                <w:rStyle w:val="af0"/>
                <w:b w:val="0"/>
                <w:i/>
                <w:szCs w:val="24"/>
              </w:rPr>
            </w:pPr>
            <w:r w:rsidRPr="009C43A0">
              <w:rPr>
                <w:rFonts w:ascii="Times New Roman" w:hAnsi="Times New Roman"/>
                <w:b w:val="0"/>
                <w:sz w:val="24"/>
                <w:szCs w:val="24"/>
              </w:rPr>
              <w:t>ОК 2.</w:t>
            </w:r>
          </w:p>
        </w:tc>
        <w:tc>
          <w:tcPr>
            <w:tcW w:w="8342" w:type="dxa"/>
          </w:tcPr>
          <w:p w:rsidR="00BE10B1" w:rsidRPr="009C43A0" w:rsidRDefault="00BE10B1" w:rsidP="00A16245">
            <w:pPr>
              <w:widowControl w:val="0"/>
              <w:autoSpaceDE w:val="0"/>
              <w:autoSpaceDN w:val="0"/>
              <w:adjustRightInd w:val="0"/>
              <w:spacing w:after="0" w:line="240" w:lineRule="auto"/>
              <w:rPr>
                <w:rFonts w:ascii="Times New Roman" w:hAnsi="Times New Roman"/>
                <w:iCs/>
                <w:sz w:val="24"/>
                <w:szCs w:val="24"/>
              </w:rPr>
            </w:pPr>
            <w:r w:rsidRPr="009C43A0">
              <w:rPr>
                <w:rFonts w:ascii="Times New Roman" w:hAnsi="Times New Roman"/>
                <w:iCs/>
                <w:sz w:val="24"/>
                <w:szCs w:val="24"/>
              </w:rPr>
              <w:t>Осуществлять поиск, анализ и интерпретацию информации, необходимой для выполнения задач профессиональной деятельности.</w:t>
            </w:r>
          </w:p>
        </w:tc>
      </w:tr>
    </w:tbl>
    <w:p w:rsidR="00BE10B1" w:rsidRPr="009C43A0" w:rsidRDefault="00BE10B1" w:rsidP="00BE10B1">
      <w:pPr>
        <w:rPr>
          <w:rFonts w:ascii="Times New Roman" w:hAnsi="Times New Roman"/>
          <w:i/>
        </w:rPr>
      </w:pPr>
      <w:r w:rsidRPr="009C43A0">
        <w:rPr>
          <w:rStyle w:val="af0"/>
          <w:b/>
          <w:szCs w:val="24"/>
        </w:rPr>
        <w:t>1.1.2. Перечень профессиональных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6"/>
        <w:gridCol w:w="8367"/>
      </w:tblGrid>
      <w:tr w:rsidR="00BE10B1" w:rsidRPr="009C43A0" w:rsidTr="00A16245">
        <w:tc>
          <w:tcPr>
            <w:tcW w:w="1096" w:type="dxa"/>
          </w:tcPr>
          <w:p w:rsidR="00BE10B1" w:rsidRPr="009C43A0" w:rsidRDefault="00BE10B1" w:rsidP="00A16245">
            <w:pPr>
              <w:pStyle w:val="2"/>
              <w:keepNext w:val="0"/>
              <w:widowControl w:val="0"/>
              <w:spacing w:before="0"/>
              <w:jc w:val="both"/>
              <w:rPr>
                <w:rStyle w:val="af0"/>
                <w:b w:val="0"/>
                <w:szCs w:val="24"/>
              </w:rPr>
            </w:pPr>
            <w:r w:rsidRPr="009C43A0">
              <w:rPr>
                <w:rStyle w:val="af0"/>
                <w:b w:val="0"/>
                <w:szCs w:val="24"/>
              </w:rPr>
              <w:t>Код</w:t>
            </w:r>
          </w:p>
        </w:tc>
        <w:tc>
          <w:tcPr>
            <w:tcW w:w="8367" w:type="dxa"/>
          </w:tcPr>
          <w:p w:rsidR="00BE10B1" w:rsidRPr="009C43A0" w:rsidRDefault="00BE10B1" w:rsidP="00A16245">
            <w:pPr>
              <w:pStyle w:val="2"/>
              <w:keepNext w:val="0"/>
              <w:widowControl w:val="0"/>
              <w:spacing w:before="0"/>
              <w:jc w:val="both"/>
              <w:rPr>
                <w:rStyle w:val="af0"/>
                <w:b w:val="0"/>
                <w:szCs w:val="24"/>
              </w:rPr>
            </w:pPr>
            <w:r w:rsidRPr="009C43A0">
              <w:rPr>
                <w:rStyle w:val="af0"/>
                <w:b w:val="0"/>
                <w:szCs w:val="24"/>
              </w:rPr>
              <w:t>Наименование видов деятельности и профессиональных компетенций</w:t>
            </w:r>
          </w:p>
        </w:tc>
      </w:tr>
      <w:tr w:rsidR="00BE10B1" w:rsidRPr="009C43A0" w:rsidTr="00A16245">
        <w:tc>
          <w:tcPr>
            <w:tcW w:w="1096" w:type="dxa"/>
          </w:tcPr>
          <w:p w:rsidR="00BE10B1" w:rsidRPr="009C43A0" w:rsidRDefault="00BE10B1" w:rsidP="00A16245">
            <w:pPr>
              <w:pStyle w:val="2"/>
              <w:keepNext w:val="0"/>
              <w:widowControl w:val="0"/>
              <w:spacing w:before="0"/>
              <w:jc w:val="both"/>
              <w:rPr>
                <w:rStyle w:val="af0"/>
                <w:b w:val="0"/>
                <w:szCs w:val="24"/>
              </w:rPr>
            </w:pPr>
            <w:r w:rsidRPr="009C43A0">
              <w:rPr>
                <w:rStyle w:val="af0"/>
                <w:b w:val="0"/>
                <w:szCs w:val="24"/>
              </w:rPr>
              <w:t>ВД 5</w:t>
            </w:r>
          </w:p>
        </w:tc>
        <w:tc>
          <w:tcPr>
            <w:tcW w:w="8367" w:type="dxa"/>
          </w:tcPr>
          <w:p w:rsidR="00BE10B1" w:rsidRPr="009C43A0" w:rsidRDefault="00BE10B1" w:rsidP="00A16245">
            <w:pPr>
              <w:pStyle w:val="2"/>
              <w:keepNext w:val="0"/>
              <w:widowControl w:val="0"/>
              <w:spacing w:before="0"/>
              <w:jc w:val="both"/>
              <w:rPr>
                <w:rStyle w:val="af0"/>
                <w:b w:val="0"/>
                <w:szCs w:val="24"/>
              </w:rPr>
            </w:pPr>
            <w:r w:rsidRPr="009C43A0">
              <w:rPr>
                <w:rFonts w:ascii="Times New Roman" w:hAnsi="Times New Roman"/>
                <w:b w:val="0"/>
                <w:i w:val="0"/>
                <w:sz w:val="24"/>
                <w:szCs w:val="24"/>
              </w:rPr>
              <w:t xml:space="preserve">Изготовление различных изделий </w:t>
            </w:r>
            <w:proofErr w:type="gramStart"/>
            <w:r w:rsidRPr="009C43A0">
              <w:rPr>
                <w:rFonts w:ascii="Times New Roman" w:hAnsi="Times New Roman"/>
                <w:b w:val="0"/>
                <w:i w:val="0"/>
                <w:sz w:val="24"/>
                <w:szCs w:val="24"/>
              </w:rPr>
              <w:t>на токарных станках с числовым програм</w:t>
            </w:r>
            <w:r w:rsidRPr="009C43A0">
              <w:rPr>
                <w:rFonts w:ascii="Times New Roman" w:hAnsi="Times New Roman"/>
                <w:b w:val="0"/>
                <w:i w:val="0"/>
                <w:sz w:val="24"/>
                <w:szCs w:val="24"/>
              </w:rPr>
              <w:t>м</w:t>
            </w:r>
            <w:r w:rsidRPr="009C43A0">
              <w:rPr>
                <w:rFonts w:ascii="Times New Roman" w:hAnsi="Times New Roman"/>
                <w:b w:val="0"/>
                <w:i w:val="0"/>
                <w:sz w:val="24"/>
                <w:szCs w:val="24"/>
              </w:rPr>
              <w:t>ным управлением по стадиям технологического процесса в соответствии с требованиями</w:t>
            </w:r>
            <w:proofErr w:type="gramEnd"/>
            <w:r w:rsidRPr="009C43A0">
              <w:rPr>
                <w:rFonts w:ascii="Times New Roman" w:hAnsi="Times New Roman"/>
                <w:b w:val="0"/>
                <w:i w:val="0"/>
                <w:sz w:val="24"/>
                <w:szCs w:val="24"/>
              </w:rPr>
              <w:t xml:space="preserve"> охраны труда и экологической безопасности.</w:t>
            </w:r>
          </w:p>
        </w:tc>
      </w:tr>
      <w:tr w:rsidR="00BE10B1" w:rsidRPr="009C43A0" w:rsidTr="00A16245">
        <w:tc>
          <w:tcPr>
            <w:tcW w:w="1096" w:type="dxa"/>
          </w:tcPr>
          <w:p w:rsidR="00BE10B1" w:rsidRPr="009C43A0" w:rsidRDefault="00BE10B1" w:rsidP="00A16245">
            <w:pPr>
              <w:pStyle w:val="2"/>
              <w:keepNext w:val="0"/>
              <w:widowControl w:val="0"/>
              <w:spacing w:before="0"/>
              <w:jc w:val="both"/>
              <w:rPr>
                <w:rStyle w:val="af0"/>
                <w:b w:val="0"/>
                <w:i/>
                <w:szCs w:val="24"/>
              </w:rPr>
            </w:pPr>
            <w:r w:rsidRPr="009C43A0">
              <w:rPr>
                <w:rFonts w:ascii="Times New Roman" w:hAnsi="Times New Roman"/>
                <w:b w:val="0"/>
                <w:sz w:val="24"/>
                <w:szCs w:val="24"/>
              </w:rPr>
              <w:t>ПК5.1.</w:t>
            </w:r>
          </w:p>
        </w:tc>
        <w:tc>
          <w:tcPr>
            <w:tcW w:w="8367" w:type="dxa"/>
          </w:tcPr>
          <w:p w:rsidR="00BE10B1" w:rsidRPr="009C43A0" w:rsidRDefault="00BE10B1" w:rsidP="00A16245">
            <w:pPr>
              <w:widowControl w:val="0"/>
              <w:spacing w:after="0" w:line="240" w:lineRule="auto"/>
              <w:jc w:val="both"/>
              <w:rPr>
                <w:rStyle w:val="af0"/>
                <w:i w:val="0"/>
                <w:szCs w:val="24"/>
              </w:rPr>
            </w:pPr>
            <w:r w:rsidRPr="009C43A0">
              <w:rPr>
                <w:rFonts w:ascii="Times New Roman" w:hAnsi="Times New Roman"/>
                <w:sz w:val="24"/>
                <w:szCs w:val="24"/>
              </w:rPr>
              <w:t>Осуществлять подготовку и обслуживание рабочего места для работы на т</w:t>
            </w:r>
            <w:r w:rsidRPr="009C43A0">
              <w:rPr>
                <w:rFonts w:ascii="Times New Roman" w:hAnsi="Times New Roman"/>
                <w:sz w:val="24"/>
                <w:szCs w:val="24"/>
              </w:rPr>
              <w:t>о</w:t>
            </w:r>
            <w:r w:rsidRPr="009C43A0">
              <w:rPr>
                <w:rFonts w:ascii="Times New Roman" w:hAnsi="Times New Roman"/>
                <w:sz w:val="24"/>
                <w:szCs w:val="24"/>
              </w:rPr>
              <w:t>карных станках с числовым программным управлением.</w:t>
            </w:r>
          </w:p>
        </w:tc>
      </w:tr>
      <w:tr w:rsidR="00BE10B1" w:rsidRPr="009C43A0" w:rsidTr="00A16245">
        <w:tc>
          <w:tcPr>
            <w:tcW w:w="1096" w:type="dxa"/>
          </w:tcPr>
          <w:p w:rsidR="00BE10B1" w:rsidRPr="009C43A0" w:rsidRDefault="00BE10B1" w:rsidP="00A16245">
            <w:pPr>
              <w:pStyle w:val="2"/>
              <w:keepNext w:val="0"/>
              <w:widowControl w:val="0"/>
              <w:spacing w:before="0"/>
              <w:jc w:val="both"/>
              <w:rPr>
                <w:rStyle w:val="af0"/>
                <w:b w:val="0"/>
                <w:i/>
                <w:szCs w:val="24"/>
              </w:rPr>
            </w:pPr>
            <w:r w:rsidRPr="009C43A0">
              <w:rPr>
                <w:rFonts w:ascii="Times New Roman" w:hAnsi="Times New Roman"/>
                <w:b w:val="0"/>
                <w:sz w:val="24"/>
                <w:szCs w:val="24"/>
              </w:rPr>
              <w:t>ПК5.2.</w:t>
            </w:r>
          </w:p>
        </w:tc>
        <w:tc>
          <w:tcPr>
            <w:tcW w:w="8367" w:type="dxa"/>
          </w:tcPr>
          <w:p w:rsidR="00BE10B1" w:rsidRPr="009C43A0" w:rsidRDefault="00BE10B1" w:rsidP="00A16245">
            <w:pPr>
              <w:widowControl w:val="0"/>
              <w:spacing w:after="0" w:line="240" w:lineRule="auto"/>
              <w:jc w:val="both"/>
              <w:rPr>
                <w:rStyle w:val="af0"/>
                <w:i w:val="0"/>
                <w:szCs w:val="24"/>
              </w:rPr>
            </w:pPr>
            <w:r w:rsidRPr="009C43A0">
              <w:rPr>
                <w:rFonts w:ascii="Times New Roman" w:hAnsi="Times New Roman"/>
                <w:sz w:val="24"/>
                <w:szCs w:val="24"/>
              </w:rPr>
              <w:t xml:space="preserve">Осуществлять подготовку к использованию инструмента и оснастки </w:t>
            </w:r>
            <w:proofErr w:type="gramStart"/>
            <w:r w:rsidRPr="009C43A0">
              <w:rPr>
                <w:rFonts w:ascii="Times New Roman" w:hAnsi="Times New Roman"/>
                <w:sz w:val="24"/>
                <w:szCs w:val="24"/>
              </w:rPr>
              <w:t>для раб</w:t>
            </w:r>
            <w:r w:rsidRPr="009C43A0">
              <w:rPr>
                <w:rFonts w:ascii="Times New Roman" w:hAnsi="Times New Roman"/>
                <w:sz w:val="24"/>
                <w:szCs w:val="24"/>
              </w:rPr>
              <w:t>о</w:t>
            </w:r>
            <w:r w:rsidRPr="009C43A0">
              <w:rPr>
                <w:rFonts w:ascii="Times New Roman" w:hAnsi="Times New Roman"/>
                <w:sz w:val="24"/>
                <w:szCs w:val="24"/>
              </w:rPr>
              <w:t>ты на токарных станках с числовым программным управлением в соответс</w:t>
            </w:r>
            <w:r w:rsidRPr="009C43A0">
              <w:rPr>
                <w:rFonts w:ascii="Times New Roman" w:hAnsi="Times New Roman"/>
                <w:sz w:val="24"/>
                <w:szCs w:val="24"/>
              </w:rPr>
              <w:t>т</w:t>
            </w:r>
            <w:r w:rsidRPr="009C43A0">
              <w:rPr>
                <w:rFonts w:ascii="Times New Roman" w:hAnsi="Times New Roman"/>
                <w:sz w:val="24"/>
                <w:szCs w:val="24"/>
              </w:rPr>
              <w:t>вии с полученным заданием</w:t>
            </w:r>
            <w:proofErr w:type="gramEnd"/>
            <w:r w:rsidRPr="009C43A0">
              <w:rPr>
                <w:rFonts w:ascii="Times New Roman" w:hAnsi="Times New Roman"/>
                <w:sz w:val="24"/>
                <w:szCs w:val="24"/>
              </w:rPr>
              <w:t>.</w:t>
            </w:r>
          </w:p>
        </w:tc>
      </w:tr>
      <w:tr w:rsidR="00BE10B1" w:rsidRPr="009C43A0" w:rsidTr="00A16245">
        <w:tc>
          <w:tcPr>
            <w:tcW w:w="1096" w:type="dxa"/>
          </w:tcPr>
          <w:p w:rsidR="00BE10B1" w:rsidRPr="009C43A0" w:rsidRDefault="00BE10B1" w:rsidP="00A16245">
            <w:pPr>
              <w:pStyle w:val="2"/>
              <w:keepNext w:val="0"/>
              <w:widowControl w:val="0"/>
              <w:spacing w:before="0"/>
              <w:jc w:val="both"/>
              <w:rPr>
                <w:rStyle w:val="af0"/>
                <w:b w:val="0"/>
                <w:i/>
                <w:szCs w:val="24"/>
              </w:rPr>
            </w:pPr>
            <w:r w:rsidRPr="009C43A0">
              <w:rPr>
                <w:rFonts w:ascii="Times New Roman" w:hAnsi="Times New Roman"/>
                <w:b w:val="0"/>
                <w:sz w:val="24"/>
                <w:szCs w:val="24"/>
              </w:rPr>
              <w:t>ПК5.3.</w:t>
            </w:r>
          </w:p>
        </w:tc>
        <w:tc>
          <w:tcPr>
            <w:tcW w:w="8367" w:type="dxa"/>
          </w:tcPr>
          <w:p w:rsidR="00BE10B1" w:rsidRPr="009C43A0" w:rsidRDefault="00BE10B1" w:rsidP="00A16245">
            <w:pPr>
              <w:widowControl w:val="0"/>
              <w:spacing w:after="0" w:line="240" w:lineRule="auto"/>
              <w:jc w:val="both"/>
              <w:rPr>
                <w:rStyle w:val="af0"/>
                <w:i w:val="0"/>
                <w:szCs w:val="24"/>
              </w:rPr>
            </w:pPr>
            <w:r w:rsidRPr="009C43A0">
              <w:rPr>
                <w:rFonts w:ascii="Times New Roman" w:hAnsi="Times New Roman"/>
                <w:sz w:val="24"/>
                <w:szCs w:val="24"/>
              </w:rPr>
              <w:t>Адаптировать разработанные управляющие программы на основе анализа входных данных, технологической и конструкторской документации в соо</w:t>
            </w:r>
            <w:r w:rsidRPr="009C43A0">
              <w:rPr>
                <w:rFonts w:ascii="Times New Roman" w:hAnsi="Times New Roman"/>
                <w:sz w:val="24"/>
                <w:szCs w:val="24"/>
              </w:rPr>
              <w:t>т</w:t>
            </w:r>
            <w:r w:rsidRPr="009C43A0">
              <w:rPr>
                <w:rFonts w:ascii="Times New Roman" w:hAnsi="Times New Roman"/>
                <w:sz w:val="24"/>
                <w:szCs w:val="24"/>
              </w:rPr>
              <w:t>ветствии с полученным заданием.</w:t>
            </w:r>
          </w:p>
        </w:tc>
      </w:tr>
      <w:tr w:rsidR="00BE10B1" w:rsidRPr="009C43A0" w:rsidTr="00A16245">
        <w:tc>
          <w:tcPr>
            <w:tcW w:w="1096" w:type="dxa"/>
          </w:tcPr>
          <w:p w:rsidR="00BE10B1" w:rsidRPr="009C43A0" w:rsidRDefault="00BE10B1" w:rsidP="00A16245">
            <w:pPr>
              <w:pStyle w:val="2"/>
              <w:keepNext w:val="0"/>
              <w:widowControl w:val="0"/>
              <w:spacing w:before="0"/>
              <w:jc w:val="both"/>
              <w:rPr>
                <w:rStyle w:val="af0"/>
                <w:b w:val="0"/>
                <w:i/>
                <w:szCs w:val="24"/>
              </w:rPr>
            </w:pPr>
            <w:r w:rsidRPr="009C43A0">
              <w:rPr>
                <w:rFonts w:ascii="Times New Roman" w:hAnsi="Times New Roman"/>
                <w:b w:val="0"/>
                <w:sz w:val="24"/>
                <w:szCs w:val="24"/>
              </w:rPr>
              <w:t>ПК5.4.</w:t>
            </w:r>
          </w:p>
        </w:tc>
        <w:tc>
          <w:tcPr>
            <w:tcW w:w="8367" w:type="dxa"/>
          </w:tcPr>
          <w:p w:rsidR="00BE10B1" w:rsidRPr="009C43A0" w:rsidRDefault="00BE10B1" w:rsidP="00A16245">
            <w:pPr>
              <w:widowControl w:val="0"/>
              <w:spacing w:after="0" w:line="240" w:lineRule="auto"/>
              <w:jc w:val="both"/>
              <w:rPr>
                <w:rStyle w:val="af0"/>
                <w:i w:val="0"/>
                <w:szCs w:val="24"/>
              </w:rPr>
            </w:pPr>
            <w:r w:rsidRPr="009C43A0">
              <w:rPr>
                <w:rFonts w:ascii="Times New Roman" w:hAnsi="Times New Roman"/>
                <w:sz w:val="24"/>
                <w:szCs w:val="24"/>
              </w:rPr>
              <w:t>Вести технологический процесс обработки деталей на токарных станках с ч</w:t>
            </w:r>
            <w:r w:rsidRPr="009C43A0">
              <w:rPr>
                <w:rFonts w:ascii="Times New Roman" w:hAnsi="Times New Roman"/>
                <w:sz w:val="24"/>
                <w:szCs w:val="24"/>
              </w:rPr>
              <w:t>и</w:t>
            </w:r>
            <w:r w:rsidRPr="009C43A0">
              <w:rPr>
                <w:rFonts w:ascii="Times New Roman" w:hAnsi="Times New Roman"/>
                <w:sz w:val="24"/>
                <w:szCs w:val="24"/>
              </w:rPr>
              <w:t>словым программным управлением с соблюдением требований к качеству, в соответствии с заданием и с технической документацией.</w:t>
            </w:r>
          </w:p>
        </w:tc>
      </w:tr>
    </w:tbl>
    <w:p w:rsidR="00BE10B1" w:rsidRPr="009C43A0" w:rsidRDefault="00BE10B1" w:rsidP="00BE10B1">
      <w:pPr>
        <w:rPr>
          <w:rFonts w:ascii="Times New Roman" w:hAnsi="Times New Roman"/>
        </w:rPr>
      </w:pPr>
    </w:p>
    <w:p w:rsidR="00BE10B1" w:rsidRPr="009C43A0" w:rsidRDefault="00BE10B1" w:rsidP="00BE10B1">
      <w:pPr>
        <w:outlineLvl w:val="0"/>
        <w:rPr>
          <w:rFonts w:ascii="Times New Roman" w:hAnsi="Times New Roman"/>
          <w:b/>
          <w:bCs/>
          <w:sz w:val="24"/>
          <w:szCs w:val="24"/>
        </w:rPr>
      </w:pPr>
      <w:r w:rsidRPr="009C43A0">
        <w:rPr>
          <w:rFonts w:ascii="Times New Roman" w:hAnsi="Times New Roman"/>
          <w:b/>
          <w:bCs/>
          <w:sz w:val="24"/>
          <w:szCs w:val="24"/>
        </w:rPr>
        <w:t>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7797"/>
      </w:tblGrid>
      <w:tr w:rsidR="00BE10B1" w:rsidRPr="009C43A0" w:rsidTr="00A16245">
        <w:tc>
          <w:tcPr>
            <w:tcW w:w="1809" w:type="dxa"/>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t>иметь пра</w:t>
            </w:r>
            <w:r w:rsidRPr="009C43A0">
              <w:rPr>
                <w:rFonts w:ascii="Times New Roman" w:hAnsi="Times New Roman"/>
                <w:b/>
                <w:bCs/>
                <w:sz w:val="24"/>
                <w:szCs w:val="24"/>
              </w:rPr>
              <w:t>к</w:t>
            </w:r>
            <w:r w:rsidRPr="009C43A0">
              <w:rPr>
                <w:rFonts w:ascii="Times New Roman" w:hAnsi="Times New Roman"/>
                <w:b/>
                <w:bCs/>
                <w:sz w:val="24"/>
                <w:szCs w:val="24"/>
              </w:rPr>
              <w:t xml:space="preserve">тический </w:t>
            </w:r>
            <w:r w:rsidRPr="009C43A0">
              <w:rPr>
                <w:rFonts w:ascii="Times New Roman" w:hAnsi="Times New Roman"/>
                <w:b/>
                <w:bCs/>
                <w:sz w:val="24"/>
                <w:szCs w:val="24"/>
              </w:rPr>
              <w:lastRenderedPageBreak/>
              <w:t>опыт</w:t>
            </w:r>
          </w:p>
        </w:tc>
        <w:tc>
          <w:tcPr>
            <w:tcW w:w="7797" w:type="dxa"/>
          </w:tcPr>
          <w:p w:rsidR="00BE10B1" w:rsidRPr="009C43A0" w:rsidRDefault="00BE10B1" w:rsidP="00A16245">
            <w:pPr>
              <w:pStyle w:val="ae"/>
              <w:spacing w:before="0" w:after="0" w:line="276" w:lineRule="auto"/>
              <w:ind w:left="0" w:firstLine="318"/>
              <w:rPr>
                <w:color w:val="000000"/>
              </w:rPr>
            </w:pPr>
            <w:proofErr w:type="gramStart"/>
            <w:r w:rsidRPr="009C43A0">
              <w:rPr>
                <w:color w:val="000000"/>
              </w:rPr>
              <w:lastRenderedPageBreak/>
              <w:t>выполнении</w:t>
            </w:r>
            <w:proofErr w:type="gramEnd"/>
            <w:r w:rsidRPr="009C43A0">
              <w:rPr>
                <w:color w:val="000000"/>
              </w:rPr>
              <w:t xml:space="preserve"> подготовительных работ и обслуживании рабочего места оператора токарного станка с числовым программным управлением;</w:t>
            </w:r>
          </w:p>
          <w:p w:rsidR="00BE10B1" w:rsidRPr="009C43A0" w:rsidRDefault="00BE10B1" w:rsidP="00A16245">
            <w:pPr>
              <w:pStyle w:val="ae"/>
              <w:spacing w:before="0" w:after="0" w:line="276" w:lineRule="auto"/>
              <w:ind w:left="0" w:firstLine="318"/>
              <w:rPr>
                <w:bCs/>
              </w:rPr>
            </w:pPr>
            <w:r w:rsidRPr="009C43A0">
              <w:rPr>
                <w:color w:val="000000"/>
              </w:rPr>
              <w:lastRenderedPageBreak/>
              <w:t xml:space="preserve">подготовке к использованию инструмента и оснастки </w:t>
            </w:r>
            <w:proofErr w:type="gramStart"/>
            <w:r w:rsidRPr="009C43A0">
              <w:rPr>
                <w:color w:val="000000"/>
              </w:rPr>
              <w:t>для работы на токарных станках  с числовым программным управлением в соответс</w:t>
            </w:r>
            <w:r w:rsidRPr="009C43A0">
              <w:rPr>
                <w:color w:val="000000"/>
              </w:rPr>
              <w:t>т</w:t>
            </w:r>
            <w:r w:rsidRPr="009C43A0">
              <w:rPr>
                <w:color w:val="000000"/>
              </w:rPr>
              <w:t>вии с полученным заданием</w:t>
            </w:r>
            <w:proofErr w:type="gramEnd"/>
            <w:r w:rsidRPr="009C43A0">
              <w:rPr>
                <w:color w:val="000000"/>
              </w:rPr>
              <w:t>;</w:t>
            </w:r>
          </w:p>
          <w:p w:rsidR="00BE10B1" w:rsidRPr="009C43A0" w:rsidRDefault="00BE10B1" w:rsidP="00A16245">
            <w:pPr>
              <w:pStyle w:val="ae"/>
              <w:spacing w:before="0" w:after="0" w:line="276" w:lineRule="auto"/>
              <w:ind w:left="0" w:firstLine="318"/>
              <w:rPr>
                <w:bCs/>
              </w:rPr>
            </w:pPr>
            <w:r w:rsidRPr="009C43A0">
              <w:rPr>
                <w:color w:val="000000"/>
              </w:rPr>
              <w:t>адаптации стандартных управляющих программ на основе анализа входных данных, технологической и конструкторской документации в соответствии с заданием;</w:t>
            </w:r>
          </w:p>
          <w:p w:rsidR="00BE10B1" w:rsidRPr="009C43A0" w:rsidRDefault="00BE10B1" w:rsidP="00A16245">
            <w:pPr>
              <w:pStyle w:val="ae"/>
              <w:spacing w:before="0" w:after="0" w:line="276" w:lineRule="auto"/>
              <w:ind w:left="0" w:firstLine="318"/>
              <w:rPr>
                <w:bCs/>
              </w:rPr>
            </w:pPr>
            <w:r w:rsidRPr="009C43A0">
              <w:rPr>
                <w:color w:val="000000"/>
              </w:rPr>
              <w:t xml:space="preserve">обработке деталей </w:t>
            </w:r>
            <w:proofErr w:type="gramStart"/>
            <w:r w:rsidRPr="009C43A0">
              <w:rPr>
                <w:color w:val="000000"/>
              </w:rPr>
              <w:t xml:space="preserve">на токарных станках с числовым программным управлением с соблюдением требований к качеству в </w:t>
            </w:r>
            <w:r w:rsidRPr="009C43A0">
              <w:rPr>
                <w:rStyle w:val="4Exact"/>
              </w:rPr>
              <w:t>соответствии</w:t>
            </w:r>
            <w:proofErr w:type="gramEnd"/>
            <w:r w:rsidRPr="009C43A0">
              <w:rPr>
                <w:rStyle w:val="4Exact"/>
              </w:rPr>
              <w:t xml:space="preserve"> с зад</w:t>
            </w:r>
            <w:r w:rsidRPr="009C43A0">
              <w:rPr>
                <w:rStyle w:val="4Exact"/>
              </w:rPr>
              <w:t>а</w:t>
            </w:r>
            <w:r w:rsidRPr="009C43A0">
              <w:rPr>
                <w:rStyle w:val="4Exact"/>
              </w:rPr>
              <w:t>нием и технической документацией</w:t>
            </w:r>
          </w:p>
        </w:tc>
      </w:tr>
      <w:tr w:rsidR="00BE10B1" w:rsidRPr="009C43A0" w:rsidTr="00A16245">
        <w:tc>
          <w:tcPr>
            <w:tcW w:w="1809" w:type="dxa"/>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lastRenderedPageBreak/>
              <w:t>уметь</w:t>
            </w:r>
          </w:p>
        </w:tc>
        <w:tc>
          <w:tcPr>
            <w:tcW w:w="7797" w:type="dxa"/>
          </w:tcPr>
          <w:p w:rsidR="00BE10B1" w:rsidRPr="009C43A0" w:rsidRDefault="00BE10B1" w:rsidP="00A16245">
            <w:pPr>
              <w:pStyle w:val="28"/>
              <w:shd w:val="clear" w:color="auto" w:fill="auto"/>
              <w:spacing w:after="0" w:line="276" w:lineRule="auto"/>
              <w:ind w:firstLine="318"/>
              <w:jc w:val="both"/>
              <w:rPr>
                <w:rStyle w:val="211pt"/>
                <w:sz w:val="24"/>
                <w:szCs w:val="24"/>
              </w:rPr>
            </w:pPr>
            <w:r w:rsidRPr="009C43A0">
              <w:rPr>
                <w:rStyle w:val="211pt"/>
                <w:sz w:val="24"/>
                <w:szCs w:val="24"/>
              </w:rPr>
              <w:t>осуществлять подготовку к работе и обслуживание рабочего места оператора токарного станка с числовым программным управлением в соответствии с требованиями охраны труда, производственной санит</w:t>
            </w:r>
            <w:r w:rsidRPr="009C43A0">
              <w:rPr>
                <w:rStyle w:val="211pt"/>
                <w:sz w:val="24"/>
                <w:szCs w:val="24"/>
              </w:rPr>
              <w:t>а</w:t>
            </w:r>
            <w:r w:rsidRPr="009C43A0">
              <w:rPr>
                <w:rStyle w:val="211pt"/>
                <w:sz w:val="24"/>
                <w:szCs w:val="24"/>
              </w:rPr>
              <w:t xml:space="preserve">рии, пожарной безопасности и </w:t>
            </w:r>
            <w:proofErr w:type="spellStart"/>
            <w:r w:rsidRPr="009C43A0">
              <w:rPr>
                <w:rStyle w:val="211pt"/>
                <w:sz w:val="24"/>
                <w:szCs w:val="24"/>
              </w:rPr>
              <w:t>электробезопасности</w:t>
            </w:r>
            <w:proofErr w:type="spellEnd"/>
            <w:r w:rsidRPr="009C43A0">
              <w:rPr>
                <w:rStyle w:val="211pt"/>
                <w:sz w:val="24"/>
                <w:szCs w:val="24"/>
              </w:rPr>
              <w:t>;</w:t>
            </w:r>
          </w:p>
          <w:p w:rsidR="00BE10B1" w:rsidRPr="009C43A0" w:rsidRDefault="00BE10B1" w:rsidP="00A16245">
            <w:pPr>
              <w:spacing w:after="0"/>
              <w:ind w:firstLine="318"/>
              <w:rPr>
                <w:rStyle w:val="211pt"/>
                <w:sz w:val="24"/>
                <w:szCs w:val="24"/>
              </w:rPr>
            </w:pPr>
            <w:r w:rsidRPr="009C43A0">
              <w:rPr>
                <w:rStyle w:val="211pt"/>
                <w:sz w:val="24"/>
                <w:szCs w:val="24"/>
              </w:rPr>
              <w:t xml:space="preserve">выполнять </w:t>
            </w:r>
            <w:proofErr w:type="spellStart"/>
            <w:r w:rsidRPr="009C43A0">
              <w:rPr>
                <w:rStyle w:val="211pt"/>
                <w:sz w:val="24"/>
                <w:szCs w:val="24"/>
              </w:rPr>
              <w:t>подналадку</w:t>
            </w:r>
            <w:proofErr w:type="spellEnd"/>
            <w:r w:rsidRPr="009C43A0">
              <w:rPr>
                <w:rStyle w:val="211pt"/>
                <w:sz w:val="24"/>
                <w:szCs w:val="24"/>
              </w:rPr>
              <w:t xml:space="preserve"> отдельных узлов и механизмов в процессе р</w:t>
            </w:r>
            <w:r w:rsidRPr="009C43A0">
              <w:rPr>
                <w:rStyle w:val="211pt"/>
                <w:sz w:val="24"/>
                <w:szCs w:val="24"/>
              </w:rPr>
              <w:t>а</w:t>
            </w:r>
            <w:r w:rsidRPr="009C43A0">
              <w:rPr>
                <w:rStyle w:val="211pt"/>
                <w:sz w:val="24"/>
                <w:szCs w:val="24"/>
              </w:rPr>
              <w:t>боты;</w:t>
            </w:r>
          </w:p>
          <w:p w:rsidR="00BE10B1" w:rsidRPr="009C43A0" w:rsidRDefault="00BE10B1" w:rsidP="00A16245">
            <w:pPr>
              <w:spacing w:after="0"/>
              <w:ind w:firstLine="318"/>
              <w:rPr>
                <w:rStyle w:val="211pt"/>
                <w:sz w:val="24"/>
                <w:szCs w:val="24"/>
              </w:rPr>
            </w:pPr>
            <w:r w:rsidRPr="009C43A0">
              <w:rPr>
                <w:rStyle w:val="211pt"/>
                <w:sz w:val="24"/>
                <w:szCs w:val="24"/>
              </w:rPr>
              <w:t>выбирать и подготавливать к работе универсальные, специальные приспособления, режущий и контрольно</w:t>
            </w:r>
            <w:r w:rsidRPr="009C43A0">
              <w:rPr>
                <w:rStyle w:val="211pt"/>
                <w:sz w:val="24"/>
                <w:szCs w:val="24"/>
              </w:rPr>
              <w:softHyphen/>
              <w:t>-измерительный инструмент;</w:t>
            </w:r>
          </w:p>
          <w:p w:rsidR="00BE10B1" w:rsidRPr="009C43A0" w:rsidRDefault="00BE10B1" w:rsidP="00A16245">
            <w:pPr>
              <w:spacing w:after="0"/>
              <w:ind w:firstLine="318"/>
              <w:rPr>
                <w:rFonts w:ascii="Times New Roman" w:hAnsi="Times New Roman"/>
                <w:sz w:val="24"/>
                <w:szCs w:val="24"/>
              </w:rPr>
            </w:pPr>
            <w:r w:rsidRPr="009C43A0">
              <w:rPr>
                <w:rFonts w:ascii="Times New Roman" w:hAnsi="Times New Roman"/>
                <w:sz w:val="24"/>
                <w:szCs w:val="24"/>
              </w:rPr>
              <w:t>правильно устанавливать на станок инструменты, оснастку и присп</w:t>
            </w:r>
            <w:r w:rsidRPr="009C43A0">
              <w:rPr>
                <w:rFonts w:ascii="Times New Roman" w:hAnsi="Times New Roman"/>
                <w:sz w:val="24"/>
                <w:szCs w:val="24"/>
              </w:rPr>
              <w:t>о</w:t>
            </w:r>
            <w:r w:rsidRPr="009C43A0">
              <w:rPr>
                <w:rFonts w:ascii="Times New Roman" w:hAnsi="Times New Roman"/>
                <w:sz w:val="24"/>
                <w:szCs w:val="24"/>
              </w:rPr>
              <w:t>собления;</w:t>
            </w:r>
          </w:p>
          <w:p w:rsidR="00BE10B1" w:rsidRPr="009C43A0" w:rsidRDefault="00BE10B1" w:rsidP="00A16245">
            <w:pPr>
              <w:pStyle w:val="28"/>
              <w:shd w:val="clear" w:color="auto" w:fill="auto"/>
              <w:spacing w:after="0" w:line="276" w:lineRule="auto"/>
              <w:ind w:firstLine="318"/>
              <w:jc w:val="both"/>
              <w:rPr>
                <w:color w:val="000000"/>
                <w:sz w:val="24"/>
                <w:szCs w:val="24"/>
              </w:rPr>
            </w:pPr>
            <w:r w:rsidRPr="009C43A0">
              <w:rPr>
                <w:rStyle w:val="211pt"/>
                <w:sz w:val="24"/>
                <w:szCs w:val="24"/>
              </w:rPr>
              <w:t>составлять технологический процесс обработки деталей, изделий; о</w:t>
            </w:r>
            <w:r w:rsidRPr="009C43A0">
              <w:rPr>
                <w:rStyle w:val="211pt"/>
                <w:sz w:val="24"/>
                <w:szCs w:val="24"/>
              </w:rPr>
              <w:t>т</w:t>
            </w:r>
            <w:r w:rsidRPr="009C43A0">
              <w:rPr>
                <w:rStyle w:val="211pt"/>
                <w:sz w:val="24"/>
                <w:szCs w:val="24"/>
              </w:rPr>
              <w:t>рабатывать управляющие программы на станке;</w:t>
            </w:r>
          </w:p>
          <w:p w:rsidR="00BE10B1" w:rsidRPr="009C43A0" w:rsidRDefault="00BE10B1" w:rsidP="00A16245">
            <w:pPr>
              <w:pStyle w:val="28"/>
              <w:shd w:val="clear" w:color="auto" w:fill="auto"/>
              <w:spacing w:after="0" w:line="276" w:lineRule="auto"/>
              <w:ind w:firstLine="318"/>
              <w:jc w:val="both"/>
              <w:rPr>
                <w:rStyle w:val="211pt"/>
                <w:sz w:val="24"/>
                <w:szCs w:val="24"/>
              </w:rPr>
            </w:pPr>
            <w:r w:rsidRPr="009C43A0">
              <w:rPr>
                <w:rStyle w:val="211pt"/>
                <w:sz w:val="24"/>
                <w:szCs w:val="24"/>
              </w:rPr>
              <w:t>корректировать управляющую программу на основе анализа входных данных, технологической и конструкторской документации;</w:t>
            </w:r>
          </w:p>
          <w:p w:rsidR="00BE10B1" w:rsidRPr="009C43A0" w:rsidRDefault="00BE10B1" w:rsidP="00A16245">
            <w:pPr>
              <w:widowControl w:val="0"/>
              <w:tabs>
                <w:tab w:val="left" w:pos="547"/>
              </w:tabs>
              <w:spacing w:after="0"/>
              <w:ind w:firstLine="318"/>
              <w:rPr>
                <w:rFonts w:ascii="Times New Roman" w:hAnsi="Times New Roman"/>
                <w:sz w:val="24"/>
                <w:szCs w:val="24"/>
              </w:rPr>
            </w:pPr>
            <w:r w:rsidRPr="009C43A0">
              <w:rPr>
                <w:rFonts w:ascii="Times New Roman" w:hAnsi="Times New Roman"/>
                <w:sz w:val="24"/>
                <w:szCs w:val="24"/>
              </w:rPr>
              <w:t>задавать необходимые операции обработки для токарного станка с ЧПУ;</w:t>
            </w:r>
          </w:p>
          <w:p w:rsidR="00BE10B1" w:rsidRPr="009C43A0" w:rsidRDefault="00BE10B1" w:rsidP="00A16245">
            <w:pPr>
              <w:spacing w:after="0"/>
              <w:ind w:firstLine="318"/>
              <w:jc w:val="both"/>
              <w:rPr>
                <w:rFonts w:ascii="Times New Roman" w:hAnsi="Times New Roman"/>
                <w:sz w:val="24"/>
                <w:szCs w:val="24"/>
              </w:rPr>
            </w:pPr>
            <w:r w:rsidRPr="009C43A0">
              <w:rPr>
                <w:rFonts w:ascii="Times New Roman" w:hAnsi="Times New Roman"/>
                <w:sz w:val="24"/>
                <w:szCs w:val="24"/>
              </w:rPr>
              <w:t>корректировать параметры обработки в зависимости от результатов измерения;</w:t>
            </w:r>
          </w:p>
          <w:p w:rsidR="00BE10B1" w:rsidRPr="009C43A0" w:rsidRDefault="00BE10B1" w:rsidP="00A16245">
            <w:pPr>
              <w:spacing w:after="0"/>
              <w:ind w:firstLine="318"/>
              <w:rPr>
                <w:rFonts w:ascii="Times New Roman" w:hAnsi="Times New Roman"/>
                <w:sz w:val="24"/>
                <w:szCs w:val="24"/>
              </w:rPr>
            </w:pPr>
            <w:r w:rsidRPr="009C43A0">
              <w:rPr>
                <w:rFonts w:ascii="Times New Roman" w:hAnsi="Times New Roman"/>
                <w:sz w:val="24"/>
                <w:szCs w:val="24"/>
              </w:rPr>
              <w:t>правильно использовать измерительный инструмент для контроля с</w:t>
            </w:r>
            <w:r w:rsidRPr="009C43A0">
              <w:rPr>
                <w:rFonts w:ascii="Times New Roman" w:hAnsi="Times New Roman"/>
                <w:sz w:val="24"/>
                <w:szCs w:val="24"/>
              </w:rPr>
              <w:t>о</w:t>
            </w:r>
            <w:r w:rsidRPr="009C43A0">
              <w:rPr>
                <w:rFonts w:ascii="Times New Roman" w:hAnsi="Times New Roman"/>
                <w:sz w:val="24"/>
                <w:szCs w:val="24"/>
              </w:rPr>
              <w:t>ответствующих размеров;</w:t>
            </w:r>
          </w:p>
          <w:p w:rsidR="00BE10B1" w:rsidRPr="009C43A0" w:rsidRDefault="00BE10B1" w:rsidP="00A16245">
            <w:pPr>
              <w:pStyle w:val="28"/>
              <w:shd w:val="clear" w:color="auto" w:fill="auto"/>
              <w:spacing w:after="0" w:line="276" w:lineRule="auto"/>
              <w:ind w:firstLine="318"/>
              <w:jc w:val="both"/>
              <w:rPr>
                <w:color w:val="000000"/>
                <w:sz w:val="24"/>
                <w:szCs w:val="24"/>
              </w:rPr>
            </w:pPr>
            <w:r w:rsidRPr="009C43A0">
              <w:rPr>
                <w:rStyle w:val="211pt"/>
                <w:sz w:val="24"/>
                <w:szCs w:val="24"/>
              </w:rPr>
              <w:t>проводить проверку управляющих программ средствами</w:t>
            </w:r>
            <w:r w:rsidRPr="009C43A0">
              <w:rPr>
                <w:color w:val="000000"/>
                <w:sz w:val="24"/>
                <w:szCs w:val="24"/>
              </w:rPr>
              <w:t xml:space="preserve"> вычисл</w:t>
            </w:r>
            <w:r w:rsidRPr="009C43A0">
              <w:rPr>
                <w:color w:val="000000"/>
                <w:sz w:val="24"/>
                <w:szCs w:val="24"/>
              </w:rPr>
              <w:t>и</w:t>
            </w:r>
            <w:r w:rsidRPr="009C43A0">
              <w:rPr>
                <w:color w:val="000000"/>
                <w:sz w:val="24"/>
                <w:szCs w:val="24"/>
              </w:rPr>
              <w:t>тельной техники;</w:t>
            </w:r>
          </w:p>
          <w:p w:rsidR="00BE10B1" w:rsidRPr="009C43A0" w:rsidRDefault="00BE10B1" w:rsidP="00A16245">
            <w:pPr>
              <w:pStyle w:val="28"/>
              <w:shd w:val="clear" w:color="auto" w:fill="auto"/>
              <w:spacing w:after="0" w:line="276" w:lineRule="auto"/>
              <w:ind w:firstLine="318"/>
              <w:jc w:val="both"/>
              <w:rPr>
                <w:color w:val="000000"/>
                <w:sz w:val="24"/>
                <w:szCs w:val="24"/>
              </w:rPr>
            </w:pPr>
            <w:r w:rsidRPr="009C43A0">
              <w:rPr>
                <w:color w:val="000000"/>
                <w:sz w:val="24"/>
                <w:szCs w:val="24"/>
              </w:rPr>
              <w:t>выполнять технологические операции при изготовлении детали на т</w:t>
            </w:r>
            <w:r w:rsidRPr="009C43A0">
              <w:rPr>
                <w:color w:val="000000"/>
                <w:sz w:val="24"/>
                <w:szCs w:val="24"/>
              </w:rPr>
              <w:t>о</w:t>
            </w:r>
            <w:r w:rsidRPr="009C43A0">
              <w:rPr>
                <w:color w:val="000000"/>
                <w:sz w:val="24"/>
                <w:szCs w:val="24"/>
              </w:rPr>
              <w:t>карных станках с числовым программным управлением;</w:t>
            </w:r>
          </w:p>
          <w:p w:rsidR="00BE10B1" w:rsidRPr="009C43A0" w:rsidRDefault="00BE10B1" w:rsidP="00A16245">
            <w:pPr>
              <w:spacing w:after="0"/>
              <w:ind w:firstLine="318"/>
              <w:rPr>
                <w:rFonts w:ascii="Times New Roman" w:hAnsi="Times New Roman"/>
                <w:bCs/>
              </w:rPr>
            </w:pPr>
            <w:r w:rsidRPr="009C43A0">
              <w:rPr>
                <w:rFonts w:ascii="Times New Roman" w:hAnsi="Times New Roman"/>
                <w:color w:val="000000"/>
                <w:sz w:val="24"/>
                <w:szCs w:val="24"/>
              </w:rPr>
              <w:t>выполнять контрольные операции над работой механизмов и обесп</w:t>
            </w:r>
            <w:r w:rsidRPr="009C43A0">
              <w:rPr>
                <w:rFonts w:ascii="Times New Roman" w:hAnsi="Times New Roman"/>
                <w:color w:val="000000"/>
                <w:sz w:val="24"/>
                <w:szCs w:val="24"/>
              </w:rPr>
              <w:t>е</w:t>
            </w:r>
            <w:r w:rsidRPr="009C43A0">
              <w:rPr>
                <w:rFonts w:ascii="Times New Roman" w:hAnsi="Times New Roman"/>
                <w:color w:val="000000"/>
                <w:sz w:val="24"/>
                <w:szCs w:val="24"/>
              </w:rPr>
              <w:t>чение бесперебойной работы оборудования станка с числовым пр</w:t>
            </w:r>
            <w:r w:rsidRPr="009C43A0">
              <w:rPr>
                <w:rFonts w:ascii="Times New Roman" w:hAnsi="Times New Roman"/>
                <w:color w:val="000000"/>
                <w:sz w:val="24"/>
                <w:szCs w:val="24"/>
              </w:rPr>
              <w:t>о</w:t>
            </w:r>
            <w:r w:rsidRPr="009C43A0">
              <w:rPr>
                <w:rFonts w:ascii="Times New Roman" w:hAnsi="Times New Roman"/>
                <w:color w:val="000000"/>
                <w:sz w:val="24"/>
                <w:szCs w:val="24"/>
              </w:rPr>
              <w:t>граммным управлением</w:t>
            </w:r>
          </w:p>
        </w:tc>
      </w:tr>
      <w:tr w:rsidR="00BE10B1" w:rsidRPr="009C43A0" w:rsidTr="00A16245">
        <w:tc>
          <w:tcPr>
            <w:tcW w:w="1809" w:type="dxa"/>
          </w:tcPr>
          <w:p w:rsidR="00BE10B1" w:rsidRPr="009C43A0" w:rsidRDefault="00BE10B1" w:rsidP="00A16245">
            <w:pPr>
              <w:rPr>
                <w:rFonts w:ascii="Times New Roman" w:hAnsi="Times New Roman"/>
                <w:b/>
                <w:bCs/>
                <w:sz w:val="24"/>
                <w:szCs w:val="24"/>
              </w:rPr>
            </w:pPr>
            <w:r w:rsidRPr="009C43A0">
              <w:rPr>
                <w:rFonts w:ascii="Times New Roman" w:hAnsi="Times New Roman"/>
                <w:b/>
                <w:bCs/>
                <w:sz w:val="24"/>
                <w:szCs w:val="24"/>
              </w:rPr>
              <w:t>знать</w:t>
            </w:r>
          </w:p>
        </w:tc>
        <w:tc>
          <w:tcPr>
            <w:tcW w:w="7797" w:type="dxa"/>
          </w:tcPr>
          <w:p w:rsidR="00BE10B1" w:rsidRPr="009C43A0" w:rsidRDefault="00BE10B1" w:rsidP="00A16245">
            <w:pPr>
              <w:pStyle w:val="28"/>
              <w:shd w:val="clear" w:color="auto" w:fill="auto"/>
              <w:spacing w:after="0" w:line="276" w:lineRule="auto"/>
              <w:ind w:firstLine="318"/>
              <w:jc w:val="both"/>
              <w:rPr>
                <w:color w:val="000000"/>
                <w:sz w:val="24"/>
                <w:szCs w:val="24"/>
              </w:rPr>
            </w:pPr>
            <w:r w:rsidRPr="009C43A0">
              <w:rPr>
                <w:rStyle w:val="211pt"/>
                <w:sz w:val="24"/>
                <w:szCs w:val="24"/>
              </w:rPr>
              <w:t xml:space="preserve">правила подготовки к работе и содержания рабочих мест оператора токарного станка с числовым программным управлением, требования охраны труда, производственной санитарии, пожарной безопасности и </w:t>
            </w:r>
            <w:proofErr w:type="spellStart"/>
            <w:r w:rsidRPr="009C43A0">
              <w:rPr>
                <w:rStyle w:val="211pt"/>
                <w:sz w:val="24"/>
                <w:szCs w:val="24"/>
              </w:rPr>
              <w:t>электробезопасности</w:t>
            </w:r>
            <w:proofErr w:type="spellEnd"/>
            <w:r w:rsidRPr="009C43A0">
              <w:rPr>
                <w:rStyle w:val="211pt"/>
                <w:sz w:val="24"/>
                <w:szCs w:val="24"/>
              </w:rPr>
              <w:t>;</w:t>
            </w:r>
          </w:p>
          <w:p w:rsidR="00BE10B1" w:rsidRPr="009C43A0" w:rsidRDefault="00BE10B1" w:rsidP="00A16245">
            <w:pPr>
              <w:spacing w:after="0"/>
              <w:ind w:firstLine="318"/>
              <w:rPr>
                <w:rStyle w:val="211pt"/>
                <w:sz w:val="24"/>
                <w:szCs w:val="24"/>
              </w:rPr>
            </w:pPr>
            <w:r w:rsidRPr="009C43A0">
              <w:rPr>
                <w:rStyle w:val="211pt"/>
                <w:sz w:val="24"/>
                <w:szCs w:val="24"/>
              </w:rPr>
              <w:t xml:space="preserve">устройство, принципы работы и правила </w:t>
            </w:r>
            <w:proofErr w:type="spellStart"/>
            <w:r w:rsidRPr="009C43A0">
              <w:rPr>
                <w:rStyle w:val="211pt"/>
                <w:sz w:val="24"/>
                <w:szCs w:val="24"/>
              </w:rPr>
              <w:t>подналадки</w:t>
            </w:r>
            <w:proofErr w:type="spellEnd"/>
            <w:r w:rsidRPr="009C43A0">
              <w:rPr>
                <w:rStyle w:val="211pt"/>
                <w:sz w:val="24"/>
                <w:szCs w:val="24"/>
              </w:rPr>
              <w:t xml:space="preserve"> токарных ста</w:t>
            </w:r>
            <w:r w:rsidRPr="009C43A0">
              <w:rPr>
                <w:rStyle w:val="211pt"/>
                <w:sz w:val="24"/>
                <w:szCs w:val="24"/>
              </w:rPr>
              <w:t>н</w:t>
            </w:r>
            <w:r w:rsidRPr="009C43A0">
              <w:rPr>
                <w:rStyle w:val="211pt"/>
                <w:sz w:val="24"/>
                <w:szCs w:val="24"/>
              </w:rPr>
              <w:t>ков с числовым программным управлением;</w:t>
            </w:r>
          </w:p>
          <w:p w:rsidR="00BE10B1" w:rsidRPr="009C43A0" w:rsidRDefault="00BE10B1" w:rsidP="00A16245">
            <w:pPr>
              <w:tabs>
                <w:tab w:val="left" w:pos="536"/>
              </w:tabs>
              <w:spacing w:after="0"/>
              <w:ind w:firstLine="318"/>
              <w:rPr>
                <w:rFonts w:ascii="Times New Roman" w:hAnsi="Times New Roman"/>
                <w:sz w:val="24"/>
                <w:szCs w:val="24"/>
              </w:rPr>
            </w:pPr>
            <w:r w:rsidRPr="009C43A0">
              <w:rPr>
                <w:rFonts w:ascii="Times New Roman" w:hAnsi="Times New Roman"/>
                <w:sz w:val="24"/>
                <w:szCs w:val="24"/>
              </w:rPr>
              <w:t>различные методы создания управляющих программ для станка с ЧПУ;</w:t>
            </w:r>
          </w:p>
          <w:p w:rsidR="00BE10B1" w:rsidRPr="009C43A0" w:rsidRDefault="00BE10B1" w:rsidP="00A16245">
            <w:pPr>
              <w:widowControl w:val="0"/>
              <w:tabs>
                <w:tab w:val="left" w:pos="536"/>
              </w:tabs>
              <w:spacing w:after="0"/>
              <w:ind w:firstLine="318"/>
              <w:jc w:val="both"/>
              <w:rPr>
                <w:rFonts w:ascii="Times New Roman" w:hAnsi="Times New Roman"/>
                <w:sz w:val="24"/>
                <w:szCs w:val="24"/>
              </w:rPr>
            </w:pPr>
            <w:r w:rsidRPr="009C43A0">
              <w:rPr>
                <w:rFonts w:ascii="Times New Roman" w:hAnsi="Times New Roman"/>
                <w:sz w:val="24"/>
                <w:szCs w:val="24"/>
              </w:rPr>
              <w:lastRenderedPageBreak/>
              <w:t xml:space="preserve">современные программные среды </w:t>
            </w:r>
            <w:r w:rsidRPr="009C43A0">
              <w:rPr>
                <w:rFonts w:ascii="Times New Roman" w:hAnsi="Times New Roman"/>
                <w:sz w:val="24"/>
                <w:szCs w:val="24"/>
                <w:lang w:val="en-US" w:eastAsia="en-US"/>
              </w:rPr>
              <w:t>CAD</w:t>
            </w:r>
            <w:r w:rsidRPr="009C43A0">
              <w:rPr>
                <w:rFonts w:ascii="Times New Roman" w:hAnsi="Times New Roman"/>
                <w:sz w:val="24"/>
                <w:szCs w:val="24"/>
                <w:lang w:eastAsia="en-US"/>
              </w:rPr>
              <w:t>/</w:t>
            </w:r>
            <w:r w:rsidRPr="009C43A0">
              <w:rPr>
                <w:rFonts w:ascii="Times New Roman" w:hAnsi="Times New Roman"/>
                <w:sz w:val="24"/>
                <w:szCs w:val="24"/>
                <w:lang w:val="en-US" w:eastAsia="en-US"/>
              </w:rPr>
              <w:t>CAM</w:t>
            </w:r>
            <w:r w:rsidRPr="009C43A0">
              <w:rPr>
                <w:rFonts w:ascii="Times New Roman" w:hAnsi="Times New Roman"/>
                <w:sz w:val="24"/>
                <w:szCs w:val="24"/>
                <w:lang w:eastAsia="en-US"/>
              </w:rPr>
              <w:t>;</w:t>
            </w:r>
          </w:p>
          <w:p w:rsidR="00BE10B1" w:rsidRPr="009C43A0" w:rsidRDefault="00BE10B1" w:rsidP="00A16245">
            <w:pPr>
              <w:widowControl w:val="0"/>
              <w:tabs>
                <w:tab w:val="left" w:pos="536"/>
              </w:tabs>
              <w:spacing w:after="0"/>
              <w:ind w:firstLine="318"/>
              <w:jc w:val="both"/>
              <w:rPr>
                <w:rFonts w:ascii="Times New Roman" w:hAnsi="Times New Roman"/>
                <w:sz w:val="24"/>
                <w:szCs w:val="24"/>
              </w:rPr>
            </w:pPr>
            <w:r w:rsidRPr="009C43A0">
              <w:rPr>
                <w:rFonts w:ascii="Times New Roman" w:hAnsi="Times New Roman"/>
                <w:sz w:val="24"/>
                <w:szCs w:val="24"/>
              </w:rPr>
              <w:t>правила чтения чертежей и технического задания;</w:t>
            </w:r>
          </w:p>
          <w:p w:rsidR="00BE10B1" w:rsidRPr="009C43A0" w:rsidRDefault="00BE10B1" w:rsidP="00A16245">
            <w:pPr>
              <w:spacing w:after="0"/>
              <w:ind w:firstLine="318"/>
              <w:rPr>
                <w:rFonts w:ascii="Times New Roman" w:hAnsi="Times New Roman"/>
                <w:sz w:val="24"/>
                <w:szCs w:val="24"/>
              </w:rPr>
            </w:pPr>
            <w:r w:rsidRPr="009C43A0">
              <w:rPr>
                <w:rFonts w:ascii="Times New Roman" w:hAnsi="Times New Roman"/>
                <w:sz w:val="24"/>
                <w:szCs w:val="24"/>
              </w:rPr>
              <w:t>режимы резания;</w:t>
            </w:r>
          </w:p>
          <w:p w:rsidR="00BE10B1" w:rsidRPr="009C43A0" w:rsidRDefault="00BE10B1" w:rsidP="00A16245">
            <w:pPr>
              <w:pStyle w:val="28"/>
              <w:shd w:val="clear" w:color="auto" w:fill="auto"/>
              <w:spacing w:after="0" w:line="276" w:lineRule="auto"/>
              <w:ind w:firstLine="318"/>
              <w:jc w:val="both"/>
              <w:rPr>
                <w:rStyle w:val="211pt"/>
                <w:sz w:val="24"/>
                <w:szCs w:val="24"/>
              </w:rPr>
            </w:pPr>
            <w:r w:rsidRPr="009C43A0">
              <w:rPr>
                <w:rStyle w:val="211pt"/>
                <w:sz w:val="24"/>
                <w:szCs w:val="24"/>
              </w:rPr>
              <w:t>наименование, назначение, устройство и правила применения присп</w:t>
            </w:r>
            <w:r w:rsidRPr="009C43A0">
              <w:rPr>
                <w:rStyle w:val="211pt"/>
                <w:sz w:val="24"/>
                <w:szCs w:val="24"/>
              </w:rPr>
              <w:t>о</w:t>
            </w:r>
            <w:r w:rsidRPr="009C43A0">
              <w:rPr>
                <w:rStyle w:val="211pt"/>
                <w:sz w:val="24"/>
                <w:szCs w:val="24"/>
              </w:rPr>
              <w:t>соблений, режущего и измерительного инструмента;</w:t>
            </w:r>
          </w:p>
          <w:p w:rsidR="00BE10B1" w:rsidRPr="009C43A0" w:rsidRDefault="00BE10B1" w:rsidP="00A16245">
            <w:pPr>
              <w:pStyle w:val="28"/>
              <w:shd w:val="clear" w:color="auto" w:fill="auto"/>
              <w:spacing w:after="0" w:line="276" w:lineRule="auto"/>
              <w:ind w:firstLine="318"/>
              <w:jc w:val="both"/>
              <w:rPr>
                <w:color w:val="000000"/>
                <w:sz w:val="24"/>
                <w:szCs w:val="24"/>
              </w:rPr>
            </w:pPr>
            <w:r w:rsidRPr="009C43A0">
              <w:rPr>
                <w:rStyle w:val="211pt"/>
                <w:sz w:val="24"/>
                <w:szCs w:val="24"/>
              </w:rPr>
              <w:t>грузоподъемное оборудование, применяемое в металлообрабатыва</w:t>
            </w:r>
            <w:r w:rsidRPr="009C43A0">
              <w:rPr>
                <w:rStyle w:val="211pt"/>
                <w:sz w:val="24"/>
                <w:szCs w:val="24"/>
              </w:rPr>
              <w:t>ю</w:t>
            </w:r>
            <w:r w:rsidRPr="009C43A0">
              <w:rPr>
                <w:rStyle w:val="211pt"/>
                <w:sz w:val="24"/>
                <w:szCs w:val="24"/>
              </w:rPr>
              <w:t>щих цехах;</w:t>
            </w:r>
          </w:p>
          <w:p w:rsidR="00BE10B1" w:rsidRPr="009C43A0" w:rsidRDefault="00BE10B1" w:rsidP="00A16245">
            <w:pPr>
              <w:pStyle w:val="28"/>
              <w:shd w:val="clear" w:color="auto" w:fill="auto"/>
              <w:spacing w:after="0" w:line="276" w:lineRule="auto"/>
              <w:ind w:firstLine="318"/>
              <w:jc w:val="both"/>
              <w:rPr>
                <w:rStyle w:val="211pt"/>
                <w:sz w:val="24"/>
                <w:szCs w:val="24"/>
              </w:rPr>
            </w:pPr>
            <w:r w:rsidRPr="009C43A0">
              <w:rPr>
                <w:rStyle w:val="211pt"/>
                <w:sz w:val="24"/>
                <w:szCs w:val="24"/>
              </w:rPr>
              <w:t>правила определения режимов резания по справочникам и паспорту станка;</w:t>
            </w:r>
          </w:p>
          <w:p w:rsidR="00BE10B1" w:rsidRPr="009C43A0" w:rsidRDefault="00BE10B1" w:rsidP="00A16245">
            <w:pPr>
              <w:pStyle w:val="28"/>
              <w:shd w:val="clear" w:color="auto" w:fill="auto"/>
              <w:spacing w:after="0" w:line="276" w:lineRule="auto"/>
              <w:ind w:firstLine="318"/>
              <w:jc w:val="both"/>
              <w:rPr>
                <w:color w:val="000000"/>
                <w:sz w:val="24"/>
                <w:szCs w:val="24"/>
              </w:rPr>
            </w:pPr>
            <w:r w:rsidRPr="009C43A0">
              <w:rPr>
                <w:rStyle w:val="211pt"/>
                <w:sz w:val="24"/>
                <w:szCs w:val="24"/>
              </w:rPr>
              <w:t>правила выбора управляющих программ для решения поставленной технологической задачи (операции);</w:t>
            </w:r>
          </w:p>
          <w:p w:rsidR="00BE10B1" w:rsidRPr="009C43A0" w:rsidRDefault="00BE10B1" w:rsidP="00A16245">
            <w:pPr>
              <w:pStyle w:val="28"/>
              <w:shd w:val="clear" w:color="auto" w:fill="auto"/>
              <w:spacing w:after="0" w:line="276" w:lineRule="auto"/>
              <w:ind w:firstLine="318"/>
              <w:jc w:val="both"/>
              <w:rPr>
                <w:color w:val="000000"/>
                <w:sz w:val="24"/>
                <w:szCs w:val="24"/>
              </w:rPr>
            </w:pPr>
            <w:r w:rsidRPr="009C43A0">
              <w:rPr>
                <w:rStyle w:val="211pt"/>
                <w:sz w:val="24"/>
                <w:szCs w:val="24"/>
              </w:rPr>
              <w:t>основные направления автоматизации производственных процессов;</w:t>
            </w:r>
          </w:p>
          <w:p w:rsidR="00BE10B1" w:rsidRPr="009C43A0" w:rsidRDefault="00BE10B1" w:rsidP="00A16245">
            <w:pPr>
              <w:pStyle w:val="28"/>
              <w:shd w:val="clear" w:color="auto" w:fill="auto"/>
              <w:spacing w:after="0" w:line="276" w:lineRule="auto"/>
              <w:ind w:firstLine="318"/>
              <w:jc w:val="both"/>
              <w:rPr>
                <w:rStyle w:val="211pt"/>
                <w:sz w:val="24"/>
                <w:szCs w:val="24"/>
              </w:rPr>
            </w:pPr>
            <w:r w:rsidRPr="009C43A0">
              <w:rPr>
                <w:rStyle w:val="211pt"/>
                <w:sz w:val="24"/>
                <w:szCs w:val="24"/>
              </w:rPr>
              <w:t xml:space="preserve">системы программного управления станками; </w:t>
            </w:r>
          </w:p>
          <w:p w:rsidR="00BE10B1" w:rsidRPr="009C43A0" w:rsidRDefault="00BE10B1" w:rsidP="00A16245">
            <w:pPr>
              <w:pStyle w:val="28"/>
              <w:shd w:val="clear" w:color="auto" w:fill="auto"/>
              <w:spacing w:after="0" w:line="276" w:lineRule="auto"/>
              <w:ind w:firstLine="318"/>
              <w:jc w:val="both"/>
              <w:rPr>
                <w:rStyle w:val="211pt"/>
                <w:sz w:val="24"/>
                <w:szCs w:val="24"/>
              </w:rPr>
            </w:pPr>
            <w:r w:rsidRPr="009C43A0">
              <w:rPr>
                <w:rStyle w:val="211pt"/>
                <w:sz w:val="24"/>
                <w:szCs w:val="24"/>
              </w:rPr>
              <w:t>организацию работ при многостаночном обслуживании станков с программным управлением;</w:t>
            </w:r>
          </w:p>
          <w:p w:rsidR="00BE10B1" w:rsidRPr="009C43A0" w:rsidRDefault="00BE10B1" w:rsidP="00A16245">
            <w:pPr>
              <w:widowControl w:val="0"/>
              <w:tabs>
                <w:tab w:val="left" w:pos="544"/>
              </w:tabs>
              <w:spacing w:after="0"/>
              <w:ind w:firstLine="318"/>
              <w:jc w:val="both"/>
              <w:rPr>
                <w:rFonts w:ascii="Times New Roman" w:hAnsi="Times New Roman"/>
                <w:sz w:val="24"/>
                <w:szCs w:val="24"/>
              </w:rPr>
            </w:pPr>
          </w:p>
          <w:p w:rsidR="00BE10B1" w:rsidRPr="009C43A0" w:rsidRDefault="00BE10B1" w:rsidP="00A16245">
            <w:pPr>
              <w:widowControl w:val="0"/>
              <w:tabs>
                <w:tab w:val="left" w:pos="544"/>
              </w:tabs>
              <w:spacing w:after="0"/>
              <w:ind w:firstLine="318"/>
              <w:jc w:val="both"/>
              <w:rPr>
                <w:rFonts w:ascii="Times New Roman" w:hAnsi="Times New Roman"/>
                <w:sz w:val="24"/>
                <w:szCs w:val="24"/>
              </w:rPr>
            </w:pPr>
            <w:r w:rsidRPr="009C43A0">
              <w:rPr>
                <w:rFonts w:ascii="Times New Roman" w:hAnsi="Times New Roman"/>
                <w:sz w:val="24"/>
                <w:szCs w:val="24"/>
              </w:rPr>
              <w:t>современные измерительные инструменты;</w:t>
            </w:r>
          </w:p>
          <w:p w:rsidR="00BE10B1" w:rsidRPr="009C43A0" w:rsidRDefault="00BE10B1" w:rsidP="00A16245">
            <w:pPr>
              <w:widowControl w:val="0"/>
              <w:tabs>
                <w:tab w:val="left" w:pos="544"/>
              </w:tabs>
              <w:spacing w:after="0"/>
              <w:ind w:firstLine="318"/>
              <w:jc w:val="both"/>
              <w:rPr>
                <w:rFonts w:ascii="Times New Roman" w:hAnsi="Times New Roman"/>
                <w:bCs/>
              </w:rPr>
            </w:pPr>
            <w:r w:rsidRPr="009C43A0">
              <w:rPr>
                <w:rStyle w:val="211pt"/>
                <w:sz w:val="24"/>
                <w:szCs w:val="24"/>
              </w:rPr>
              <w:t>правила проведения и технологию проверки качества выполненных работ</w:t>
            </w:r>
          </w:p>
        </w:tc>
      </w:tr>
    </w:tbl>
    <w:p w:rsidR="00BE10B1" w:rsidRPr="009C43A0" w:rsidRDefault="00BE10B1" w:rsidP="00BE10B1">
      <w:pPr>
        <w:rPr>
          <w:rFonts w:ascii="Times New Roman" w:hAnsi="Times New Roman"/>
          <w:b/>
        </w:rPr>
      </w:pPr>
    </w:p>
    <w:p w:rsidR="00BE10B1" w:rsidRPr="009C43A0" w:rsidRDefault="00BE10B1" w:rsidP="00BE10B1">
      <w:pPr>
        <w:rPr>
          <w:rFonts w:ascii="Times New Roman" w:hAnsi="Times New Roman"/>
          <w:b/>
          <w:sz w:val="24"/>
          <w:szCs w:val="24"/>
        </w:rPr>
      </w:pPr>
      <w:r w:rsidRPr="009C43A0">
        <w:rPr>
          <w:rFonts w:ascii="Times New Roman" w:hAnsi="Times New Roman"/>
          <w:b/>
          <w:sz w:val="24"/>
          <w:szCs w:val="24"/>
        </w:rPr>
        <w:t>1.2. Количество часов, отводимое на освоение профессионального модуля</w:t>
      </w:r>
    </w:p>
    <w:p w:rsidR="00BE10B1" w:rsidRPr="00807D1E" w:rsidRDefault="00BE10B1" w:rsidP="00BE10B1">
      <w:pPr>
        <w:rPr>
          <w:rFonts w:ascii="Times New Roman" w:hAnsi="Times New Roman"/>
          <w:sz w:val="24"/>
          <w:szCs w:val="24"/>
        </w:rPr>
      </w:pPr>
      <w:r w:rsidRPr="00807D1E">
        <w:rPr>
          <w:rFonts w:ascii="Times New Roman" w:hAnsi="Times New Roman"/>
          <w:sz w:val="24"/>
          <w:szCs w:val="24"/>
        </w:rPr>
        <w:t>Всего часов:     314 часа,</w:t>
      </w:r>
    </w:p>
    <w:p w:rsidR="00BE10B1" w:rsidRPr="00807D1E" w:rsidRDefault="00BE10B1" w:rsidP="00BE10B1">
      <w:pPr>
        <w:rPr>
          <w:rFonts w:ascii="Times New Roman" w:hAnsi="Times New Roman"/>
          <w:sz w:val="24"/>
          <w:szCs w:val="24"/>
        </w:rPr>
      </w:pPr>
      <w:r w:rsidRPr="00807D1E">
        <w:rPr>
          <w:rFonts w:ascii="Times New Roman" w:hAnsi="Times New Roman"/>
          <w:sz w:val="24"/>
          <w:szCs w:val="24"/>
        </w:rPr>
        <w:t>в том числе практической подготовки:     268 часов.</w:t>
      </w:r>
    </w:p>
    <w:p w:rsidR="00BE10B1" w:rsidRPr="00807D1E" w:rsidRDefault="00BE10B1" w:rsidP="00BE10B1">
      <w:pPr>
        <w:rPr>
          <w:rFonts w:ascii="Times New Roman" w:hAnsi="Times New Roman"/>
          <w:sz w:val="24"/>
          <w:szCs w:val="24"/>
        </w:rPr>
      </w:pPr>
    </w:p>
    <w:p w:rsidR="00BE10B1" w:rsidRPr="00807D1E" w:rsidRDefault="00BE10B1" w:rsidP="00BE10B1">
      <w:pPr>
        <w:rPr>
          <w:rFonts w:ascii="Times New Roman" w:hAnsi="Times New Roman"/>
          <w:sz w:val="24"/>
          <w:szCs w:val="24"/>
        </w:rPr>
      </w:pPr>
      <w:r w:rsidRPr="00807D1E">
        <w:rPr>
          <w:rFonts w:ascii="Times New Roman" w:hAnsi="Times New Roman"/>
          <w:sz w:val="24"/>
          <w:szCs w:val="24"/>
        </w:rPr>
        <w:t>Из них на освоение МДК:     98 часов,</w:t>
      </w:r>
    </w:p>
    <w:p w:rsidR="00BE10B1" w:rsidRPr="00807D1E" w:rsidRDefault="00BE10B1" w:rsidP="00BE10B1">
      <w:pPr>
        <w:rPr>
          <w:rFonts w:ascii="Times New Roman" w:hAnsi="Times New Roman"/>
          <w:sz w:val="24"/>
          <w:szCs w:val="24"/>
        </w:rPr>
      </w:pPr>
      <w:r w:rsidRPr="00807D1E">
        <w:rPr>
          <w:rFonts w:ascii="Times New Roman" w:hAnsi="Times New Roman"/>
          <w:sz w:val="24"/>
          <w:szCs w:val="24"/>
        </w:rPr>
        <w:t>в том числе самостоятельная работа:    0 час</w:t>
      </w:r>
      <w:r>
        <w:rPr>
          <w:rFonts w:ascii="Times New Roman" w:hAnsi="Times New Roman"/>
          <w:sz w:val="24"/>
          <w:szCs w:val="24"/>
        </w:rPr>
        <w:t>ов</w:t>
      </w:r>
      <w:r w:rsidRPr="00807D1E">
        <w:rPr>
          <w:rFonts w:ascii="Times New Roman" w:hAnsi="Times New Roman"/>
          <w:sz w:val="24"/>
          <w:szCs w:val="24"/>
        </w:rPr>
        <w:t>,</w:t>
      </w:r>
    </w:p>
    <w:p w:rsidR="00BE10B1" w:rsidRPr="00807D1E" w:rsidRDefault="00BE10B1" w:rsidP="00BE10B1">
      <w:pPr>
        <w:rPr>
          <w:rFonts w:ascii="Times New Roman" w:hAnsi="Times New Roman"/>
          <w:sz w:val="24"/>
          <w:szCs w:val="24"/>
        </w:rPr>
      </w:pPr>
      <w:r w:rsidRPr="00807D1E">
        <w:rPr>
          <w:rFonts w:ascii="Times New Roman" w:hAnsi="Times New Roman"/>
          <w:sz w:val="24"/>
          <w:szCs w:val="24"/>
        </w:rPr>
        <w:t xml:space="preserve">практики, в том числе </w:t>
      </w:r>
      <w:proofErr w:type="gramStart"/>
      <w:r w:rsidRPr="00807D1E">
        <w:rPr>
          <w:rFonts w:ascii="Times New Roman" w:hAnsi="Times New Roman"/>
          <w:sz w:val="24"/>
          <w:szCs w:val="24"/>
        </w:rPr>
        <w:t>учебная</w:t>
      </w:r>
      <w:proofErr w:type="gramEnd"/>
      <w:r w:rsidRPr="00807D1E">
        <w:rPr>
          <w:rFonts w:ascii="Times New Roman" w:hAnsi="Times New Roman"/>
          <w:sz w:val="24"/>
          <w:szCs w:val="24"/>
        </w:rPr>
        <w:t>:    144 часа,</w:t>
      </w:r>
    </w:p>
    <w:p w:rsidR="00BE10B1" w:rsidRPr="00807D1E" w:rsidRDefault="00BE10B1" w:rsidP="00BE10B1">
      <w:pPr>
        <w:rPr>
          <w:rFonts w:ascii="Times New Roman" w:hAnsi="Times New Roman"/>
          <w:sz w:val="24"/>
          <w:szCs w:val="24"/>
        </w:rPr>
      </w:pPr>
      <w:proofErr w:type="gramStart"/>
      <w:r w:rsidRPr="00807D1E">
        <w:rPr>
          <w:rFonts w:ascii="Times New Roman" w:hAnsi="Times New Roman"/>
          <w:sz w:val="24"/>
          <w:szCs w:val="24"/>
        </w:rPr>
        <w:t>производственная</w:t>
      </w:r>
      <w:proofErr w:type="gramEnd"/>
      <w:r w:rsidRPr="00807D1E">
        <w:rPr>
          <w:rFonts w:ascii="Times New Roman" w:hAnsi="Times New Roman"/>
          <w:sz w:val="24"/>
          <w:szCs w:val="24"/>
        </w:rPr>
        <w:t>:     72 часа.</w:t>
      </w:r>
    </w:p>
    <w:p w:rsidR="00BE10B1" w:rsidRPr="00807D1E" w:rsidRDefault="00BE10B1" w:rsidP="00BE10B1">
      <w:pPr>
        <w:rPr>
          <w:rFonts w:ascii="Times New Roman" w:hAnsi="Times New Roman"/>
          <w:sz w:val="24"/>
          <w:szCs w:val="24"/>
        </w:rPr>
      </w:pPr>
      <w:r w:rsidRPr="00807D1E">
        <w:rPr>
          <w:rFonts w:ascii="Times New Roman" w:hAnsi="Times New Roman"/>
          <w:sz w:val="24"/>
          <w:szCs w:val="24"/>
        </w:rPr>
        <w:t>Промежуточная аттестация в форме экзамена:    12 часов.</w:t>
      </w:r>
    </w:p>
    <w:p w:rsidR="00BE10B1" w:rsidRDefault="00BE10B1" w:rsidP="00BE10B1">
      <w:pPr>
        <w:rPr>
          <w:rFonts w:ascii="Times New Roman" w:hAnsi="Times New Roman"/>
          <w:sz w:val="24"/>
          <w:szCs w:val="24"/>
        </w:rPr>
      </w:pPr>
    </w:p>
    <w:p w:rsidR="00BE10B1" w:rsidRDefault="00BE10B1" w:rsidP="00BE10B1">
      <w:pPr>
        <w:rPr>
          <w:rFonts w:ascii="Times New Roman" w:hAnsi="Times New Roman"/>
          <w:sz w:val="24"/>
          <w:szCs w:val="24"/>
        </w:rPr>
      </w:pPr>
    </w:p>
    <w:p w:rsidR="00BE10B1" w:rsidRPr="009C43A0" w:rsidRDefault="00BE10B1" w:rsidP="00BE10B1">
      <w:pPr>
        <w:rPr>
          <w:rFonts w:ascii="Times New Roman" w:hAnsi="Times New Roman"/>
          <w:sz w:val="24"/>
          <w:szCs w:val="24"/>
        </w:rPr>
      </w:pPr>
    </w:p>
    <w:p w:rsidR="00BE10B1" w:rsidRPr="009C43A0" w:rsidRDefault="00BE10B1" w:rsidP="00BE10B1">
      <w:pPr>
        <w:rPr>
          <w:rFonts w:ascii="Times New Roman" w:hAnsi="Times New Roman"/>
          <w:b/>
          <w:i/>
        </w:rPr>
        <w:sectPr w:rsidR="00BE10B1" w:rsidRPr="009C43A0" w:rsidSect="00DC23D6">
          <w:pgSz w:w="11907" w:h="16840"/>
          <w:pgMar w:top="1134" w:right="851" w:bottom="992" w:left="1418" w:header="709" w:footer="709" w:gutter="0"/>
          <w:cols w:space="720"/>
        </w:sectPr>
      </w:pPr>
    </w:p>
    <w:p w:rsidR="00BE10B1" w:rsidRPr="00A059E5" w:rsidRDefault="00BE10B1" w:rsidP="00BE10B1">
      <w:pPr>
        <w:pStyle w:val="afffffa"/>
        <w:outlineLvl w:val="0"/>
        <w:rPr>
          <w:rFonts w:ascii="Times New Roman" w:hAnsi="Times New Roman"/>
          <w:b/>
          <w:sz w:val="24"/>
          <w:szCs w:val="24"/>
          <w:lang w:eastAsia="ru-RU"/>
        </w:rPr>
      </w:pPr>
      <w:r w:rsidRPr="00A059E5">
        <w:rPr>
          <w:rFonts w:ascii="Times New Roman" w:hAnsi="Times New Roman"/>
          <w:b/>
          <w:sz w:val="24"/>
          <w:szCs w:val="24"/>
          <w:lang w:eastAsia="ru-RU"/>
        </w:rPr>
        <w:lastRenderedPageBreak/>
        <w:t>2.</w:t>
      </w:r>
      <w:r w:rsidRPr="00A059E5">
        <w:rPr>
          <w:rFonts w:ascii="Times New Roman" w:hAnsi="Times New Roman"/>
          <w:b/>
          <w:sz w:val="24"/>
          <w:szCs w:val="24"/>
          <w:lang w:eastAsia="ru-RU"/>
        </w:rPr>
        <w:tab/>
        <w:t>СТРУКТУРА И СОДЕРЖАНИЕ ПРОФЕССИОНАЛЬНОГО МОДУЛЯ</w:t>
      </w:r>
    </w:p>
    <w:p w:rsidR="00BE10B1" w:rsidRDefault="00BE10B1" w:rsidP="00BE10B1">
      <w:pPr>
        <w:shd w:val="clear" w:color="auto" w:fill="FFFFFF"/>
        <w:spacing w:after="0"/>
        <w:ind w:firstLine="142"/>
        <w:rPr>
          <w:rFonts w:ascii="Times New Roman" w:hAnsi="Times New Roman"/>
          <w:b/>
          <w:sz w:val="24"/>
          <w:szCs w:val="24"/>
        </w:rPr>
      </w:pPr>
      <w:r w:rsidRPr="009C43A0">
        <w:rPr>
          <w:rFonts w:ascii="Times New Roman" w:hAnsi="Times New Roman"/>
          <w:b/>
          <w:sz w:val="24"/>
          <w:szCs w:val="24"/>
        </w:rPr>
        <w:t>2.1. Структура профессионального модуля</w:t>
      </w:r>
    </w:p>
    <w:p w:rsidR="00BE10B1" w:rsidRPr="009C43A0" w:rsidRDefault="00BE10B1" w:rsidP="00BE10B1">
      <w:pPr>
        <w:shd w:val="clear" w:color="auto" w:fill="FFFFFF"/>
        <w:spacing w:after="0"/>
        <w:ind w:firstLine="142"/>
        <w:jc w:val="center"/>
        <w:rPr>
          <w:rFonts w:ascii="Times New Roman" w:hAnsi="Times New Roman"/>
          <w:i/>
          <w:u w:val="single"/>
        </w:rPr>
      </w:pPr>
      <w:r w:rsidRPr="009C43A0">
        <w:rPr>
          <w:rFonts w:ascii="Times New Roman" w:hAnsi="Times New Roman"/>
          <w:b/>
          <w:sz w:val="24"/>
          <w:szCs w:val="24"/>
        </w:rPr>
        <w:t xml:space="preserve"> </w:t>
      </w:r>
      <w:r w:rsidRPr="009C43A0">
        <w:rPr>
          <w:rFonts w:ascii="Times New Roman" w:hAnsi="Times New Roman"/>
          <w:b/>
          <w:sz w:val="24"/>
          <w:szCs w:val="24"/>
          <w:u w:val="single"/>
        </w:rPr>
        <w:t xml:space="preserve">«ПМ 05 ИЗГОТОВЛЕНИЕ РАЗЛИЧНЫХ ИЗДЕЛИЙ </w:t>
      </w:r>
      <w:proofErr w:type="gramStart"/>
      <w:r w:rsidRPr="009C43A0">
        <w:rPr>
          <w:rFonts w:ascii="Times New Roman" w:hAnsi="Times New Roman"/>
          <w:b/>
          <w:sz w:val="24"/>
          <w:szCs w:val="24"/>
          <w:u w:val="single"/>
        </w:rPr>
        <w:t>НА ТОКАРНЫХ СТАНКАХ С ЧИСЛОВЫМ ПРОГРАММНЫМ УПРАВЛ</w:t>
      </w:r>
      <w:r w:rsidRPr="009C43A0">
        <w:rPr>
          <w:rFonts w:ascii="Times New Roman" w:hAnsi="Times New Roman"/>
          <w:b/>
          <w:sz w:val="24"/>
          <w:szCs w:val="24"/>
          <w:u w:val="single"/>
        </w:rPr>
        <w:t>Е</w:t>
      </w:r>
      <w:r w:rsidRPr="009C43A0">
        <w:rPr>
          <w:rFonts w:ascii="Times New Roman" w:hAnsi="Times New Roman"/>
          <w:b/>
          <w:sz w:val="24"/>
          <w:szCs w:val="24"/>
          <w:u w:val="single"/>
        </w:rPr>
        <w:t>НИЕМ ПО СТАДИЯМ ТЕХНОЛОГИЧЕСКОГО ПРОЦЕССА В СООТВЕТСТВИИ С ТРЕБОВАНИЯМИ</w:t>
      </w:r>
      <w:proofErr w:type="gramEnd"/>
      <w:r w:rsidRPr="009C43A0">
        <w:rPr>
          <w:rFonts w:ascii="Times New Roman" w:hAnsi="Times New Roman"/>
          <w:b/>
          <w:sz w:val="24"/>
          <w:szCs w:val="24"/>
          <w:u w:val="single"/>
        </w:rPr>
        <w:t xml:space="preserve"> ОХРАНЫ ТРУДА И ЭК</w:t>
      </w:r>
      <w:r w:rsidRPr="009C43A0">
        <w:rPr>
          <w:rFonts w:ascii="Times New Roman" w:hAnsi="Times New Roman"/>
          <w:b/>
          <w:sz w:val="24"/>
          <w:szCs w:val="24"/>
          <w:u w:val="single"/>
        </w:rPr>
        <w:t>О</w:t>
      </w:r>
      <w:r w:rsidRPr="009C43A0">
        <w:rPr>
          <w:rFonts w:ascii="Times New Roman" w:hAnsi="Times New Roman"/>
          <w:b/>
          <w:sz w:val="24"/>
          <w:szCs w:val="24"/>
          <w:u w:val="single"/>
        </w:rPr>
        <w:t>ЛОГИЧЕСКОЙ БЕЗОПАСНОСТИ»</w:t>
      </w:r>
    </w:p>
    <w:p w:rsidR="00BE10B1" w:rsidRDefault="00BE10B1" w:rsidP="00BE10B1">
      <w:pPr>
        <w:spacing w:after="0" w:line="240" w:lineRule="auto"/>
        <w:rPr>
          <w:rFonts w:ascii="Times New Roman" w:hAnsi="Times New Roman"/>
          <w:b/>
          <w:sz w:val="24"/>
          <w:szCs w:val="24"/>
        </w:rPr>
      </w:pPr>
    </w:p>
    <w:tbl>
      <w:tblPr>
        <w:tblW w:w="14780" w:type="dxa"/>
        <w:tblLook w:val="04A0"/>
      </w:tblPr>
      <w:tblGrid>
        <w:gridCol w:w="1991"/>
        <w:gridCol w:w="2493"/>
        <w:gridCol w:w="1023"/>
        <w:gridCol w:w="949"/>
        <w:gridCol w:w="949"/>
        <w:gridCol w:w="2427"/>
        <w:gridCol w:w="997"/>
        <w:gridCol w:w="2289"/>
        <w:gridCol w:w="1812"/>
      </w:tblGrid>
      <w:tr w:rsidR="00BE10B1" w:rsidRPr="001F135B" w:rsidTr="00A16245">
        <w:trPr>
          <w:trHeight w:val="288"/>
        </w:trPr>
        <w:tc>
          <w:tcPr>
            <w:tcW w:w="1833"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Коды професси</w:t>
            </w:r>
            <w:r w:rsidRPr="001F135B">
              <w:rPr>
                <w:rFonts w:ascii="Times New Roman" w:hAnsi="Times New Roman"/>
                <w:color w:val="000000"/>
              </w:rPr>
              <w:t>о</w:t>
            </w:r>
            <w:r w:rsidRPr="001F135B">
              <w:rPr>
                <w:rFonts w:ascii="Times New Roman" w:hAnsi="Times New Roman"/>
                <w:color w:val="000000"/>
              </w:rPr>
              <w:t>нальных общих компетенций</w:t>
            </w:r>
          </w:p>
        </w:tc>
        <w:tc>
          <w:tcPr>
            <w:tcW w:w="2527" w:type="dxa"/>
            <w:vMerge w:val="restart"/>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Наименования разделов профессионального м</w:t>
            </w:r>
            <w:r w:rsidRPr="001F135B">
              <w:rPr>
                <w:rFonts w:ascii="Times New Roman" w:hAnsi="Times New Roman"/>
                <w:color w:val="000000"/>
              </w:rPr>
              <w:t>о</w:t>
            </w:r>
            <w:r w:rsidRPr="001F135B">
              <w:rPr>
                <w:rFonts w:ascii="Times New Roman" w:hAnsi="Times New Roman"/>
                <w:color w:val="000000"/>
              </w:rPr>
              <w:t>дуля</w:t>
            </w:r>
          </w:p>
        </w:tc>
        <w:tc>
          <w:tcPr>
            <w:tcW w:w="10420" w:type="dxa"/>
            <w:gridSpan w:val="7"/>
            <w:tcBorders>
              <w:top w:val="single" w:sz="4" w:space="0" w:color="auto"/>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sz w:val="20"/>
                <w:szCs w:val="20"/>
              </w:rPr>
            </w:pPr>
            <w:r w:rsidRPr="001F135B">
              <w:rPr>
                <w:rFonts w:ascii="Times New Roman" w:hAnsi="Times New Roman"/>
                <w:color w:val="000000"/>
                <w:sz w:val="20"/>
                <w:szCs w:val="20"/>
              </w:rPr>
              <w:t xml:space="preserve">Объем профессионального модуля, </w:t>
            </w:r>
            <w:proofErr w:type="spellStart"/>
            <w:r w:rsidRPr="001F135B">
              <w:rPr>
                <w:rFonts w:ascii="Times New Roman" w:hAnsi="Times New Roman"/>
                <w:color w:val="000000"/>
                <w:sz w:val="20"/>
                <w:szCs w:val="20"/>
              </w:rPr>
              <w:t>ак</w:t>
            </w:r>
            <w:proofErr w:type="spellEnd"/>
            <w:r w:rsidRPr="001F135B">
              <w:rPr>
                <w:rFonts w:ascii="Times New Roman" w:hAnsi="Times New Roman"/>
                <w:color w:val="000000"/>
                <w:sz w:val="20"/>
                <w:szCs w:val="20"/>
              </w:rPr>
              <w:t>. час.</w:t>
            </w:r>
          </w:p>
        </w:tc>
      </w:tr>
      <w:tr w:rsidR="00BE10B1" w:rsidRPr="001F135B"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sz w:val="16"/>
                <w:szCs w:val="16"/>
              </w:rPr>
            </w:pPr>
            <w:r w:rsidRPr="001F135B">
              <w:rPr>
                <w:rFonts w:ascii="Times New Roman" w:hAnsi="Times New Roman"/>
                <w:color w:val="000000"/>
                <w:sz w:val="16"/>
                <w:szCs w:val="16"/>
              </w:rPr>
              <w:t>Сумма</w:t>
            </w:r>
            <w:r w:rsidRPr="001F135B">
              <w:rPr>
                <w:rFonts w:ascii="Times New Roman" w:hAnsi="Times New Roman"/>
                <w:color w:val="000000"/>
                <w:sz w:val="16"/>
                <w:szCs w:val="16"/>
              </w:rPr>
              <w:t>р</w:t>
            </w:r>
            <w:r w:rsidRPr="001F135B">
              <w:rPr>
                <w:rFonts w:ascii="Times New Roman" w:hAnsi="Times New Roman"/>
                <w:color w:val="000000"/>
                <w:sz w:val="16"/>
                <w:szCs w:val="16"/>
              </w:rPr>
              <w:t>ный объем нагрузки</w:t>
            </w:r>
          </w:p>
        </w:tc>
        <w:tc>
          <w:tcPr>
            <w:tcW w:w="960" w:type="dxa"/>
            <w:vMerge w:val="restart"/>
            <w:tcBorders>
              <w:top w:val="nil"/>
              <w:left w:val="single" w:sz="4" w:space="0" w:color="auto"/>
              <w:bottom w:val="single" w:sz="4" w:space="0" w:color="auto"/>
              <w:right w:val="single" w:sz="4" w:space="0" w:color="auto"/>
            </w:tcBorders>
            <w:textDirection w:val="btLr"/>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xml:space="preserve">В т.ч. в форме </w:t>
            </w:r>
            <w:proofErr w:type="spellStart"/>
            <w:r w:rsidRPr="001F135B">
              <w:rPr>
                <w:rFonts w:ascii="Times New Roman" w:hAnsi="Times New Roman"/>
                <w:color w:val="000000"/>
              </w:rPr>
              <w:t>практ</w:t>
            </w:r>
            <w:proofErr w:type="spellEnd"/>
            <w:r w:rsidRPr="001F135B">
              <w:rPr>
                <w:rFonts w:ascii="Times New Roman" w:hAnsi="Times New Roman"/>
                <w:color w:val="000000"/>
              </w:rPr>
              <w:t>. подг</w:t>
            </w:r>
            <w:r w:rsidRPr="001F135B">
              <w:rPr>
                <w:rFonts w:ascii="Times New Roman" w:hAnsi="Times New Roman"/>
                <w:color w:val="000000"/>
              </w:rPr>
              <w:t>о</w:t>
            </w:r>
            <w:r w:rsidRPr="001F135B">
              <w:rPr>
                <w:rFonts w:ascii="Times New Roman" w:hAnsi="Times New Roman"/>
                <w:color w:val="000000"/>
              </w:rPr>
              <w:t>товки</w:t>
            </w:r>
          </w:p>
        </w:tc>
        <w:tc>
          <w:tcPr>
            <w:tcW w:w="6700" w:type="dxa"/>
            <w:gridSpan w:val="4"/>
            <w:tcBorders>
              <w:top w:val="single" w:sz="4" w:space="0" w:color="auto"/>
              <w:left w:val="nil"/>
              <w:bottom w:val="single" w:sz="4" w:space="0" w:color="auto"/>
              <w:right w:val="single" w:sz="4" w:space="0" w:color="auto"/>
            </w:tcBorders>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xml:space="preserve">Работа </w:t>
            </w:r>
            <w:proofErr w:type="gramStart"/>
            <w:r w:rsidRPr="001F135B">
              <w:rPr>
                <w:rFonts w:ascii="Times New Roman" w:hAnsi="Times New Roman"/>
                <w:color w:val="000000"/>
              </w:rPr>
              <w:t>обучающихся</w:t>
            </w:r>
            <w:proofErr w:type="gramEnd"/>
            <w:r w:rsidRPr="001F135B">
              <w:rPr>
                <w:rFonts w:ascii="Times New Roman" w:hAnsi="Times New Roman"/>
                <w:color w:val="000000"/>
              </w:rPr>
              <w:t xml:space="preserve"> во взаимодействии с преподавателем</w:t>
            </w:r>
          </w:p>
        </w:tc>
        <w:tc>
          <w:tcPr>
            <w:tcW w:w="1800" w:type="dxa"/>
            <w:vMerge w:val="restart"/>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Самостоятел</w:t>
            </w:r>
            <w:r w:rsidRPr="001F135B">
              <w:rPr>
                <w:rFonts w:ascii="Times New Roman" w:hAnsi="Times New Roman"/>
                <w:color w:val="000000"/>
              </w:rPr>
              <w:t>ь</w:t>
            </w:r>
            <w:r w:rsidRPr="001F135B">
              <w:rPr>
                <w:rFonts w:ascii="Times New Roman" w:hAnsi="Times New Roman"/>
                <w:color w:val="000000"/>
              </w:rPr>
              <w:t>ная работа</w:t>
            </w:r>
          </w:p>
        </w:tc>
      </w:tr>
      <w:tr w:rsidR="00BE10B1" w:rsidRPr="001F135B"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3420" w:type="dxa"/>
            <w:gridSpan w:val="2"/>
            <w:tcBorders>
              <w:top w:val="single" w:sz="4" w:space="0" w:color="auto"/>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Обучение по МДК</w:t>
            </w:r>
          </w:p>
        </w:tc>
        <w:tc>
          <w:tcPr>
            <w:tcW w:w="328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Практики</w:t>
            </w:r>
          </w:p>
        </w:tc>
        <w:tc>
          <w:tcPr>
            <w:tcW w:w="180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r>
      <w:tr w:rsidR="00BE10B1" w:rsidRPr="001F135B" w:rsidTr="00A16245">
        <w:trPr>
          <w:trHeight w:val="288"/>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960" w:type="dxa"/>
            <w:vMerge w:val="restart"/>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Всего</w:t>
            </w:r>
          </w:p>
        </w:tc>
        <w:tc>
          <w:tcPr>
            <w:tcW w:w="2460" w:type="dxa"/>
            <w:tcBorders>
              <w:top w:val="nil"/>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В том числе</w:t>
            </w:r>
          </w:p>
        </w:tc>
        <w:tc>
          <w:tcPr>
            <w:tcW w:w="3280" w:type="dxa"/>
            <w:gridSpan w:val="2"/>
            <w:vMerge/>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180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r>
      <w:tr w:rsidR="00BE10B1" w:rsidRPr="001F135B" w:rsidTr="00A16245">
        <w:trPr>
          <w:trHeight w:val="552"/>
        </w:trPr>
        <w:tc>
          <w:tcPr>
            <w:tcW w:w="1833" w:type="dxa"/>
            <w:vMerge/>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2527" w:type="dxa"/>
            <w:vMerge/>
            <w:tcBorders>
              <w:top w:val="single" w:sz="4" w:space="0" w:color="auto"/>
              <w:left w:val="single" w:sz="4" w:space="0" w:color="auto"/>
              <w:bottom w:val="single" w:sz="4" w:space="0" w:color="000000"/>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96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c>
          <w:tcPr>
            <w:tcW w:w="24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Лабораторных и пра</w:t>
            </w:r>
            <w:r w:rsidRPr="001F135B">
              <w:rPr>
                <w:rFonts w:ascii="Times New Roman" w:hAnsi="Times New Roman"/>
                <w:color w:val="000000"/>
              </w:rPr>
              <w:t>к</w:t>
            </w:r>
            <w:r w:rsidRPr="001F135B">
              <w:rPr>
                <w:rFonts w:ascii="Times New Roman" w:hAnsi="Times New Roman"/>
                <w:color w:val="000000"/>
              </w:rPr>
              <w:t>тических занятий</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Уче</w:t>
            </w:r>
            <w:r w:rsidRPr="001F135B">
              <w:rPr>
                <w:rFonts w:ascii="Times New Roman" w:hAnsi="Times New Roman"/>
                <w:color w:val="000000"/>
              </w:rPr>
              <w:t>б</w:t>
            </w:r>
            <w:r w:rsidRPr="001F135B">
              <w:rPr>
                <w:rFonts w:ascii="Times New Roman" w:hAnsi="Times New Roman"/>
                <w:color w:val="000000"/>
              </w:rPr>
              <w:t>ная</w:t>
            </w:r>
          </w:p>
        </w:tc>
        <w:tc>
          <w:tcPr>
            <w:tcW w:w="232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Производственная</w:t>
            </w:r>
          </w:p>
        </w:tc>
        <w:tc>
          <w:tcPr>
            <w:tcW w:w="1800" w:type="dxa"/>
            <w:vMerge/>
            <w:tcBorders>
              <w:top w:val="nil"/>
              <w:left w:val="single" w:sz="4" w:space="0" w:color="auto"/>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p>
        </w:tc>
      </w:tr>
      <w:tr w:rsidR="00BE10B1" w:rsidRPr="001F135B" w:rsidTr="00A16245">
        <w:trPr>
          <w:trHeight w:val="288"/>
        </w:trPr>
        <w:tc>
          <w:tcPr>
            <w:tcW w:w="1833" w:type="dxa"/>
            <w:tcBorders>
              <w:top w:val="nil"/>
              <w:left w:val="single" w:sz="4" w:space="0" w:color="auto"/>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1</w:t>
            </w:r>
          </w:p>
        </w:tc>
        <w:tc>
          <w:tcPr>
            <w:tcW w:w="2527" w:type="dxa"/>
            <w:tcBorders>
              <w:top w:val="nil"/>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2</w:t>
            </w:r>
          </w:p>
        </w:tc>
        <w:tc>
          <w:tcPr>
            <w:tcW w:w="960" w:type="dxa"/>
            <w:tcBorders>
              <w:top w:val="nil"/>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3</w:t>
            </w:r>
          </w:p>
        </w:tc>
        <w:tc>
          <w:tcPr>
            <w:tcW w:w="960" w:type="dxa"/>
            <w:tcBorders>
              <w:top w:val="nil"/>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4</w:t>
            </w:r>
          </w:p>
        </w:tc>
        <w:tc>
          <w:tcPr>
            <w:tcW w:w="960" w:type="dxa"/>
            <w:tcBorders>
              <w:top w:val="nil"/>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5</w:t>
            </w:r>
          </w:p>
        </w:tc>
        <w:tc>
          <w:tcPr>
            <w:tcW w:w="2460" w:type="dxa"/>
            <w:tcBorders>
              <w:top w:val="nil"/>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6</w:t>
            </w:r>
          </w:p>
        </w:tc>
        <w:tc>
          <w:tcPr>
            <w:tcW w:w="960" w:type="dxa"/>
            <w:tcBorders>
              <w:top w:val="nil"/>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7</w:t>
            </w:r>
          </w:p>
        </w:tc>
        <w:tc>
          <w:tcPr>
            <w:tcW w:w="2320" w:type="dxa"/>
            <w:tcBorders>
              <w:top w:val="nil"/>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8</w:t>
            </w:r>
          </w:p>
        </w:tc>
        <w:tc>
          <w:tcPr>
            <w:tcW w:w="1800" w:type="dxa"/>
            <w:tcBorders>
              <w:top w:val="nil"/>
              <w:left w:val="nil"/>
              <w:bottom w:val="single" w:sz="4" w:space="0" w:color="auto"/>
              <w:right w:val="single" w:sz="4" w:space="0" w:color="auto"/>
            </w:tcBorders>
            <w:noWrap/>
            <w:vAlign w:val="bottom"/>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9</w:t>
            </w:r>
          </w:p>
        </w:tc>
      </w:tr>
      <w:tr w:rsidR="00BE10B1" w:rsidRPr="001F135B" w:rsidTr="00A16245">
        <w:trPr>
          <w:trHeight w:val="1104"/>
        </w:trPr>
        <w:tc>
          <w:tcPr>
            <w:tcW w:w="1833" w:type="dxa"/>
            <w:tcBorders>
              <w:top w:val="nil"/>
              <w:left w:val="single" w:sz="4" w:space="0" w:color="auto"/>
              <w:bottom w:val="single" w:sz="4" w:space="0" w:color="auto"/>
              <w:right w:val="single" w:sz="4" w:space="0" w:color="auto"/>
            </w:tcBorders>
            <w:hideMark/>
          </w:tcPr>
          <w:p w:rsidR="00BE10B1" w:rsidRPr="001F135B" w:rsidRDefault="00BE10B1" w:rsidP="00A16245">
            <w:pPr>
              <w:spacing w:after="0" w:line="240" w:lineRule="auto"/>
              <w:rPr>
                <w:rFonts w:ascii="Times New Roman" w:hAnsi="Times New Roman"/>
                <w:b/>
                <w:bCs/>
                <w:color w:val="000000"/>
              </w:rPr>
            </w:pPr>
            <w:r w:rsidRPr="001F135B">
              <w:rPr>
                <w:rFonts w:ascii="Times New Roman" w:hAnsi="Times New Roman"/>
                <w:b/>
                <w:bCs/>
                <w:color w:val="000000"/>
              </w:rPr>
              <w:t>ПК5.1. – ПК5.4.,ОК 1. – ОК11.</w:t>
            </w:r>
          </w:p>
        </w:tc>
        <w:tc>
          <w:tcPr>
            <w:tcW w:w="2527" w:type="dxa"/>
            <w:tcBorders>
              <w:top w:val="nil"/>
              <w:left w:val="nil"/>
              <w:bottom w:val="single" w:sz="4" w:space="0" w:color="auto"/>
              <w:right w:val="single" w:sz="4" w:space="0" w:color="auto"/>
            </w:tcBorders>
            <w:hideMark/>
          </w:tcPr>
          <w:p w:rsidR="00BE10B1" w:rsidRPr="001F135B" w:rsidRDefault="00BE10B1" w:rsidP="00A16245">
            <w:pPr>
              <w:spacing w:after="0" w:line="240" w:lineRule="auto"/>
              <w:rPr>
                <w:rFonts w:ascii="Times New Roman" w:hAnsi="Times New Roman"/>
                <w:b/>
                <w:bCs/>
                <w:color w:val="000000"/>
              </w:rPr>
            </w:pPr>
            <w:r w:rsidRPr="001F135B">
              <w:rPr>
                <w:rFonts w:ascii="Times New Roman" w:hAnsi="Times New Roman"/>
                <w:b/>
                <w:bCs/>
                <w:color w:val="000000"/>
              </w:rPr>
              <w:t>Раздел 1. Изготовл</w:t>
            </w:r>
            <w:r w:rsidRPr="001F135B">
              <w:rPr>
                <w:rFonts w:ascii="Times New Roman" w:hAnsi="Times New Roman"/>
                <w:b/>
                <w:bCs/>
                <w:color w:val="000000"/>
              </w:rPr>
              <w:t>е</w:t>
            </w:r>
            <w:r w:rsidRPr="001F135B">
              <w:rPr>
                <w:rFonts w:ascii="Times New Roman" w:hAnsi="Times New Roman"/>
                <w:b/>
                <w:bCs/>
                <w:color w:val="000000"/>
              </w:rPr>
              <w:t>ние различных изд</w:t>
            </w:r>
            <w:r w:rsidRPr="001F135B">
              <w:rPr>
                <w:rFonts w:ascii="Times New Roman" w:hAnsi="Times New Roman"/>
                <w:b/>
                <w:bCs/>
                <w:color w:val="000000"/>
              </w:rPr>
              <w:t>е</w:t>
            </w:r>
            <w:r w:rsidRPr="001F135B">
              <w:rPr>
                <w:rFonts w:ascii="Times New Roman" w:hAnsi="Times New Roman"/>
                <w:b/>
                <w:bCs/>
                <w:color w:val="000000"/>
              </w:rPr>
              <w:t xml:space="preserve">лий </w:t>
            </w:r>
            <w:proofErr w:type="gramStart"/>
            <w:r w:rsidRPr="001F135B">
              <w:rPr>
                <w:rFonts w:ascii="Times New Roman" w:hAnsi="Times New Roman"/>
                <w:b/>
                <w:bCs/>
                <w:color w:val="000000"/>
              </w:rPr>
              <w:t>на токарных станках с числовым программным упра</w:t>
            </w:r>
            <w:r w:rsidRPr="001F135B">
              <w:rPr>
                <w:rFonts w:ascii="Times New Roman" w:hAnsi="Times New Roman"/>
                <w:b/>
                <w:bCs/>
                <w:color w:val="000000"/>
              </w:rPr>
              <w:t>в</w:t>
            </w:r>
            <w:r w:rsidRPr="001F135B">
              <w:rPr>
                <w:rFonts w:ascii="Times New Roman" w:hAnsi="Times New Roman"/>
                <w:b/>
                <w:bCs/>
                <w:color w:val="000000"/>
              </w:rPr>
              <w:t>лением по стадиям технологического процесса в соответс</w:t>
            </w:r>
            <w:r w:rsidRPr="001F135B">
              <w:rPr>
                <w:rFonts w:ascii="Times New Roman" w:hAnsi="Times New Roman"/>
                <w:b/>
                <w:bCs/>
                <w:color w:val="000000"/>
              </w:rPr>
              <w:t>т</w:t>
            </w:r>
            <w:r w:rsidRPr="001F135B">
              <w:rPr>
                <w:rFonts w:ascii="Times New Roman" w:hAnsi="Times New Roman"/>
                <w:b/>
                <w:bCs/>
                <w:color w:val="000000"/>
              </w:rPr>
              <w:t>вии с требованиями</w:t>
            </w:r>
            <w:proofErr w:type="gramEnd"/>
            <w:r w:rsidRPr="001F135B">
              <w:rPr>
                <w:rFonts w:ascii="Times New Roman" w:hAnsi="Times New Roman"/>
                <w:b/>
                <w:bCs/>
                <w:color w:val="000000"/>
              </w:rPr>
              <w:t xml:space="preserve"> охраны труда и экол</w:t>
            </w:r>
            <w:r w:rsidRPr="001F135B">
              <w:rPr>
                <w:rFonts w:ascii="Times New Roman" w:hAnsi="Times New Roman"/>
                <w:b/>
                <w:bCs/>
                <w:color w:val="000000"/>
              </w:rPr>
              <w:t>о</w:t>
            </w:r>
            <w:r w:rsidRPr="001F135B">
              <w:rPr>
                <w:rFonts w:ascii="Times New Roman" w:hAnsi="Times New Roman"/>
                <w:b/>
                <w:bCs/>
                <w:color w:val="000000"/>
              </w:rPr>
              <w:t>гической безопасность</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b/>
                <w:bCs/>
                <w:color w:val="000000"/>
              </w:rPr>
            </w:pPr>
            <w:r w:rsidRPr="001F135B">
              <w:rPr>
                <w:rFonts w:ascii="Times New Roman" w:hAnsi="Times New Roman"/>
                <w:b/>
                <w:bCs/>
                <w:color w:val="000000"/>
              </w:rPr>
              <w:t>314</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b/>
                <w:bCs/>
                <w:color w:val="000000"/>
              </w:rPr>
            </w:pPr>
            <w:r w:rsidRPr="001F135B">
              <w:rPr>
                <w:rFonts w:ascii="Times New Roman" w:hAnsi="Times New Roman"/>
                <w:b/>
                <w:bCs/>
                <w:color w:val="000000"/>
              </w:rPr>
              <w:t>268</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b/>
                <w:bCs/>
                <w:color w:val="000000"/>
              </w:rPr>
            </w:pPr>
            <w:r w:rsidRPr="001F135B">
              <w:rPr>
                <w:rFonts w:ascii="Times New Roman" w:hAnsi="Times New Roman"/>
                <w:b/>
                <w:bCs/>
                <w:color w:val="000000"/>
              </w:rPr>
              <w:t>98</w:t>
            </w:r>
          </w:p>
        </w:tc>
        <w:tc>
          <w:tcPr>
            <w:tcW w:w="24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b/>
                <w:bCs/>
                <w:color w:val="000000"/>
              </w:rPr>
            </w:pPr>
            <w:r w:rsidRPr="001F135B">
              <w:rPr>
                <w:rFonts w:ascii="Times New Roman" w:hAnsi="Times New Roman"/>
                <w:b/>
                <w:bCs/>
                <w:color w:val="000000"/>
              </w:rPr>
              <w:t>52</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b/>
                <w:bCs/>
                <w:color w:val="000000"/>
              </w:rPr>
            </w:pPr>
            <w:r w:rsidRPr="001F135B">
              <w:rPr>
                <w:rFonts w:ascii="Times New Roman" w:hAnsi="Times New Roman"/>
                <w:b/>
                <w:bCs/>
                <w:color w:val="000000"/>
              </w:rPr>
              <w:t>144</w:t>
            </w:r>
          </w:p>
        </w:tc>
        <w:tc>
          <w:tcPr>
            <w:tcW w:w="232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b/>
                <w:bCs/>
                <w:color w:val="000000"/>
              </w:rPr>
            </w:pPr>
            <w:r w:rsidRPr="001F135B">
              <w:rPr>
                <w:rFonts w:ascii="Times New Roman" w:hAnsi="Times New Roman"/>
                <w:b/>
                <w:bCs/>
                <w:color w:val="000000"/>
              </w:rPr>
              <w:t>72</w:t>
            </w:r>
          </w:p>
        </w:tc>
        <w:tc>
          <w:tcPr>
            <w:tcW w:w="180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b/>
                <w:bCs/>
                <w:color w:val="000000"/>
              </w:rPr>
            </w:pPr>
            <w:r w:rsidRPr="001F135B">
              <w:rPr>
                <w:rFonts w:ascii="Times New Roman" w:hAnsi="Times New Roman"/>
                <w:b/>
                <w:bCs/>
                <w:color w:val="000000"/>
              </w:rPr>
              <w:t> </w:t>
            </w:r>
          </w:p>
        </w:tc>
      </w:tr>
      <w:tr w:rsidR="00BE10B1" w:rsidRPr="001F135B" w:rsidTr="00A16245">
        <w:trPr>
          <w:trHeight w:val="828"/>
        </w:trPr>
        <w:tc>
          <w:tcPr>
            <w:tcW w:w="1833" w:type="dxa"/>
            <w:tcBorders>
              <w:top w:val="nil"/>
              <w:left w:val="single" w:sz="4" w:space="0" w:color="auto"/>
              <w:bottom w:val="single" w:sz="4" w:space="0" w:color="auto"/>
              <w:right w:val="single" w:sz="4" w:space="0" w:color="auto"/>
            </w:tcBorders>
            <w:hideMark/>
          </w:tcPr>
          <w:p w:rsidR="00BE10B1" w:rsidRPr="001F135B" w:rsidRDefault="00BE10B1" w:rsidP="00A16245">
            <w:pPr>
              <w:spacing w:after="0" w:line="240" w:lineRule="auto"/>
              <w:rPr>
                <w:rFonts w:ascii="Times New Roman" w:hAnsi="Times New Roman"/>
                <w:color w:val="000000"/>
              </w:rPr>
            </w:pPr>
            <w:r w:rsidRPr="001F135B">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1F135B" w:rsidRDefault="00BE10B1" w:rsidP="00A16245">
            <w:pPr>
              <w:spacing w:after="0" w:line="240" w:lineRule="auto"/>
              <w:rPr>
                <w:rFonts w:ascii="Times New Roman" w:hAnsi="Times New Roman"/>
                <w:color w:val="000000"/>
              </w:rPr>
            </w:pPr>
            <w:r w:rsidRPr="001F135B">
              <w:rPr>
                <w:rFonts w:ascii="Times New Roman" w:hAnsi="Times New Roman"/>
                <w:color w:val="000000"/>
              </w:rPr>
              <w:t>Производственная практика (по профилю специальности), часов</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72</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72</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72</w:t>
            </w:r>
          </w:p>
        </w:tc>
        <w:tc>
          <w:tcPr>
            <w:tcW w:w="180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r>
      <w:tr w:rsidR="00BE10B1" w:rsidRPr="001F135B" w:rsidTr="00A16245">
        <w:trPr>
          <w:trHeight w:val="552"/>
        </w:trPr>
        <w:tc>
          <w:tcPr>
            <w:tcW w:w="1833" w:type="dxa"/>
            <w:tcBorders>
              <w:top w:val="nil"/>
              <w:left w:val="single" w:sz="4" w:space="0" w:color="auto"/>
              <w:bottom w:val="single" w:sz="4" w:space="0" w:color="auto"/>
              <w:right w:val="single" w:sz="4" w:space="0" w:color="auto"/>
            </w:tcBorders>
            <w:hideMark/>
          </w:tcPr>
          <w:p w:rsidR="00BE10B1" w:rsidRPr="001F135B" w:rsidRDefault="00BE10B1" w:rsidP="00A16245">
            <w:pPr>
              <w:spacing w:after="0" w:line="240" w:lineRule="auto"/>
              <w:rPr>
                <w:rFonts w:ascii="Times New Roman" w:hAnsi="Times New Roman"/>
                <w:color w:val="000000"/>
              </w:rPr>
            </w:pPr>
            <w:r w:rsidRPr="001F135B">
              <w:rPr>
                <w:rFonts w:ascii="Times New Roman" w:hAnsi="Times New Roman"/>
                <w:color w:val="000000"/>
              </w:rPr>
              <w:t> </w:t>
            </w:r>
          </w:p>
        </w:tc>
        <w:tc>
          <w:tcPr>
            <w:tcW w:w="2527" w:type="dxa"/>
            <w:tcBorders>
              <w:top w:val="nil"/>
              <w:left w:val="nil"/>
              <w:bottom w:val="single" w:sz="4" w:space="0" w:color="auto"/>
              <w:right w:val="single" w:sz="4" w:space="0" w:color="auto"/>
            </w:tcBorders>
            <w:hideMark/>
          </w:tcPr>
          <w:p w:rsidR="00BE10B1" w:rsidRPr="001F135B" w:rsidRDefault="00BE10B1" w:rsidP="00A16245">
            <w:pPr>
              <w:spacing w:after="0" w:line="240" w:lineRule="auto"/>
              <w:rPr>
                <w:rFonts w:ascii="Times New Roman" w:hAnsi="Times New Roman"/>
                <w:color w:val="000000"/>
              </w:rPr>
            </w:pPr>
            <w:r w:rsidRPr="001F135B">
              <w:rPr>
                <w:rFonts w:ascii="Times New Roman" w:hAnsi="Times New Roman"/>
                <w:color w:val="000000"/>
              </w:rPr>
              <w:t>Промежуточная атт</w:t>
            </w:r>
            <w:r w:rsidRPr="001F135B">
              <w:rPr>
                <w:rFonts w:ascii="Times New Roman" w:hAnsi="Times New Roman"/>
                <w:color w:val="000000"/>
              </w:rPr>
              <w:t>е</w:t>
            </w:r>
            <w:r w:rsidRPr="001F135B">
              <w:rPr>
                <w:rFonts w:ascii="Times New Roman" w:hAnsi="Times New Roman"/>
                <w:color w:val="000000"/>
              </w:rPr>
              <w:t>стация</w:t>
            </w:r>
            <w:r w:rsidRPr="001F135B">
              <w:rPr>
                <w:rFonts w:ascii="Times New Roman" w:hAnsi="Times New Roman"/>
                <w:color w:val="000000"/>
              </w:rPr>
              <w:br/>
              <w:t>Экзамен по ПМ</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12</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c>
          <w:tcPr>
            <w:tcW w:w="24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c>
          <w:tcPr>
            <w:tcW w:w="232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c>
          <w:tcPr>
            <w:tcW w:w="180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r>
      <w:tr w:rsidR="00BE10B1" w:rsidRPr="001F135B" w:rsidTr="00A16245">
        <w:trPr>
          <w:trHeight w:val="288"/>
        </w:trPr>
        <w:tc>
          <w:tcPr>
            <w:tcW w:w="1833" w:type="dxa"/>
            <w:tcBorders>
              <w:top w:val="nil"/>
              <w:left w:val="single" w:sz="4" w:space="0" w:color="auto"/>
              <w:bottom w:val="single" w:sz="4" w:space="0" w:color="auto"/>
              <w:right w:val="single" w:sz="4" w:space="0" w:color="auto"/>
            </w:tcBorders>
            <w:hideMark/>
          </w:tcPr>
          <w:p w:rsidR="00BE10B1" w:rsidRPr="001F135B" w:rsidRDefault="00BE10B1" w:rsidP="00A16245">
            <w:pPr>
              <w:spacing w:after="0" w:line="240" w:lineRule="auto"/>
              <w:rPr>
                <w:rFonts w:ascii="Times New Roman" w:hAnsi="Times New Roman"/>
                <w:color w:val="000000"/>
              </w:rPr>
            </w:pPr>
            <w:r w:rsidRPr="001F135B">
              <w:rPr>
                <w:rFonts w:ascii="Times New Roman" w:hAnsi="Times New Roman"/>
                <w:color w:val="000000"/>
              </w:rPr>
              <w:t> </w:t>
            </w:r>
          </w:p>
        </w:tc>
        <w:tc>
          <w:tcPr>
            <w:tcW w:w="2527"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rPr>
                <w:rFonts w:ascii="Times New Roman" w:hAnsi="Times New Roman"/>
                <w:color w:val="000000"/>
              </w:rPr>
            </w:pPr>
            <w:r w:rsidRPr="001F135B">
              <w:rPr>
                <w:rFonts w:ascii="Times New Roman" w:hAnsi="Times New Roman"/>
                <w:color w:val="000000"/>
              </w:rPr>
              <w:t>Всего</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326</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Pr>
                <w:rFonts w:ascii="Times New Roman" w:hAnsi="Times New Roman"/>
                <w:color w:val="000000"/>
              </w:rPr>
              <w:t>268</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98</w:t>
            </w:r>
          </w:p>
        </w:tc>
        <w:tc>
          <w:tcPr>
            <w:tcW w:w="24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52</w:t>
            </w:r>
          </w:p>
        </w:tc>
        <w:tc>
          <w:tcPr>
            <w:tcW w:w="96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144</w:t>
            </w:r>
          </w:p>
        </w:tc>
        <w:tc>
          <w:tcPr>
            <w:tcW w:w="232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72</w:t>
            </w:r>
          </w:p>
        </w:tc>
        <w:tc>
          <w:tcPr>
            <w:tcW w:w="1800" w:type="dxa"/>
            <w:tcBorders>
              <w:top w:val="nil"/>
              <w:left w:val="nil"/>
              <w:bottom w:val="single" w:sz="4" w:space="0" w:color="auto"/>
              <w:right w:val="single" w:sz="4" w:space="0" w:color="auto"/>
            </w:tcBorders>
            <w:vAlign w:val="center"/>
            <w:hideMark/>
          </w:tcPr>
          <w:p w:rsidR="00BE10B1" w:rsidRPr="001F135B" w:rsidRDefault="00BE10B1" w:rsidP="00A16245">
            <w:pPr>
              <w:spacing w:after="0" w:line="240" w:lineRule="auto"/>
              <w:jc w:val="center"/>
              <w:rPr>
                <w:rFonts w:ascii="Times New Roman" w:hAnsi="Times New Roman"/>
                <w:color w:val="000000"/>
              </w:rPr>
            </w:pPr>
            <w:r w:rsidRPr="001F135B">
              <w:rPr>
                <w:rFonts w:ascii="Times New Roman" w:hAnsi="Times New Roman"/>
                <w:color w:val="000000"/>
              </w:rPr>
              <w:t> </w:t>
            </w:r>
          </w:p>
        </w:tc>
      </w:tr>
    </w:tbl>
    <w:p w:rsidR="00BE10B1" w:rsidRDefault="00BE10B1" w:rsidP="00BE10B1">
      <w:pPr>
        <w:shd w:val="clear" w:color="auto" w:fill="FFFFFF"/>
        <w:spacing w:after="0"/>
        <w:ind w:firstLine="142"/>
        <w:rPr>
          <w:rFonts w:ascii="Times New Roman" w:hAnsi="Times New Roman"/>
          <w:b/>
          <w:sz w:val="24"/>
          <w:szCs w:val="24"/>
        </w:rPr>
      </w:pPr>
      <w:r w:rsidRPr="009C43A0">
        <w:rPr>
          <w:rFonts w:ascii="Times New Roman" w:hAnsi="Times New Roman"/>
          <w:b/>
          <w:sz w:val="24"/>
          <w:szCs w:val="24"/>
        </w:rPr>
        <w:t xml:space="preserve">2.2. Тематический план и содержание профессионального модуля </w:t>
      </w:r>
    </w:p>
    <w:p w:rsidR="00BE10B1" w:rsidRPr="009C43A0" w:rsidRDefault="00BE10B1" w:rsidP="00BE10B1">
      <w:pPr>
        <w:shd w:val="clear" w:color="auto" w:fill="FFFFFF"/>
        <w:spacing w:after="0"/>
        <w:ind w:firstLine="142"/>
        <w:jc w:val="center"/>
        <w:rPr>
          <w:rFonts w:ascii="Times New Roman" w:hAnsi="Times New Roman"/>
          <w:i/>
          <w:u w:val="single"/>
        </w:rPr>
      </w:pPr>
      <w:r w:rsidRPr="009C43A0">
        <w:rPr>
          <w:rFonts w:ascii="Times New Roman" w:hAnsi="Times New Roman"/>
          <w:b/>
          <w:sz w:val="24"/>
          <w:szCs w:val="24"/>
        </w:rPr>
        <w:lastRenderedPageBreak/>
        <w:t xml:space="preserve"> </w:t>
      </w:r>
      <w:r w:rsidRPr="009C43A0">
        <w:rPr>
          <w:rFonts w:ascii="Times New Roman" w:hAnsi="Times New Roman"/>
          <w:b/>
          <w:sz w:val="24"/>
          <w:szCs w:val="24"/>
          <w:u w:val="single"/>
        </w:rPr>
        <w:t xml:space="preserve">«ПМ 05 ИЗГОТОВЛЕНИЕ РАЗЛИЧНЫХ ИЗДЕЛИЙ </w:t>
      </w:r>
      <w:proofErr w:type="gramStart"/>
      <w:r w:rsidRPr="009C43A0">
        <w:rPr>
          <w:rFonts w:ascii="Times New Roman" w:hAnsi="Times New Roman"/>
          <w:b/>
          <w:sz w:val="24"/>
          <w:szCs w:val="24"/>
          <w:u w:val="single"/>
        </w:rPr>
        <w:t>НА ТОКАРНЫХ СТАНКАХ С ЧИСЛОВЫМ ПРОГРАММНЫМ УПРАВЛ</w:t>
      </w:r>
      <w:r w:rsidRPr="009C43A0">
        <w:rPr>
          <w:rFonts w:ascii="Times New Roman" w:hAnsi="Times New Roman"/>
          <w:b/>
          <w:sz w:val="24"/>
          <w:szCs w:val="24"/>
          <w:u w:val="single"/>
        </w:rPr>
        <w:t>Е</w:t>
      </w:r>
      <w:r w:rsidRPr="009C43A0">
        <w:rPr>
          <w:rFonts w:ascii="Times New Roman" w:hAnsi="Times New Roman"/>
          <w:b/>
          <w:sz w:val="24"/>
          <w:szCs w:val="24"/>
          <w:u w:val="single"/>
        </w:rPr>
        <w:t>НИЕМ ПО СТАДИЯМ ТЕХНОЛОГИЧЕСКОГО ПРОЦЕССА В СООТВЕТСТВИИ С ТРЕБОВАНИЯМИ</w:t>
      </w:r>
      <w:proofErr w:type="gramEnd"/>
      <w:r w:rsidRPr="009C43A0">
        <w:rPr>
          <w:rFonts w:ascii="Times New Roman" w:hAnsi="Times New Roman"/>
          <w:b/>
          <w:sz w:val="24"/>
          <w:szCs w:val="24"/>
          <w:u w:val="single"/>
        </w:rPr>
        <w:t xml:space="preserve"> ОХРАНЫ ТРУДА И ЭК</w:t>
      </w:r>
      <w:r w:rsidRPr="009C43A0">
        <w:rPr>
          <w:rFonts w:ascii="Times New Roman" w:hAnsi="Times New Roman"/>
          <w:b/>
          <w:sz w:val="24"/>
          <w:szCs w:val="24"/>
          <w:u w:val="single"/>
        </w:rPr>
        <w:t>О</w:t>
      </w:r>
      <w:r w:rsidRPr="009C43A0">
        <w:rPr>
          <w:rFonts w:ascii="Times New Roman" w:hAnsi="Times New Roman"/>
          <w:b/>
          <w:sz w:val="24"/>
          <w:szCs w:val="24"/>
          <w:u w:val="single"/>
        </w:rPr>
        <w:t>ЛОГИЧЕСКОЙ БЕЗОПАСНОСТИ»</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9354"/>
        <w:gridCol w:w="2210"/>
      </w:tblGrid>
      <w:tr w:rsidR="00BE10B1" w:rsidRPr="009C43A0" w:rsidTr="00A16245">
        <w:trPr>
          <w:trHeight w:val="1204"/>
        </w:trPr>
        <w:tc>
          <w:tcPr>
            <w:tcW w:w="1128" w:type="pct"/>
          </w:tcPr>
          <w:p w:rsidR="00BE10B1" w:rsidRPr="009C43A0" w:rsidRDefault="00BE10B1" w:rsidP="00A16245">
            <w:pPr>
              <w:jc w:val="center"/>
              <w:rPr>
                <w:rFonts w:ascii="Times New Roman" w:hAnsi="Times New Roman"/>
                <w:b/>
              </w:rPr>
            </w:pPr>
            <w:r w:rsidRPr="009C43A0">
              <w:rPr>
                <w:rFonts w:ascii="Times New Roman" w:hAnsi="Times New Roman"/>
                <w:b/>
                <w:bCs/>
              </w:rPr>
              <w:t>Наименование разделов и тем профессионального модуля (ПМ), междисциплинарных курсов (МДК)</w:t>
            </w:r>
          </w:p>
        </w:tc>
        <w:tc>
          <w:tcPr>
            <w:tcW w:w="3132" w:type="pct"/>
            <w:vAlign w:val="center"/>
          </w:tcPr>
          <w:p w:rsidR="00BE10B1" w:rsidRPr="009C43A0" w:rsidRDefault="00BE10B1" w:rsidP="00A16245">
            <w:pPr>
              <w:suppressAutoHyphens/>
              <w:spacing w:after="0" w:line="240" w:lineRule="auto"/>
              <w:jc w:val="center"/>
              <w:rPr>
                <w:rFonts w:ascii="Times New Roman" w:hAnsi="Times New Roman"/>
                <w:b/>
                <w:bCs/>
              </w:rPr>
            </w:pPr>
            <w:r w:rsidRPr="009C43A0">
              <w:rPr>
                <w:rFonts w:ascii="Times New Roman" w:hAnsi="Times New Roman"/>
                <w:b/>
                <w:bCs/>
              </w:rPr>
              <w:t>Содержание учебного материала,</w:t>
            </w:r>
          </w:p>
          <w:p w:rsidR="00BE10B1" w:rsidRPr="009C43A0" w:rsidRDefault="00BE10B1" w:rsidP="00A16245">
            <w:pPr>
              <w:suppressAutoHyphens/>
              <w:spacing w:after="0" w:line="240" w:lineRule="auto"/>
              <w:jc w:val="center"/>
              <w:rPr>
                <w:rFonts w:ascii="Times New Roman" w:hAnsi="Times New Roman"/>
                <w:b/>
              </w:rPr>
            </w:pPr>
            <w:r w:rsidRPr="009C43A0">
              <w:rPr>
                <w:rFonts w:ascii="Times New Roman" w:hAnsi="Times New Roman"/>
                <w:b/>
                <w:bCs/>
              </w:rPr>
              <w:t xml:space="preserve">лабораторные работы и практические занятия, самостоятельная учебная работа </w:t>
            </w:r>
            <w:proofErr w:type="gramStart"/>
            <w:r w:rsidRPr="009C43A0">
              <w:rPr>
                <w:rFonts w:ascii="Times New Roman" w:hAnsi="Times New Roman"/>
                <w:b/>
                <w:bCs/>
              </w:rPr>
              <w:t>обучающихся</w:t>
            </w:r>
            <w:proofErr w:type="gramEnd"/>
            <w:r w:rsidRPr="009C43A0">
              <w:rPr>
                <w:rFonts w:ascii="Times New Roman" w:hAnsi="Times New Roman"/>
                <w:b/>
                <w:bCs/>
              </w:rPr>
              <w:t xml:space="preserve">, курсовая работа (проект) </w:t>
            </w:r>
            <w:r w:rsidRPr="009C43A0">
              <w:rPr>
                <w:rFonts w:ascii="Times New Roman" w:hAnsi="Times New Roman"/>
                <w:bCs/>
                <w:i/>
              </w:rPr>
              <w:t>(если предусмотрены)</w:t>
            </w:r>
          </w:p>
        </w:tc>
        <w:tc>
          <w:tcPr>
            <w:tcW w:w="740" w:type="pct"/>
            <w:vAlign w:val="center"/>
          </w:tcPr>
          <w:p w:rsidR="00BE10B1" w:rsidRPr="009C43A0" w:rsidRDefault="00BE10B1" w:rsidP="00A16245">
            <w:pPr>
              <w:jc w:val="center"/>
              <w:rPr>
                <w:rFonts w:ascii="Times New Roman" w:hAnsi="Times New Roman"/>
                <w:b/>
                <w:bCs/>
              </w:rPr>
            </w:pPr>
            <w:r w:rsidRPr="009C43A0">
              <w:rPr>
                <w:rFonts w:ascii="Times New Roman" w:hAnsi="Times New Roman"/>
                <w:b/>
                <w:bCs/>
              </w:rPr>
              <w:t>Объем часов</w:t>
            </w:r>
          </w:p>
        </w:tc>
      </w:tr>
      <w:tr w:rsidR="00BE10B1" w:rsidRPr="009C43A0" w:rsidTr="00A16245">
        <w:tc>
          <w:tcPr>
            <w:tcW w:w="1128" w:type="pct"/>
          </w:tcPr>
          <w:p w:rsidR="00BE10B1" w:rsidRPr="009C43A0" w:rsidRDefault="00BE10B1" w:rsidP="00A16245">
            <w:pPr>
              <w:jc w:val="center"/>
              <w:rPr>
                <w:rFonts w:ascii="Times New Roman" w:hAnsi="Times New Roman"/>
                <w:b/>
              </w:rPr>
            </w:pPr>
            <w:r w:rsidRPr="009C43A0">
              <w:rPr>
                <w:rFonts w:ascii="Times New Roman" w:hAnsi="Times New Roman"/>
                <w:b/>
              </w:rPr>
              <w:t>1</w:t>
            </w:r>
          </w:p>
        </w:tc>
        <w:tc>
          <w:tcPr>
            <w:tcW w:w="3132" w:type="pct"/>
          </w:tcPr>
          <w:p w:rsidR="00BE10B1" w:rsidRPr="009C43A0" w:rsidRDefault="00BE10B1" w:rsidP="00A16245">
            <w:pPr>
              <w:jc w:val="center"/>
              <w:rPr>
                <w:rFonts w:ascii="Times New Roman" w:hAnsi="Times New Roman"/>
                <w:b/>
                <w:bCs/>
              </w:rPr>
            </w:pPr>
            <w:r w:rsidRPr="009C43A0">
              <w:rPr>
                <w:rFonts w:ascii="Times New Roman" w:hAnsi="Times New Roman"/>
                <w:b/>
                <w:bCs/>
              </w:rPr>
              <w:t>2</w:t>
            </w:r>
          </w:p>
        </w:tc>
        <w:tc>
          <w:tcPr>
            <w:tcW w:w="740" w:type="pct"/>
            <w:vAlign w:val="center"/>
          </w:tcPr>
          <w:p w:rsidR="00BE10B1" w:rsidRPr="009C43A0" w:rsidRDefault="00BE10B1" w:rsidP="00A16245">
            <w:pPr>
              <w:jc w:val="center"/>
              <w:rPr>
                <w:rFonts w:ascii="Times New Roman" w:hAnsi="Times New Roman"/>
                <w:b/>
                <w:bCs/>
              </w:rPr>
            </w:pPr>
            <w:r w:rsidRPr="009C43A0">
              <w:rPr>
                <w:rFonts w:ascii="Times New Roman" w:hAnsi="Times New Roman"/>
                <w:b/>
                <w:bCs/>
              </w:rPr>
              <w:t>3</w:t>
            </w:r>
          </w:p>
        </w:tc>
      </w:tr>
      <w:tr w:rsidR="00BE10B1" w:rsidRPr="009C43A0" w:rsidTr="00A16245">
        <w:tc>
          <w:tcPr>
            <w:tcW w:w="4260" w:type="pct"/>
            <w:gridSpan w:val="2"/>
          </w:tcPr>
          <w:p w:rsidR="00BE10B1" w:rsidRPr="009C43A0" w:rsidRDefault="00BE10B1" w:rsidP="00A16245">
            <w:pPr>
              <w:spacing w:after="0"/>
              <w:rPr>
                <w:rFonts w:ascii="Times New Roman" w:hAnsi="Times New Roman"/>
                <w:b/>
                <w:sz w:val="24"/>
                <w:szCs w:val="24"/>
              </w:rPr>
            </w:pPr>
            <w:r w:rsidRPr="009C43A0">
              <w:rPr>
                <w:rFonts w:ascii="Times New Roman" w:hAnsi="Times New Roman"/>
                <w:b/>
                <w:sz w:val="24"/>
                <w:szCs w:val="24"/>
              </w:rPr>
              <w:t xml:space="preserve">Раздел 1. Изготовление различных изделий </w:t>
            </w:r>
            <w:proofErr w:type="gramStart"/>
            <w:r w:rsidRPr="009C43A0">
              <w:rPr>
                <w:rFonts w:ascii="Times New Roman" w:hAnsi="Times New Roman"/>
                <w:b/>
                <w:sz w:val="24"/>
                <w:szCs w:val="24"/>
              </w:rPr>
              <w:t>на токарных станках с числовым программным управлением по ст</w:t>
            </w:r>
            <w:r w:rsidRPr="009C43A0">
              <w:rPr>
                <w:rFonts w:ascii="Times New Roman" w:hAnsi="Times New Roman"/>
                <w:b/>
                <w:sz w:val="24"/>
                <w:szCs w:val="24"/>
              </w:rPr>
              <w:t>а</w:t>
            </w:r>
            <w:r w:rsidRPr="009C43A0">
              <w:rPr>
                <w:rFonts w:ascii="Times New Roman" w:hAnsi="Times New Roman"/>
                <w:b/>
                <w:sz w:val="24"/>
                <w:szCs w:val="24"/>
              </w:rPr>
              <w:t>диям технологического процесса в соответствии с требованиями</w:t>
            </w:r>
            <w:proofErr w:type="gramEnd"/>
            <w:r w:rsidRPr="009C43A0">
              <w:rPr>
                <w:rFonts w:ascii="Times New Roman" w:hAnsi="Times New Roman"/>
                <w:b/>
                <w:sz w:val="24"/>
                <w:szCs w:val="24"/>
              </w:rPr>
              <w:t xml:space="preserve"> охраны труда и экологической безопасности </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Pr>
                <w:rFonts w:ascii="Times New Roman" w:hAnsi="Times New Roman"/>
                <w:b/>
                <w:sz w:val="24"/>
                <w:szCs w:val="24"/>
              </w:rPr>
              <w:t>314</w:t>
            </w:r>
          </w:p>
        </w:tc>
      </w:tr>
      <w:tr w:rsidR="00BE10B1" w:rsidRPr="009C43A0" w:rsidTr="00A16245">
        <w:tc>
          <w:tcPr>
            <w:tcW w:w="4260" w:type="pct"/>
            <w:gridSpan w:val="2"/>
          </w:tcPr>
          <w:p w:rsidR="00BE10B1" w:rsidRPr="009C43A0" w:rsidRDefault="00BE10B1" w:rsidP="00A16245">
            <w:pPr>
              <w:spacing w:after="0"/>
              <w:rPr>
                <w:rFonts w:ascii="Times New Roman" w:hAnsi="Times New Roman"/>
                <w:b/>
                <w:sz w:val="24"/>
                <w:szCs w:val="24"/>
              </w:rPr>
            </w:pPr>
            <w:r w:rsidRPr="009C43A0">
              <w:rPr>
                <w:rFonts w:ascii="Times New Roman" w:hAnsi="Times New Roman"/>
                <w:b/>
                <w:sz w:val="24"/>
                <w:szCs w:val="24"/>
              </w:rPr>
              <w:t>МДК 05.01. Технология обработки на станках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Pr>
                <w:rFonts w:ascii="Times New Roman" w:hAnsi="Times New Roman"/>
                <w:b/>
                <w:sz w:val="24"/>
                <w:szCs w:val="24"/>
              </w:rPr>
              <w:t>98</w:t>
            </w:r>
          </w:p>
        </w:tc>
      </w:tr>
      <w:tr w:rsidR="00BE10B1" w:rsidRPr="009C43A0" w:rsidTr="00A16245">
        <w:tc>
          <w:tcPr>
            <w:tcW w:w="1128" w:type="pct"/>
            <w:vMerge w:val="restart"/>
          </w:tcPr>
          <w:p w:rsidR="00BE10B1" w:rsidRPr="009C43A0" w:rsidRDefault="00BE10B1" w:rsidP="00A16245">
            <w:pPr>
              <w:widowControl w:val="0"/>
              <w:spacing w:after="0"/>
              <w:rPr>
                <w:rFonts w:ascii="Times New Roman" w:hAnsi="Times New Roman"/>
                <w:b/>
                <w:color w:val="000000"/>
                <w:sz w:val="24"/>
                <w:szCs w:val="24"/>
              </w:rPr>
            </w:pPr>
            <w:r w:rsidRPr="009C43A0">
              <w:rPr>
                <w:rFonts w:ascii="Times New Roman" w:hAnsi="Times New Roman"/>
                <w:b/>
                <w:bCs/>
                <w:sz w:val="24"/>
                <w:szCs w:val="24"/>
              </w:rPr>
              <w:t xml:space="preserve">Тема 1.1. </w:t>
            </w:r>
            <w:r w:rsidRPr="009C43A0">
              <w:rPr>
                <w:rFonts w:ascii="Times New Roman" w:hAnsi="Times New Roman"/>
                <w:b/>
                <w:sz w:val="24"/>
                <w:szCs w:val="24"/>
              </w:rPr>
              <w:t>Основные напра</w:t>
            </w:r>
            <w:r w:rsidRPr="009C43A0">
              <w:rPr>
                <w:rFonts w:ascii="Times New Roman" w:hAnsi="Times New Roman"/>
                <w:b/>
                <w:sz w:val="24"/>
                <w:szCs w:val="24"/>
              </w:rPr>
              <w:t>в</w:t>
            </w:r>
            <w:r w:rsidRPr="009C43A0">
              <w:rPr>
                <w:rFonts w:ascii="Times New Roman" w:hAnsi="Times New Roman"/>
                <w:b/>
                <w:sz w:val="24"/>
                <w:szCs w:val="24"/>
              </w:rPr>
              <w:t>ления автоматизации пр</w:t>
            </w:r>
            <w:r w:rsidRPr="009C43A0">
              <w:rPr>
                <w:rFonts w:ascii="Times New Roman" w:hAnsi="Times New Roman"/>
                <w:b/>
                <w:sz w:val="24"/>
                <w:szCs w:val="24"/>
              </w:rPr>
              <w:t>о</w:t>
            </w:r>
            <w:r w:rsidRPr="009C43A0">
              <w:rPr>
                <w:rFonts w:ascii="Times New Roman" w:hAnsi="Times New Roman"/>
                <w:b/>
                <w:sz w:val="24"/>
                <w:szCs w:val="24"/>
              </w:rPr>
              <w:t>изводственных процессов.</w:t>
            </w:r>
          </w:p>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spacing w:after="0"/>
              <w:rPr>
                <w:rFonts w:ascii="Times New Roman" w:hAnsi="Times New Roman"/>
                <w:b/>
                <w:sz w:val="24"/>
                <w:szCs w:val="24"/>
              </w:rPr>
            </w:pPr>
            <w:r w:rsidRPr="009C43A0">
              <w:rPr>
                <w:rFonts w:ascii="Times New Roman" w:hAnsi="Times New Roman"/>
                <w:b/>
                <w:bCs/>
                <w:sz w:val="24"/>
                <w:szCs w:val="24"/>
              </w:rPr>
              <w:t xml:space="preserve">Содержание </w:t>
            </w:r>
          </w:p>
        </w:tc>
        <w:tc>
          <w:tcPr>
            <w:tcW w:w="740" w:type="pct"/>
            <w:vMerge w:val="restar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8</w:t>
            </w: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1.</w:t>
            </w:r>
            <w:r w:rsidRPr="009C43A0">
              <w:rPr>
                <w:rFonts w:ascii="Times New Roman" w:hAnsi="Times New Roman"/>
                <w:color w:val="000000"/>
                <w:sz w:val="24"/>
                <w:szCs w:val="24"/>
              </w:rPr>
              <w:t xml:space="preserve"> Особенности технологической подготовки производства при применении токарных станков с ЧПУ</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2. Автоматизация технологических процессов</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rPr>
          <w:trHeight w:val="461"/>
        </w:trPr>
        <w:tc>
          <w:tcPr>
            <w:tcW w:w="1128" w:type="pct"/>
            <w:vMerge w:val="restart"/>
          </w:tcPr>
          <w:p w:rsidR="00BE10B1" w:rsidRPr="009C43A0" w:rsidRDefault="00BE10B1" w:rsidP="00A16245">
            <w:pPr>
              <w:widowControl w:val="0"/>
              <w:spacing w:after="0"/>
              <w:rPr>
                <w:rFonts w:ascii="Times New Roman" w:hAnsi="Times New Roman"/>
                <w:b/>
                <w:color w:val="000000"/>
                <w:sz w:val="24"/>
                <w:szCs w:val="24"/>
              </w:rPr>
            </w:pPr>
            <w:r w:rsidRPr="009C43A0">
              <w:rPr>
                <w:rFonts w:ascii="Times New Roman" w:hAnsi="Times New Roman"/>
                <w:b/>
                <w:bCs/>
                <w:sz w:val="24"/>
                <w:szCs w:val="24"/>
              </w:rPr>
              <w:t xml:space="preserve">Тема 1.2. </w:t>
            </w:r>
            <w:r w:rsidRPr="009C43A0">
              <w:rPr>
                <w:rFonts w:ascii="Times New Roman" w:hAnsi="Times New Roman"/>
                <w:b/>
                <w:sz w:val="24"/>
                <w:szCs w:val="24"/>
              </w:rPr>
              <w:t>Устройство и принцип работы токарных станков с программным управлением.</w:t>
            </w:r>
          </w:p>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suppressAutoHyphens/>
              <w:spacing w:after="0"/>
              <w:rPr>
                <w:rFonts w:ascii="Times New Roman" w:hAnsi="Times New Roman"/>
                <w:b/>
                <w:sz w:val="24"/>
                <w:szCs w:val="24"/>
              </w:rPr>
            </w:pPr>
            <w:r w:rsidRPr="009C43A0">
              <w:rPr>
                <w:rFonts w:ascii="Times New Roman" w:hAnsi="Times New Roman"/>
                <w:b/>
                <w:bCs/>
                <w:sz w:val="24"/>
                <w:szCs w:val="24"/>
              </w:rPr>
              <w:t xml:space="preserve">Содержание </w:t>
            </w:r>
          </w:p>
        </w:tc>
        <w:tc>
          <w:tcPr>
            <w:tcW w:w="740" w:type="pct"/>
            <w:vMerge w:val="restar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20</w:t>
            </w: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8033D0">
            <w:pPr>
              <w:numPr>
                <w:ilvl w:val="0"/>
                <w:numId w:val="15"/>
              </w:numPr>
              <w:suppressAutoHyphens/>
              <w:spacing w:after="0"/>
              <w:ind w:left="33"/>
              <w:rPr>
                <w:rFonts w:ascii="Times New Roman" w:hAnsi="Times New Roman"/>
                <w:b/>
                <w:sz w:val="24"/>
                <w:szCs w:val="24"/>
              </w:rPr>
            </w:pPr>
            <w:r w:rsidRPr="009C43A0">
              <w:rPr>
                <w:rFonts w:ascii="Times New Roman" w:hAnsi="Times New Roman"/>
                <w:sz w:val="24"/>
                <w:szCs w:val="24"/>
              </w:rPr>
              <w:t>1.Назначение, конструктивные особенности, кинематические схемы, правила наладки токарных станков с ЧПУ</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2. Узлы и блоки токарного станка с программным управлением: назначение, устройство, размещение, конструкция, принцип работы, правила управления</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3. Условная сигнализация и назначение условных знаков на панели управления тока</w:t>
            </w:r>
            <w:r w:rsidRPr="009C43A0">
              <w:rPr>
                <w:rFonts w:ascii="Times New Roman" w:hAnsi="Times New Roman"/>
                <w:sz w:val="24"/>
                <w:szCs w:val="24"/>
              </w:rPr>
              <w:t>р</w:t>
            </w:r>
            <w:r w:rsidRPr="009C43A0">
              <w:rPr>
                <w:rFonts w:ascii="Times New Roman" w:hAnsi="Times New Roman"/>
                <w:sz w:val="24"/>
                <w:szCs w:val="24"/>
              </w:rPr>
              <w:t>ным станком с ЧПУ</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4. Порядок работы станка в автоматическом режиме и в режиме ручного управления. Начало работы с различного основного кадра.</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5. Правила технического обслуживания и способы проверки, нормы точности станка в процессе эксплуатации</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 xml:space="preserve">6. </w:t>
            </w:r>
            <w:r w:rsidRPr="009C43A0">
              <w:rPr>
                <w:rStyle w:val="211pt"/>
                <w:sz w:val="24"/>
                <w:szCs w:val="24"/>
              </w:rPr>
              <w:t xml:space="preserve">Содержание рабочего места оператора токарного станка с числовым программным </w:t>
            </w:r>
            <w:r w:rsidRPr="009C43A0">
              <w:rPr>
                <w:rStyle w:val="211pt"/>
                <w:sz w:val="24"/>
                <w:szCs w:val="24"/>
              </w:rPr>
              <w:lastRenderedPageBreak/>
              <w:t>управлением.  Требования охраны труда, производственной санитарии, пожарной без</w:t>
            </w:r>
            <w:r w:rsidRPr="009C43A0">
              <w:rPr>
                <w:rStyle w:val="211pt"/>
                <w:sz w:val="24"/>
                <w:szCs w:val="24"/>
              </w:rPr>
              <w:t>о</w:t>
            </w:r>
            <w:r w:rsidRPr="009C43A0">
              <w:rPr>
                <w:rStyle w:val="211pt"/>
                <w:sz w:val="24"/>
                <w:szCs w:val="24"/>
              </w:rPr>
              <w:t xml:space="preserve">пасности и </w:t>
            </w:r>
            <w:proofErr w:type="spellStart"/>
            <w:r w:rsidRPr="009C43A0">
              <w:rPr>
                <w:rStyle w:val="211pt"/>
                <w:sz w:val="24"/>
                <w:szCs w:val="24"/>
              </w:rPr>
              <w:t>электробезопасности</w:t>
            </w:r>
            <w:proofErr w:type="spellEnd"/>
            <w:r w:rsidRPr="009C43A0">
              <w:rPr>
                <w:rStyle w:val="211pt"/>
                <w:sz w:val="24"/>
                <w:szCs w:val="24"/>
              </w:rPr>
              <w:t xml:space="preserve"> при работе на токарном станке с ЧПУ</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suppressAutoHyphens/>
              <w:spacing w:after="0"/>
              <w:rPr>
                <w:rFonts w:ascii="Times New Roman" w:hAnsi="Times New Roman"/>
                <w:b/>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30</w:t>
            </w: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1. Практическое занятие «Выполнение процесса обработки с пульта управления деталей по  квалитетам на токарном станке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6</w:t>
            </w: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2. Практическое занятие «Выполнение установка  и съема  деталей после обработки на токарном станке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3. Практическое занятие «Контроль выхода инструмента в исходную точку и его ко</w:t>
            </w:r>
            <w:r w:rsidRPr="009C43A0">
              <w:rPr>
                <w:rFonts w:ascii="Times New Roman" w:hAnsi="Times New Roman"/>
                <w:sz w:val="24"/>
                <w:szCs w:val="24"/>
              </w:rPr>
              <w:t>р</w:t>
            </w:r>
            <w:r w:rsidRPr="009C43A0">
              <w:rPr>
                <w:rFonts w:ascii="Times New Roman" w:hAnsi="Times New Roman"/>
                <w:sz w:val="24"/>
                <w:szCs w:val="24"/>
              </w:rPr>
              <w:t>ректировка на токарном станке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4. Практическое занятие «Установка инструмента в инструментальные блоки на тока</w:t>
            </w:r>
            <w:r w:rsidRPr="009C43A0">
              <w:rPr>
                <w:rFonts w:ascii="Times New Roman" w:hAnsi="Times New Roman"/>
                <w:sz w:val="24"/>
                <w:szCs w:val="24"/>
              </w:rPr>
              <w:t>р</w:t>
            </w:r>
            <w:r w:rsidRPr="009C43A0">
              <w:rPr>
                <w:rFonts w:ascii="Times New Roman" w:hAnsi="Times New Roman"/>
                <w:sz w:val="24"/>
                <w:szCs w:val="24"/>
              </w:rPr>
              <w:t>ном станке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5. Практическое занятие «Замена блока с инструментом на токарном станке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b/>
                <w:sz w:val="24"/>
                <w:szCs w:val="24"/>
              </w:rPr>
            </w:pPr>
            <w:r w:rsidRPr="009C43A0">
              <w:rPr>
                <w:rFonts w:ascii="Times New Roman" w:hAnsi="Times New Roman"/>
                <w:sz w:val="24"/>
                <w:szCs w:val="24"/>
              </w:rPr>
              <w:t>6. Практическое занятие «Устранение  мелких неполадок  в работе инструмента на т</w:t>
            </w:r>
            <w:r w:rsidRPr="009C43A0">
              <w:rPr>
                <w:rFonts w:ascii="Times New Roman" w:hAnsi="Times New Roman"/>
                <w:sz w:val="24"/>
                <w:szCs w:val="24"/>
              </w:rPr>
              <w:t>о</w:t>
            </w:r>
            <w:r w:rsidRPr="009C43A0">
              <w:rPr>
                <w:rFonts w:ascii="Times New Roman" w:hAnsi="Times New Roman"/>
                <w:sz w:val="24"/>
                <w:szCs w:val="24"/>
              </w:rPr>
              <w:t>карном станке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c>
          <w:tcPr>
            <w:tcW w:w="1128" w:type="pct"/>
            <w:vMerge/>
          </w:tcPr>
          <w:p w:rsidR="00BE10B1" w:rsidRPr="009C43A0" w:rsidRDefault="00BE10B1" w:rsidP="00A16245">
            <w:pPr>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7. Практическое занятие «Устранение  мелких неполадок  в работе  приспособлений на токарном станке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513"/>
        </w:trPr>
        <w:tc>
          <w:tcPr>
            <w:tcW w:w="1128" w:type="pct"/>
            <w:vMerge w:val="restart"/>
          </w:tcPr>
          <w:p w:rsidR="00BE10B1" w:rsidRPr="009C43A0" w:rsidRDefault="00BE10B1" w:rsidP="00A16245">
            <w:pPr>
              <w:widowControl w:val="0"/>
              <w:spacing w:after="0"/>
              <w:rPr>
                <w:rFonts w:ascii="Times New Roman" w:hAnsi="Times New Roman"/>
                <w:b/>
                <w:color w:val="000000"/>
                <w:sz w:val="24"/>
                <w:szCs w:val="24"/>
              </w:rPr>
            </w:pPr>
            <w:r w:rsidRPr="009C43A0">
              <w:rPr>
                <w:rFonts w:ascii="Times New Roman" w:hAnsi="Times New Roman"/>
                <w:b/>
                <w:bCs/>
                <w:sz w:val="24"/>
                <w:szCs w:val="24"/>
              </w:rPr>
              <w:t>Тема 1.3.</w:t>
            </w:r>
            <w:r w:rsidRPr="009C43A0">
              <w:rPr>
                <w:rFonts w:ascii="Times New Roman" w:hAnsi="Times New Roman"/>
                <w:b/>
                <w:color w:val="000000"/>
                <w:sz w:val="24"/>
                <w:szCs w:val="24"/>
              </w:rPr>
              <w:t xml:space="preserve"> Особенности  </w:t>
            </w:r>
          </w:p>
          <w:p w:rsidR="00BE10B1" w:rsidRPr="009C43A0" w:rsidRDefault="00BE10B1" w:rsidP="00A16245">
            <w:pPr>
              <w:spacing w:after="0"/>
              <w:rPr>
                <w:rFonts w:ascii="Times New Roman" w:hAnsi="Times New Roman"/>
                <w:b/>
                <w:bCs/>
                <w:sz w:val="24"/>
                <w:szCs w:val="24"/>
              </w:rPr>
            </w:pPr>
            <w:r w:rsidRPr="009C43A0">
              <w:rPr>
                <w:rFonts w:ascii="Times New Roman" w:hAnsi="Times New Roman"/>
                <w:b/>
                <w:color w:val="000000"/>
                <w:sz w:val="24"/>
                <w:szCs w:val="24"/>
              </w:rPr>
              <w:t>проектирования технолог</w:t>
            </w:r>
            <w:r w:rsidRPr="009C43A0">
              <w:rPr>
                <w:rFonts w:ascii="Times New Roman" w:hAnsi="Times New Roman"/>
                <w:b/>
                <w:color w:val="000000"/>
                <w:sz w:val="24"/>
                <w:szCs w:val="24"/>
              </w:rPr>
              <w:t>и</w:t>
            </w:r>
            <w:r w:rsidRPr="009C43A0">
              <w:rPr>
                <w:rFonts w:ascii="Times New Roman" w:hAnsi="Times New Roman"/>
                <w:b/>
                <w:color w:val="000000"/>
                <w:sz w:val="24"/>
                <w:szCs w:val="24"/>
              </w:rPr>
              <w:t>ческих процессов для т</w:t>
            </w:r>
            <w:r w:rsidRPr="009C43A0">
              <w:rPr>
                <w:rFonts w:ascii="Times New Roman" w:hAnsi="Times New Roman"/>
                <w:b/>
                <w:color w:val="000000"/>
                <w:sz w:val="24"/>
                <w:szCs w:val="24"/>
              </w:rPr>
              <w:t>о</w:t>
            </w:r>
            <w:r w:rsidRPr="009C43A0">
              <w:rPr>
                <w:rFonts w:ascii="Times New Roman" w:hAnsi="Times New Roman"/>
                <w:b/>
                <w:color w:val="000000"/>
                <w:sz w:val="24"/>
                <w:szCs w:val="24"/>
              </w:rPr>
              <w:t>карных станков с  ЧПУ</w:t>
            </w:r>
          </w:p>
        </w:tc>
        <w:tc>
          <w:tcPr>
            <w:tcW w:w="3132" w:type="pct"/>
          </w:tcPr>
          <w:p w:rsidR="00BE10B1" w:rsidRPr="009C43A0" w:rsidRDefault="00BE10B1" w:rsidP="00A16245">
            <w:pPr>
              <w:widowControl w:val="0"/>
              <w:spacing w:after="0"/>
              <w:rPr>
                <w:rFonts w:ascii="Times New Roman" w:hAnsi="Times New Roman"/>
                <w:i/>
                <w:sz w:val="24"/>
                <w:szCs w:val="24"/>
              </w:rPr>
            </w:pPr>
            <w:r w:rsidRPr="009C43A0">
              <w:rPr>
                <w:rFonts w:ascii="Times New Roman" w:hAnsi="Times New Roman"/>
                <w:b/>
                <w:bCs/>
                <w:sz w:val="24"/>
                <w:szCs w:val="24"/>
              </w:rPr>
              <w:t>Содержание</w:t>
            </w:r>
          </w:p>
        </w:tc>
        <w:tc>
          <w:tcPr>
            <w:tcW w:w="740" w:type="pct"/>
            <w:vMerge w:val="restar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16</w:t>
            </w:r>
          </w:p>
        </w:tc>
      </w:tr>
      <w:tr w:rsidR="00BE10B1" w:rsidRPr="009C43A0" w:rsidTr="00A16245">
        <w:trPr>
          <w:trHeight w:val="511"/>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color w:val="000000"/>
                <w:sz w:val="24"/>
                <w:szCs w:val="24"/>
              </w:rPr>
              <w:t>1. Особенности выбора деталей, изготавливаемых на токарных станках с ЧПУ. Требов</w:t>
            </w:r>
            <w:r w:rsidRPr="009C43A0">
              <w:rPr>
                <w:rFonts w:ascii="Times New Roman" w:hAnsi="Times New Roman"/>
                <w:color w:val="000000"/>
                <w:sz w:val="24"/>
                <w:szCs w:val="24"/>
              </w:rPr>
              <w:t>а</w:t>
            </w:r>
            <w:r w:rsidRPr="009C43A0">
              <w:rPr>
                <w:rFonts w:ascii="Times New Roman" w:hAnsi="Times New Roman"/>
                <w:color w:val="000000"/>
                <w:sz w:val="24"/>
                <w:szCs w:val="24"/>
              </w:rPr>
              <w:t>ния к заготовкам. Требования к технологичности конструкции деталей, обрабатываемых на токарных станках с ЧПУ</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rPr>
          <w:trHeight w:val="511"/>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 xml:space="preserve">2. </w:t>
            </w:r>
            <w:r w:rsidRPr="009C43A0">
              <w:rPr>
                <w:rFonts w:ascii="Times New Roman" w:hAnsi="Times New Roman"/>
                <w:color w:val="000000"/>
                <w:sz w:val="24"/>
                <w:szCs w:val="24"/>
              </w:rPr>
              <w:t xml:space="preserve">Выбор </w:t>
            </w:r>
            <w:r w:rsidRPr="009C43A0">
              <w:rPr>
                <w:rFonts w:ascii="Times New Roman" w:hAnsi="Times New Roman"/>
                <w:sz w:val="24"/>
                <w:szCs w:val="24"/>
              </w:rPr>
              <w:t>станочных приспособлений, режущих и вспомогательных инструментов для токарной операции с ЧПУ</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rPr>
          <w:trHeight w:val="511"/>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3. Определение числа установок, числа и последовательности переходов и рабочих х</w:t>
            </w:r>
            <w:r w:rsidRPr="009C43A0">
              <w:rPr>
                <w:rFonts w:ascii="Times New Roman" w:hAnsi="Times New Roman"/>
                <w:sz w:val="24"/>
                <w:szCs w:val="24"/>
              </w:rPr>
              <w:t>о</w:t>
            </w:r>
            <w:r w:rsidRPr="009C43A0">
              <w:rPr>
                <w:rFonts w:ascii="Times New Roman" w:hAnsi="Times New Roman"/>
                <w:sz w:val="24"/>
                <w:szCs w:val="24"/>
              </w:rPr>
              <w:t>дов, расчет и выбор режимов обработки по справочникам.</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rPr>
          <w:trHeight w:val="172"/>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4. Технологический процесс обработки деталей на токарном станке с ЧПУ.</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rPr>
          <w:trHeight w:val="168"/>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b/>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18</w:t>
            </w:r>
          </w:p>
        </w:tc>
      </w:tr>
      <w:tr w:rsidR="00BE10B1" w:rsidRPr="009C43A0" w:rsidTr="00A16245">
        <w:trPr>
          <w:trHeight w:val="168"/>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1. Практическое занятие «Расчет режимов резания для токарной операции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168"/>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2. Практическое занятие «Чтение программы по распечатке»</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695"/>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3. Практическое занятие «Корректировка режимов резания по результатам работы ста</w:t>
            </w:r>
            <w:r w:rsidRPr="009C43A0">
              <w:rPr>
                <w:rFonts w:ascii="Times New Roman" w:hAnsi="Times New Roman"/>
                <w:sz w:val="24"/>
                <w:szCs w:val="24"/>
              </w:rPr>
              <w:t>н</w:t>
            </w:r>
            <w:r w:rsidRPr="009C43A0">
              <w:rPr>
                <w:rFonts w:ascii="Times New Roman" w:hAnsi="Times New Roman"/>
                <w:sz w:val="24"/>
                <w:szCs w:val="24"/>
              </w:rPr>
              <w:t>ка»</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695"/>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4. Практическое занятие «Составление технологического процесса обработки деталей на токарных станках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6</w:t>
            </w:r>
          </w:p>
        </w:tc>
      </w:tr>
      <w:tr w:rsidR="00BE10B1" w:rsidRPr="009C43A0" w:rsidTr="00A16245">
        <w:trPr>
          <w:trHeight w:val="433"/>
        </w:trPr>
        <w:tc>
          <w:tcPr>
            <w:tcW w:w="1128" w:type="pct"/>
            <w:vMerge w:val="restart"/>
          </w:tcPr>
          <w:p w:rsidR="00BE10B1" w:rsidRPr="009C43A0" w:rsidRDefault="00BE10B1" w:rsidP="00A16245">
            <w:pPr>
              <w:widowControl w:val="0"/>
              <w:spacing w:after="0"/>
              <w:rPr>
                <w:rFonts w:ascii="Times New Roman" w:hAnsi="Times New Roman"/>
                <w:b/>
                <w:bCs/>
                <w:sz w:val="24"/>
                <w:szCs w:val="24"/>
              </w:rPr>
            </w:pPr>
            <w:r w:rsidRPr="009C43A0">
              <w:rPr>
                <w:rFonts w:ascii="Times New Roman" w:hAnsi="Times New Roman"/>
                <w:b/>
                <w:bCs/>
                <w:sz w:val="24"/>
                <w:szCs w:val="24"/>
              </w:rPr>
              <w:t>Тема 1.4.</w:t>
            </w:r>
            <w:r w:rsidRPr="009C43A0">
              <w:rPr>
                <w:rFonts w:ascii="Times New Roman" w:hAnsi="Times New Roman"/>
                <w:b/>
                <w:sz w:val="24"/>
                <w:szCs w:val="24"/>
              </w:rPr>
              <w:t>Грузоподъемное оборудование, применяемое в металлообрабатывающих цехах.</w:t>
            </w:r>
          </w:p>
        </w:tc>
        <w:tc>
          <w:tcPr>
            <w:tcW w:w="3132" w:type="pct"/>
          </w:tcPr>
          <w:p w:rsidR="00BE10B1" w:rsidRPr="009C43A0" w:rsidRDefault="00BE10B1" w:rsidP="00A16245">
            <w:pPr>
              <w:widowControl w:val="0"/>
              <w:spacing w:after="0"/>
              <w:rPr>
                <w:rFonts w:ascii="Times New Roman" w:hAnsi="Times New Roman"/>
                <w:b/>
                <w:sz w:val="24"/>
                <w:szCs w:val="24"/>
              </w:rPr>
            </w:pPr>
            <w:r w:rsidRPr="009C43A0">
              <w:rPr>
                <w:rFonts w:ascii="Times New Roman" w:hAnsi="Times New Roman"/>
                <w:b/>
                <w:sz w:val="24"/>
                <w:szCs w:val="24"/>
              </w:rPr>
              <w:t xml:space="preserve">Содержание </w:t>
            </w:r>
          </w:p>
        </w:tc>
        <w:tc>
          <w:tcPr>
            <w:tcW w:w="740" w:type="pct"/>
            <w:vMerge w:val="restar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8</w:t>
            </w:r>
          </w:p>
        </w:tc>
      </w:tr>
      <w:tr w:rsidR="00BE10B1" w:rsidRPr="009C43A0" w:rsidTr="00A16245">
        <w:trPr>
          <w:trHeight w:val="840"/>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color w:val="000000"/>
                <w:sz w:val="24"/>
                <w:szCs w:val="24"/>
              </w:rPr>
            </w:pPr>
            <w:r w:rsidRPr="009C43A0">
              <w:rPr>
                <w:rFonts w:ascii="Times New Roman" w:hAnsi="Times New Roman"/>
                <w:color w:val="000000"/>
                <w:sz w:val="24"/>
                <w:szCs w:val="24"/>
              </w:rPr>
              <w:t xml:space="preserve">1. </w:t>
            </w:r>
            <w:proofErr w:type="gramStart"/>
            <w:r w:rsidRPr="009C43A0">
              <w:rPr>
                <w:rFonts w:ascii="Times New Roman" w:hAnsi="Times New Roman"/>
                <w:sz w:val="24"/>
                <w:szCs w:val="24"/>
              </w:rPr>
              <w:t>Грузоподъемные и транспортные устройства: классификация, назначение, примен</w:t>
            </w:r>
            <w:r w:rsidRPr="009C43A0">
              <w:rPr>
                <w:rFonts w:ascii="Times New Roman" w:hAnsi="Times New Roman"/>
                <w:sz w:val="24"/>
                <w:szCs w:val="24"/>
              </w:rPr>
              <w:t>е</w:t>
            </w:r>
            <w:r w:rsidRPr="009C43A0">
              <w:rPr>
                <w:rFonts w:ascii="Times New Roman" w:hAnsi="Times New Roman"/>
                <w:sz w:val="24"/>
                <w:szCs w:val="24"/>
              </w:rPr>
              <w:t>ние, устройство, принцип действия, грузоподъемность.</w:t>
            </w:r>
            <w:proofErr w:type="gramEnd"/>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rPr>
          <w:trHeight w:val="278"/>
        </w:trPr>
        <w:tc>
          <w:tcPr>
            <w:tcW w:w="1128" w:type="pct"/>
            <w:vMerge w:val="restart"/>
          </w:tcPr>
          <w:p w:rsidR="00BE10B1" w:rsidRPr="009C43A0" w:rsidRDefault="00BE10B1" w:rsidP="00A16245">
            <w:pPr>
              <w:widowControl w:val="0"/>
              <w:spacing w:after="0"/>
              <w:rPr>
                <w:rFonts w:ascii="Times New Roman" w:hAnsi="Times New Roman"/>
                <w:b/>
                <w:sz w:val="24"/>
                <w:szCs w:val="24"/>
              </w:rPr>
            </w:pPr>
            <w:r w:rsidRPr="009C43A0">
              <w:rPr>
                <w:rFonts w:ascii="Times New Roman" w:hAnsi="Times New Roman"/>
                <w:b/>
                <w:bCs/>
                <w:sz w:val="24"/>
                <w:szCs w:val="24"/>
              </w:rPr>
              <w:t>Тема 1.5</w:t>
            </w:r>
            <w:r w:rsidRPr="009C43A0">
              <w:rPr>
                <w:rFonts w:ascii="Times New Roman" w:hAnsi="Times New Roman"/>
                <w:b/>
                <w:sz w:val="24"/>
                <w:szCs w:val="24"/>
              </w:rPr>
              <w:t>Контроль качества обработанных поверхностей</w:t>
            </w: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b/>
                <w:bCs/>
                <w:sz w:val="24"/>
                <w:szCs w:val="24"/>
              </w:rPr>
              <w:t>Содержание</w:t>
            </w:r>
          </w:p>
        </w:tc>
        <w:tc>
          <w:tcPr>
            <w:tcW w:w="740" w:type="pct"/>
            <w:vMerge w:val="restar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6</w:t>
            </w:r>
          </w:p>
        </w:tc>
      </w:tr>
      <w:tr w:rsidR="00BE10B1" w:rsidRPr="009C43A0" w:rsidTr="00A16245">
        <w:trPr>
          <w:trHeight w:val="278"/>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color w:val="000000"/>
                <w:sz w:val="24"/>
                <w:szCs w:val="24"/>
              </w:rPr>
              <w:t xml:space="preserve">1. </w:t>
            </w:r>
            <w:r w:rsidRPr="009C43A0">
              <w:rPr>
                <w:rFonts w:ascii="Times New Roman" w:hAnsi="Times New Roman"/>
                <w:sz w:val="24"/>
                <w:szCs w:val="24"/>
              </w:rPr>
              <w:t>Порядок применения контрольно-измерительных приборов и инструментов</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rPr>
          <w:trHeight w:val="278"/>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 xml:space="preserve">2. </w:t>
            </w:r>
            <w:r w:rsidRPr="009C43A0">
              <w:rPr>
                <w:rFonts w:ascii="Times New Roman" w:hAnsi="Times New Roman"/>
                <w:color w:val="000000"/>
                <w:sz w:val="24"/>
                <w:szCs w:val="24"/>
              </w:rPr>
              <w:t>С</w:t>
            </w:r>
            <w:r w:rsidRPr="009C43A0">
              <w:rPr>
                <w:rFonts w:ascii="Times New Roman" w:hAnsi="Times New Roman"/>
                <w:sz w:val="24"/>
                <w:szCs w:val="24"/>
              </w:rPr>
              <w:t>пособы установки и выверки деталей</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rPr>
          <w:trHeight w:val="278"/>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3. Принципы калибровки сложных профилей</w:t>
            </w:r>
          </w:p>
        </w:tc>
        <w:tc>
          <w:tcPr>
            <w:tcW w:w="740" w:type="pct"/>
            <w:vMerge/>
            <w:vAlign w:val="center"/>
          </w:tcPr>
          <w:p w:rsidR="00BE10B1" w:rsidRPr="009C43A0" w:rsidRDefault="00BE10B1" w:rsidP="00A16245">
            <w:pPr>
              <w:suppressAutoHyphens/>
              <w:spacing w:after="0"/>
              <w:jc w:val="center"/>
              <w:rPr>
                <w:rFonts w:ascii="Times New Roman" w:hAnsi="Times New Roman"/>
                <w:b/>
                <w:sz w:val="24"/>
                <w:szCs w:val="24"/>
              </w:rPr>
            </w:pPr>
          </w:p>
        </w:tc>
      </w:tr>
      <w:tr w:rsidR="00BE10B1" w:rsidRPr="009C43A0" w:rsidTr="00A16245">
        <w:trPr>
          <w:trHeight w:val="422"/>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b/>
                <w:bCs/>
                <w:sz w:val="24"/>
                <w:szCs w:val="24"/>
              </w:rPr>
              <w:t>В том числе практических занятий и лабораторных работ</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422"/>
        </w:trPr>
        <w:tc>
          <w:tcPr>
            <w:tcW w:w="1128" w:type="pct"/>
            <w:vMerge/>
          </w:tcPr>
          <w:p w:rsidR="00BE10B1" w:rsidRPr="009C43A0" w:rsidRDefault="00BE10B1" w:rsidP="00A16245">
            <w:pPr>
              <w:widowControl w:val="0"/>
              <w:spacing w:after="0"/>
              <w:rPr>
                <w:rFonts w:ascii="Times New Roman" w:hAnsi="Times New Roman"/>
                <w:b/>
                <w:bCs/>
                <w:sz w:val="24"/>
                <w:szCs w:val="24"/>
              </w:rPr>
            </w:pPr>
          </w:p>
        </w:tc>
        <w:tc>
          <w:tcPr>
            <w:tcW w:w="3132" w:type="pct"/>
          </w:tcPr>
          <w:p w:rsidR="00BE10B1" w:rsidRPr="009C43A0" w:rsidRDefault="00BE10B1" w:rsidP="00A16245">
            <w:pPr>
              <w:widowControl w:val="0"/>
              <w:spacing w:after="0"/>
              <w:rPr>
                <w:rFonts w:ascii="Times New Roman" w:hAnsi="Times New Roman"/>
                <w:sz w:val="24"/>
                <w:szCs w:val="24"/>
              </w:rPr>
            </w:pPr>
            <w:r w:rsidRPr="009C43A0">
              <w:rPr>
                <w:rFonts w:ascii="Times New Roman" w:hAnsi="Times New Roman"/>
                <w:sz w:val="24"/>
                <w:szCs w:val="24"/>
              </w:rPr>
              <w:t>1.  Практическое занятие «</w:t>
            </w:r>
            <w:r w:rsidRPr="009C43A0">
              <w:rPr>
                <w:rFonts w:ascii="Times New Roman" w:hAnsi="Times New Roman"/>
                <w:color w:val="000000"/>
                <w:sz w:val="24"/>
                <w:szCs w:val="24"/>
              </w:rPr>
              <w:t>Контроль соответствия качества деталей требованиям техн</w:t>
            </w:r>
            <w:r w:rsidRPr="009C43A0">
              <w:rPr>
                <w:rFonts w:ascii="Times New Roman" w:hAnsi="Times New Roman"/>
                <w:color w:val="000000"/>
                <w:sz w:val="24"/>
                <w:szCs w:val="24"/>
              </w:rPr>
              <w:t>и</w:t>
            </w:r>
            <w:r w:rsidRPr="009C43A0">
              <w:rPr>
                <w:rFonts w:ascii="Times New Roman" w:hAnsi="Times New Roman"/>
                <w:color w:val="000000"/>
                <w:sz w:val="24"/>
                <w:szCs w:val="24"/>
              </w:rPr>
              <w:t>ческой документации»</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4</w:t>
            </w:r>
          </w:p>
        </w:tc>
      </w:tr>
      <w:tr w:rsidR="00BE10B1" w:rsidRPr="009C43A0" w:rsidTr="00A16245">
        <w:trPr>
          <w:trHeight w:val="638"/>
        </w:trPr>
        <w:tc>
          <w:tcPr>
            <w:tcW w:w="4260" w:type="pct"/>
            <w:gridSpan w:val="2"/>
          </w:tcPr>
          <w:p w:rsidR="00BE10B1" w:rsidRDefault="00BE10B1" w:rsidP="00A16245">
            <w:pPr>
              <w:spacing w:after="0"/>
              <w:rPr>
                <w:rFonts w:ascii="Times New Roman" w:hAnsi="Times New Roman"/>
                <w:b/>
                <w:bCs/>
                <w:sz w:val="24"/>
                <w:szCs w:val="24"/>
              </w:rPr>
            </w:pPr>
            <w:r w:rsidRPr="009C43A0">
              <w:rPr>
                <w:rFonts w:ascii="Times New Roman" w:hAnsi="Times New Roman"/>
                <w:b/>
                <w:bCs/>
                <w:sz w:val="24"/>
                <w:szCs w:val="24"/>
              </w:rPr>
              <w:t>Самостоятельная учебная работа</w:t>
            </w:r>
          </w:p>
          <w:p w:rsidR="00BE10B1" w:rsidRPr="009C43A0" w:rsidRDefault="00BE10B1" w:rsidP="00A16245">
            <w:pPr>
              <w:spacing w:after="0"/>
              <w:rPr>
                <w:rFonts w:ascii="Times New Roman" w:hAnsi="Times New Roman"/>
                <w:b/>
                <w:sz w:val="24"/>
                <w:szCs w:val="24"/>
              </w:rPr>
            </w:pPr>
            <w:r w:rsidRPr="009C43A0">
              <w:rPr>
                <w:rFonts w:ascii="Times New Roman" w:hAnsi="Times New Roman"/>
                <w:sz w:val="24"/>
                <w:szCs w:val="24"/>
              </w:rPr>
              <w:t>Определяется при формировании рабочей программы</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w:t>
            </w:r>
          </w:p>
        </w:tc>
      </w:tr>
      <w:tr w:rsidR="00BE10B1" w:rsidRPr="009C43A0" w:rsidTr="00A16245">
        <w:tc>
          <w:tcPr>
            <w:tcW w:w="4260" w:type="pct"/>
            <w:gridSpan w:val="2"/>
          </w:tcPr>
          <w:p w:rsidR="00BE10B1" w:rsidRPr="009C43A0" w:rsidRDefault="00BE10B1" w:rsidP="00A16245">
            <w:pPr>
              <w:spacing w:after="0"/>
              <w:rPr>
                <w:rFonts w:ascii="Times New Roman" w:hAnsi="Times New Roman"/>
                <w:b/>
                <w:bCs/>
                <w:sz w:val="24"/>
                <w:szCs w:val="24"/>
              </w:rPr>
            </w:pPr>
            <w:r w:rsidRPr="009C43A0">
              <w:rPr>
                <w:rFonts w:ascii="Times New Roman" w:hAnsi="Times New Roman"/>
                <w:b/>
                <w:bCs/>
                <w:sz w:val="24"/>
                <w:szCs w:val="24"/>
              </w:rPr>
              <w:t xml:space="preserve">Учебная практика Виды работ </w:t>
            </w:r>
          </w:p>
          <w:p w:rsidR="00BE10B1" w:rsidRPr="009C43A0" w:rsidRDefault="00BE10B1" w:rsidP="00A16245">
            <w:pPr>
              <w:widowControl w:val="0"/>
              <w:spacing w:after="0"/>
              <w:rPr>
                <w:rFonts w:ascii="Times New Roman" w:hAnsi="Times New Roman"/>
                <w:b/>
                <w:sz w:val="24"/>
                <w:szCs w:val="24"/>
              </w:rPr>
            </w:pPr>
            <w:r w:rsidRPr="009C43A0">
              <w:rPr>
                <w:rFonts w:ascii="Times New Roman" w:hAnsi="Times New Roman"/>
                <w:b/>
                <w:sz w:val="24"/>
                <w:szCs w:val="24"/>
              </w:rPr>
              <w:t>Виды работ.</w:t>
            </w:r>
          </w:p>
          <w:p w:rsidR="00BE10B1" w:rsidRPr="009C43A0" w:rsidRDefault="00BE10B1" w:rsidP="00A16245">
            <w:pPr>
              <w:pStyle w:val="ConsPlusNormal"/>
              <w:spacing w:line="276" w:lineRule="auto"/>
              <w:rPr>
                <w:rFonts w:ascii="Times New Roman" w:hAnsi="Times New Roman" w:cs="Times New Roman"/>
                <w:sz w:val="24"/>
                <w:szCs w:val="24"/>
              </w:rPr>
            </w:pPr>
            <w:r w:rsidRPr="009C43A0">
              <w:rPr>
                <w:rFonts w:ascii="Times New Roman" w:hAnsi="Times New Roman" w:cs="Times New Roman"/>
                <w:sz w:val="24"/>
                <w:szCs w:val="24"/>
              </w:rPr>
              <w:t>Обработка деталей на токарных станках с программным управлением;</w:t>
            </w:r>
          </w:p>
          <w:p w:rsidR="00BE10B1" w:rsidRPr="009C43A0" w:rsidRDefault="00BE10B1" w:rsidP="00A16245">
            <w:pPr>
              <w:framePr w:hSpace="180" w:wrap="around" w:vAnchor="text" w:hAnchor="text" w:y="1"/>
              <w:widowControl w:val="0"/>
              <w:spacing w:after="0"/>
              <w:suppressOverlap/>
              <w:rPr>
                <w:rFonts w:ascii="Times New Roman" w:hAnsi="Times New Roman"/>
                <w:bCs/>
                <w:sz w:val="24"/>
                <w:szCs w:val="24"/>
              </w:rPr>
            </w:pPr>
            <w:r w:rsidRPr="009C43A0">
              <w:rPr>
                <w:rFonts w:ascii="Times New Roman" w:hAnsi="Times New Roman"/>
                <w:bCs/>
                <w:sz w:val="24"/>
                <w:szCs w:val="24"/>
              </w:rPr>
              <w:t xml:space="preserve">Настройка токарного  станка с ЧПУ на </w:t>
            </w:r>
            <w:proofErr w:type="gramStart"/>
            <w:r w:rsidRPr="009C43A0">
              <w:rPr>
                <w:rFonts w:ascii="Times New Roman" w:hAnsi="Times New Roman"/>
                <w:bCs/>
                <w:sz w:val="24"/>
                <w:szCs w:val="24"/>
              </w:rPr>
              <w:t>различные</w:t>
            </w:r>
            <w:proofErr w:type="gramEnd"/>
            <w:r w:rsidRPr="009C43A0">
              <w:rPr>
                <w:rFonts w:ascii="Times New Roman" w:hAnsi="Times New Roman"/>
                <w:bCs/>
                <w:sz w:val="24"/>
                <w:szCs w:val="24"/>
              </w:rPr>
              <w:t xml:space="preserve"> скорость и подачу;</w:t>
            </w:r>
          </w:p>
          <w:p w:rsidR="00BE10B1" w:rsidRPr="009C43A0" w:rsidRDefault="00BE10B1" w:rsidP="00A16245">
            <w:pPr>
              <w:framePr w:hSpace="180" w:wrap="around" w:vAnchor="text" w:hAnchor="text" w:y="1"/>
              <w:widowControl w:val="0"/>
              <w:spacing w:after="0"/>
              <w:suppressOverlap/>
              <w:rPr>
                <w:rFonts w:ascii="Times New Roman" w:hAnsi="Times New Roman"/>
                <w:bCs/>
                <w:sz w:val="24"/>
                <w:szCs w:val="24"/>
              </w:rPr>
            </w:pPr>
            <w:r w:rsidRPr="009C43A0">
              <w:rPr>
                <w:rFonts w:ascii="Times New Roman" w:hAnsi="Times New Roman"/>
                <w:bCs/>
                <w:sz w:val="24"/>
                <w:szCs w:val="24"/>
              </w:rPr>
              <w:t xml:space="preserve">Запуск ПО </w:t>
            </w:r>
            <w:r w:rsidRPr="009C43A0">
              <w:rPr>
                <w:rFonts w:ascii="Times New Roman" w:hAnsi="Times New Roman"/>
                <w:bCs/>
                <w:sz w:val="24"/>
                <w:szCs w:val="24"/>
                <w:lang w:val="en-US"/>
              </w:rPr>
              <w:t>NCCAD</w:t>
            </w:r>
            <w:r w:rsidRPr="009C43A0">
              <w:rPr>
                <w:rFonts w:ascii="Times New Roman" w:hAnsi="Times New Roman"/>
                <w:bCs/>
                <w:sz w:val="24"/>
                <w:szCs w:val="24"/>
              </w:rPr>
              <w:t>;</w:t>
            </w:r>
          </w:p>
          <w:p w:rsidR="00BE10B1" w:rsidRPr="009C43A0" w:rsidRDefault="00BE10B1" w:rsidP="00A16245">
            <w:pPr>
              <w:framePr w:hSpace="180" w:wrap="around" w:vAnchor="text" w:hAnchor="text" w:y="1"/>
              <w:widowControl w:val="0"/>
              <w:spacing w:after="0"/>
              <w:suppressOverlap/>
              <w:jc w:val="both"/>
              <w:rPr>
                <w:rFonts w:ascii="Times New Roman" w:hAnsi="Times New Roman"/>
                <w:bCs/>
                <w:sz w:val="24"/>
                <w:szCs w:val="24"/>
              </w:rPr>
            </w:pPr>
            <w:r w:rsidRPr="009C43A0">
              <w:rPr>
                <w:rFonts w:ascii="Times New Roman" w:hAnsi="Times New Roman"/>
                <w:bCs/>
                <w:sz w:val="24"/>
                <w:szCs w:val="24"/>
              </w:rPr>
              <w:t>Работа с  раскрывающимися меню;</w:t>
            </w:r>
          </w:p>
          <w:p w:rsidR="00BE10B1" w:rsidRPr="009C43A0" w:rsidRDefault="00BE10B1" w:rsidP="00A16245">
            <w:pPr>
              <w:framePr w:hSpace="180" w:wrap="around" w:vAnchor="text" w:hAnchor="text" w:y="1"/>
              <w:widowControl w:val="0"/>
              <w:spacing w:after="0"/>
              <w:suppressOverlap/>
              <w:jc w:val="both"/>
              <w:rPr>
                <w:rFonts w:ascii="Times New Roman" w:hAnsi="Times New Roman"/>
                <w:bCs/>
                <w:sz w:val="24"/>
                <w:szCs w:val="24"/>
              </w:rPr>
            </w:pPr>
            <w:r w:rsidRPr="009C43A0">
              <w:rPr>
                <w:rFonts w:ascii="Times New Roman" w:hAnsi="Times New Roman"/>
                <w:bCs/>
                <w:sz w:val="24"/>
                <w:szCs w:val="24"/>
              </w:rPr>
              <w:t>Настройка  токарного станка с ЧПУ для обработки деталей типа «Вал»;</w:t>
            </w:r>
          </w:p>
          <w:p w:rsidR="00BE10B1" w:rsidRPr="009C43A0" w:rsidRDefault="00BE10B1" w:rsidP="00A16245">
            <w:pPr>
              <w:framePr w:hSpace="180" w:wrap="around" w:vAnchor="text" w:hAnchor="text" w:y="1"/>
              <w:widowControl w:val="0"/>
              <w:spacing w:after="0"/>
              <w:suppressOverlap/>
              <w:jc w:val="both"/>
              <w:rPr>
                <w:rFonts w:ascii="Times New Roman" w:hAnsi="Times New Roman"/>
                <w:bCs/>
                <w:sz w:val="24"/>
                <w:szCs w:val="24"/>
              </w:rPr>
            </w:pPr>
            <w:r w:rsidRPr="009C43A0">
              <w:rPr>
                <w:rFonts w:ascii="Times New Roman" w:hAnsi="Times New Roman"/>
                <w:bCs/>
                <w:sz w:val="24"/>
                <w:szCs w:val="24"/>
              </w:rPr>
              <w:t>Ввод программы для обработки детали на токарном станке с ЧПУ;</w:t>
            </w:r>
          </w:p>
          <w:p w:rsidR="00BE10B1" w:rsidRPr="009C43A0" w:rsidRDefault="00BE10B1" w:rsidP="00A16245">
            <w:pPr>
              <w:framePr w:hSpace="180" w:wrap="around" w:vAnchor="text" w:hAnchor="text" w:y="1"/>
              <w:widowControl w:val="0"/>
              <w:spacing w:after="0"/>
              <w:suppressOverlap/>
              <w:jc w:val="both"/>
              <w:rPr>
                <w:rFonts w:ascii="Times New Roman" w:hAnsi="Times New Roman"/>
                <w:b/>
                <w:sz w:val="24"/>
                <w:szCs w:val="24"/>
              </w:rPr>
            </w:pPr>
            <w:proofErr w:type="spellStart"/>
            <w:r w:rsidRPr="009C43A0">
              <w:rPr>
                <w:rFonts w:ascii="Times New Roman" w:hAnsi="Times New Roman"/>
                <w:bCs/>
                <w:sz w:val="24"/>
                <w:szCs w:val="24"/>
              </w:rPr>
              <w:t>Подналадка</w:t>
            </w:r>
            <w:proofErr w:type="spellEnd"/>
            <w:r w:rsidRPr="009C43A0">
              <w:rPr>
                <w:rFonts w:ascii="Times New Roman" w:hAnsi="Times New Roman"/>
                <w:bCs/>
                <w:sz w:val="24"/>
                <w:szCs w:val="24"/>
              </w:rPr>
              <w:t xml:space="preserve"> и корректировка инструмента на токарном станке с ЧПУ.</w:t>
            </w: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t>144</w:t>
            </w:r>
          </w:p>
        </w:tc>
      </w:tr>
      <w:tr w:rsidR="00BE10B1" w:rsidRPr="009C43A0" w:rsidTr="00A16245">
        <w:tc>
          <w:tcPr>
            <w:tcW w:w="4260" w:type="pct"/>
            <w:gridSpan w:val="2"/>
          </w:tcPr>
          <w:p w:rsidR="00BE10B1" w:rsidRPr="009C43A0" w:rsidRDefault="00BE10B1" w:rsidP="00A16245">
            <w:pPr>
              <w:spacing w:after="0"/>
              <w:rPr>
                <w:rFonts w:ascii="Times New Roman" w:hAnsi="Times New Roman"/>
                <w:b/>
                <w:sz w:val="24"/>
                <w:szCs w:val="24"/>
              </w:rPr>
            </w:pPr>
            <w:r w:rsidRPr="009C43A0">
              <w:rPr>
                <w:rFonts w:ascii="Times New Roman" w:hAnsi="Times New Roman"/>
                <w:b/>
                <w:bCs/>
                <w:sz w:val="24"/>
                <w:szCs w:val="24"/>
              </w:rPr>
              <w:t xml:space="preserve">Производственная практика </w:t>
            </w:r>
          </w:p>
          <w:p w:rsidR="00BE10B1" w:rsidRPr="009C43A0" w:rsidRDefault="00BE10B1" w:rsidP="00A16245">
            <w:pPr>
              <w:widowControl w:val="0"/>
              <w:spacing w:after="0"/>
              <w:jc w:val="both"/>
              <w:rPr>
                <w:rFonts w:ascii="Times New Roman" w:hAnsi="Times New Roman"/>
                <w:b/>
                <w:bCs/>
                <w:sz w:val="24"/>
                <w:szCs w:val="24"/>
              </w:rPr>
            </w:pPr>
            <w:r w:rsidRPr="009C43A0">
              <w:rPr>
                <w:rFonts w:ascii="Times New Roman" w:hAnsi="Times New Roman"/>
                <w:b/>
                <w:bCs/>
                <w:sz w:val="24"/>
                <w:szCs w:val="24"/>
              </w:rPr>
              <w:t>Виды работ.</w:t>
            </w:r>
          </w:p>
          <w:p w:rsidR="00BE10B1" w:rsidRPr="009C43A0" w:rsidRDefault="00BE10B1" w:rsidP="00A16245">
            <w:pPr>
              <w:widowControl w:val="0"/>
              <w:spacing w:after="0"/>
              <w:jc w:val="both"/>
              <w:rPr>
                <w:rFonts w:ascii="Times New Roman" w:hAnsi="Times New Roman"/>
                <w:bCs/>
                <w:sz w:val="24"/>
                <w:szCs w:val="24"/>
              </w:rPr>
            </w:pPr>
            <w:r w:rsidRPr="009C43A0">
              <w:rPr>
                <w:rFonts w:ascii="Times New Roman" w:hAnsi="Times New Roman"/>
                <w:bCs/>
                <w:sz w:val="24"/>
                <w:szCs w:val="24"/>
              </w:rPr>
              <w:lastRenderedPageBreak/>
              <w:t xml:space="preserve">Ведение процессов обработки типа валов и втулок на токарных станках с </w:t>
            </w:r>
            <w:proofErr w:type="spellStart"/>
            <w:r w:rsidRPr="009C43A0">
              <w:rPr>
                <w:rFonts w:ascii="Times New Roman" w:hAnsi="Times New Roman"/>
                <w:bCs/>
                <w:sz w:val="24"/>
                <w:szCs w:val="24"/>
              </w:rPr>
              <w:t>ЧПУс</w:t>
            </w:r>
            <w:proofErr w:type="spellEnd"/>
            <w:r w:rsidRPr="009C43A0">
              <w:rPr>
                <w:rFonts w:ascii="Times New Roman" w:hAnsi="Times New Roman"/>
                <w:bCs/>
                <w:sz w:val="24"/>
                <w:szCs w:val="24"/>
              </w:rPr>
              <w:t xml:space="preserve"> пульта  по 8-11 квалитетам точности с большим числом переходов и применением трех и более режущих инструментов;</w:t>
            </w:r>
          </w:p>
          <w:p w:rsidR="00BE10B1" w:rsidRPr="009C43A0" w:rsidRDefault="00BE10B1" w:rsidP="00A16245">
            <w:pPr>
              <w:widowControl w:val="0"/>
              <w:spacing w:after="0"/>
              <w:jc w:val="both"/>
              <w:rPr>
                <w:rFonts w:ascii="Times New Roman" w:hAnsi="Times New Roman"/>
                <w:bCs/>
                <w:sz w:val="24"/>
                <w:szCs w:val="24"/>
              </w:rPr>
            </w:pPr>
            <w:r w:rsidRPr="009C43A0">
              <w:rPr>
                <w:rFonts w:ascii="Times New Roman" w:hAnsi="Times New Roman"/>
                <w:bCs/>
                <w:sz w:val="24"/>
                <w:szCs w:val="24"/>
              </w:rPr>
              <w:t>Контроль выхода инструмента в исходную точку и корректировка параметров выхода;</w:t>
            </w:r>
          </w:p>
          <w:p w:rsidR="00BE10B1" w:rsidRPr="009C43A0" w:rsidRDefault="00BE10B1" w:rsidP="00A16245">
            <w:pPr>
              <w:widowControl w:val="0"/>
              <w:spacing w:after="0"/>
              <w:jc w:val="both"/>
              <w:rPr>
                <w:rFonts w:ascii="Times New Roman" w:hAnsi="Times New Roman"/>
                <w:bCs/>
                <w:sz w:val="24"/>
                <w:szCs w:val="24"/>
              </w:rPr>
            </w:pPr>
            <w:r w:rsidRPr="009C43A0">
              <w:rPr>
                <w:rFonts w:ascii="Times New Roman" w:hAnsi="Times New Roman"/>
                <w:bCs/>
                <w:sz w:val="24"/>
                <w:szCs w:val="24"/>
              </w:rPr>
              <w:t>Контроль обработки поверхности деталей контрольно-измерительными инструментами. Устранение мелких неполадок в работе инструмента и приспособлений;</w:t>
            </w:r>
          </w:p>
          <w:p w:rsidR="00BE10B1" w:rsidRPr="009C43A0" w:rsidRDefault="00BE10B1" w:rsidP="00A16245">
            <w:pPr>
              <w:pStyle w:val="ConsPlusNormal"/>
              <w:spacing w:line="276" w:lineRule="auto"/>
              <w:rPr>
                <w:rFonts w:ascii="Times New Roman" w:hAnsi="Times New Roman" w:cs="Times New Roman"/>
                <w:sz w:val="24"/>
                <w:szCs w:val="24"/>
              </w:rPr>
            </w:pPr>
            <w:r w:rsidRPr="009C43A0">
              <w:rPr>
                <w:rFonts w:ascii="Times New Roman" w:hAnsi="Times New Roman" w:cs="Times New Roman"/>
                <w:sz w:val="24"/>
                <w:szCs w:val="24"/>
              </w:rPr>
              <w:t>Обработка винтов, втулок цилиндрических, гаек, упоров, фланцев, колец, ручек на токарных станках с ЧПУ;</w:t>
            </w:r>
          </w:p>
          <w:p w:rsidR="00BE10B1" w:rsidRPr="009C43A0" w:rsidRDefault="00BE10B1" w:rsidP="00A16245">
            <w:pPr>
              <w:pStyle w:val="ConsPlusNormal"/>
              <w:spacing w:line="276" w:lineRule="auto"/>
              <w:rPr>
                <w:rFonts w:ascii="Times New Roman" w:hAnsi="Times New Roman" w:cs="Times New Roman"/>
                <w:sz w:val="24"/>
                <w:szCs w:val="24"/>
              </w:rPr>
            </w:pPr>
            <w:r w:rsidRPr="009C43A0">
              <w:rPr>
                <w:rFonts w:ascii="Times New Roman" w:hAnsi="Times New Roman" w:cs="Times New Roman"/>
                <w:sz w:val="24"/>
                <w:szCs w:val="24"/>
              </w:rPr>
              <w:t xml:space="preserve">Сверление, </w:t>
            </w:r>
            <w:proofErr w:type="spellStart"/>
            <w:r w:rsidRPr="009C43A0">
              <w:rPr>
                <w:rFonts w:ascii="Times New Roman" w:hAnsi="Times New Roman" w:cs="Times New Roman"/>
                <w:sz w:val="24"/>
                <w:szCs w:val="24"/>
              </w:rPr>
              <w:t>цекование</w:t>
            </w:r>
            <w:proofErr w:type="spellEnd"/>
            <w:r w:rsidRPr="009C43A0">
              <w:rPr>
                <w:rFonts w:ascii="Times New Roman" w:hAnsi="Times New Roman" w:cs="Times New Roman"/>
                <w:sz w:val="24"/>
                <w:szCs w:val="24"/>
              </w:rPr>
              <w:t xml:space="preserve">, </w:t>
            </w:r>
            <w:proofErr w:type="spellStart"/>
            <w:r w:rsidRPr="009C43A0">
              <w:rPr>
                <w:rFonts w:ascii="Times New Roman" w:hAnsi="Times New Roman" w:cs="Times New Roman"/>
                <w:sz w:val="24"/>
                <w:szCs w:val="24"/>
              </w:rPr>
              <w:t>зенкование</w:t>
            </w:r>
            <w:proofErr w:type="spellEnd"/>
            <w:r w:rsidRPr="009C43A0">
              <w:rPr>
                <w:rFonts w:ascii="Times New Roman" w:hAnsi="Times New Roman" w:cs="Times New Roman"/>
                <w:sz w:val="24"/>
                <w:szCs w:val="24"/>
              </w:rPr>
              <w:t>, нарезание резьбы в сквозных и глухих отверстиях на токарных станках с ЧПУ;</w:t>
            </w:r>
          </w:p>
          <w:p w:rsidR="00BE10B1" w:rsidRPr="009C43A0" w:rsidRDefault="00BE10B1" w:rsidP="00A16245">
            <w:pPr>
              <w:pStyle w:val="ConsPlusNormal"/>
              <w:spacing w:line="276" w:lineRule="auto"/>
              <w:rPr>
                <w:rFonts w:ascii="Times New Roman" w:hAnsi="Times New Roman" w:cs="Times New Roman"/>
                <w:sz w:val="24"/>
                <w:szCs w:val="24"/>
              </w:rPr>
            </w:pPr>
            <w:proofErr w:type="spellStart"/>
            <w:r w:rsidRPr="009C43A0">
              <w:rPr>
                <w:rFonts w:ascii="Times New Roman" w:hAnsi="Times New Roman" w:cs="Times New Roman"/>
                <w:sz w:val="24"/>
                <w:szCs w:val="24"/>
              </w:rPr>
              <w:t>Подналадка</w:t>
            </w:r>
            <w:proofErr w:type="spellEnd"/>
            <w:r w:rsidRPr="009C43A0">
              <w:rPr>
                <w:rFonts w:ascii="Times New Roman" w:hAnsi="Times New Roman" w:cs="Times New Roman"/>
                <w:sz w:val="24"/>
                <w:szCs w:val="24"/>
              </w:rPr>
              <w:t xml:space="preserve"> отдельных узлов и механизмов в процессе работы на токарном станке с ЧПУ;</w:t>
            </w:r>
          </w:p>
          <w:p w:rsidR="00BE10B1" w:rsidRPr="009C43A0" w:rsidRDefault="00BE10B1" w:rsidP="00A16245">
            <w:pPr>
              <w:pStyle w:val="ConsPlusNormal"/>
              <w:spacing w:line="276" w:lineRule="auto"/>
              <w:rPr>
                <w:rFonts w:ascii="Times New Roman" w:hAnsi="Times New Roman" w:cs="Times New Roman"/>
                <w:sz w:val="24"/>
                <w:szCs w:val="24"/>
              </w:rPr>
            </w:pPr>
            <w:r w:rsidRPr="009C43A0">
              <w:rPr>
                <w:rFonts w:ascii="Times New Roman" w:hAnsi="Times New Roman" w:cs="Times New Roman"/>
                <w:sz w:val="24"/>
                <w:szCs w:val="24"/>
              </w:rPr>
              <w:t>Техническое обслуживание токарных станков с ЧПУ;</w:t>
            </w:r>
          </w:p>
          <w:p w:rsidR="00BE10B1" w:rsidRPr="009C43A0" w:rsidRDefault="00BE10B1" w:rsidP="00A16245">
            <w:pPr>
              <w:pStyle w:val="ConsPlusNormal"/>
              <w:spacing w:line="276" w:lineRule="auto"/>
              <w:rPr>
                <w:rFonts w:ascii="Times New Roman" w:hAnsi="Times New Roman" w:cs="Times New Roman"/>
                <w:sz w:val="24"/>
                <w:szCs w:val="24"/>
              </w:rPr>
            </w:pPr>
            <w:r w:rsidRPr="009C43A0">
              <w:rPr>
                <w:rFonts w:ascii="Times New Roman" w:hAnsi="Times New Roman" w:cs="Times New Roman"/>
                <w:sz w:val="24"/>
                <w:szCs w:val="24"/>
              </w:rPr>
              <w:t>Проверки качества обработки поверхности деталей.</w:t>
            </w:r>
          </w:p>
          <w:p w:rsidR="00BE10B1" w:rsidRPr="009C43A0" w:rsidRDefault="00BE10B1" w:rsidP="00A16245">
            <w:pPr>
              <w:spacing w:after="0"/>
              <w:rPr>
                <w:rFonts w:ascii="Times New Roman" w:hAnsi="Times New Roman"/>
                <w:b/>
                <w:sz w:val="24"/>
                <w:szCs w:val="24"/>
              </w:rPr>
            </w:pPr>
          </w:p>
        </w:tc>
        <w:tc>
          <w:tcPr>
            <w:tcW w:w="740" w:type="pct"/>
            <w:vAlign w:val="center"/>
          </w:tcPr>
          <w:p w:rsidR="00BE10B1" w:rsidRPr="009C43A0" w:rsidRDefault="00BE10B1" w:rsidP="00A16245">
            <w:pPr>
              <w:suppressAutoHyphens/>
              <w:spacing w:after="0"/>
              <w:jc w:val="center"/>
              <w:rPr>
                <w:rFonts w:ascii="Times New Roman" w:hAnsi="Times New Roman"/>
                <w:b/>
                <w:sz w:val="24"/>
                <w:szCs w:val="24"/>
              </w:rPr>
            </w:pPr>
            <w:r w:rsidRPr="009C43A0">
              <w:rPr>
                <w:rFonts w:ascii="Times New Roman" w:hAnsi="Times New Roman"/>
                <w:b/>
                <w:sz w:val="24"/>
                <w:szCs w:val="24"/>
              </w:rPr>
              <w:lastRenderedPageBreak/>
              <w:t>72</w:t>
            </w:r>
          </w:p>
        </w:tc>
      </w:tr>
      <w:tr w:rsidR="00BE10B1" w:rsidRPr="009C43A0" w:rsidTr="00A16245">
        <w:tc>
          <w:tcPr>
            <w:tcW w:w="4260" w:type="pct"/>
            <w:gridSpan w:val="2"/>
          </w:tcPr>
          <w:p w:rsidR="00BE10B1" w:rsidRPr="009C43A0" w:rsidRDefault="00BE10B1" w:rsidP="00A16245">
            <w:pPr>
              <w:spacing w:after="0"/>
              <w:rPr>
                <w:rFonts w:ascii="Times New Roman" w:hAnsi="Times New Roman"/>
                <w:b/>
                <w:bCs/>
                <w:sz w:val="24"/>
                <w:szCs w:val="24"/>
              </w:rPr>
            </w:pPr>
            <w:r w:rsidRPr="009C43A0">
              <w:rPr>
                <w:rFonts w:ascii="Times New Roman" w:hAnsi="Times New Roman"/>
                <w:b/>
                <w:bCs/>
                <w:sz w:val="24"/>
                <w:szCs w:val="24"/>
              </w:rPr>
              <w:lastRenderedPageBreak/>
              <w:t>Промежуточная аттестация</w:t>
            </w:r>
          </w:p>
        </w:tc>
        <w:tc>
          <w:tcPr>
            <w:tcW w:w="740" w:type="pct"/>
            <w:vAlign w:val="center"/>
          </w:tcPr>
          <w:p w:rsidR="00BE10B1" w:rsidRPr="009C43A0" w:rsidRDefault="00BE10B1" w:rsidP="00A16245">
            <w:pPr>
              <w:spacing w:after="0"/>
              <w:jc w:val="center"/>
              <w:rPr>
                <w:rFonts w:ascii="Times New Roman" w:hAnsi="Times New Roman"/>
                <w:b/>
                <w:sz w:val="24"/>
                <w:szCs w:val="24"/>
              </w:rPr>
            </w:pPr>
            <w:r>
              <w:rPr>
                <w:rFonts w:ascii="Times New Roman" w:hAnsi="Times New Roman"/>
                <w:b/>
                <w:sz w:val="24"/>
                <w:szCs w:val="24"/>
              </w:rPr>
              <w:t>12</w:t>
            </w:r>
          </w:p>
        </w:tc>
      </w:tr>
      <w:tr w:rsidR="00BE10B1" w:rsidRPr="009C43A0" w:rsidTr="00A16245">
        <w:tc>
          <w:tcPr>
            <w:tcW w:w="4260" w:type="pct"/>
            <w:gridSpan w:val="2"/>
          </w:tcPr>
          <w:p w:rsidR="00BE10B1" w:rsidRPr="009C43A0" w:rsidRDefault="00BE10B1" w:rsidP="00A16245">
            <w:pPr>
              <w:spacing w:after="0"/>
              <w:rPr>
                <w:rFonts w:ascii="Times New Roman" w:hAnsi="Times New Roman"/>
                <w:b/>
                <w:bCs/>
                <w:sz w:val="24"/>
                <w:szCs w:val="24"/>
              </w:rPr>
            </w:pPr>
            <w:commentRangeStart w:id="17"/>
            <w:r w:rsidRPr="009C43A0">
              <w:rPr>
                <w:rFonts w:ascii="Times New Roman" w:hAnsi="Times New Roman"/>
                <w:b/>
                <w:bCs/>
                <w:sz w:val="24"/>
                <w:szCs w:val="24"/>
              </w:rPr>
              <w:t>Всего</w:t>
            </w:r>
            <w:commentRangeEnd w:id="17"/>
            <w:r w:rsidRPr="009C43A0">
              <w:rPr>
                <w:rStyle w:val="afffff5"/>
                <w:rFonts w:ascii="Times New Roman" w:hAnsi="Times New Roman"/>
                <w:szCs w:val="16"/>
              </w:rPr>
              <w:commentReference w:id="17"/>
            </w:r>
          </w:p>
        </w:tc>
        <w:tc>
          <w:tcPr>
            <w:tcW w:w="740" w:type="pct"/>
            <w:vAlign w:val="center"/>
          </w:tcPr>
          <w:p w:rsidR="00BE10B1" w:rsidRPr="009C43A0" w:rsidRDefault="00BE10B1" w:rsidP="00A16245">
            <w:pPr>
              <w:spacing w:after="0"/>
              <w:jc w:val="center"/>
              <w:rPr>
                <w:rFonts w:ascii="Times New Roman" w:hAnsi="Times New Roman"/>
                <w:b/>
                <w:sz w:val="24"/>
                <w:szCs w:val="24"/>
              </w:rPr>
            </w:pPr>
            <w:r>
              <w:rPr>
                <w:rFonts w:ascii="Times New Roman" w:hAnsi="Times New Roman"/>
                <w:b/>
                <w:sz w:val="24"/>
                <w:szCs w:val="24"/>
              </w:rPr>
              <w:t>326</w:t>
            </w:r>
          </w:p>
        </w:tc>
      </w:tr>
    </w:tbl>
    <w:p w:rsidR="00BE10B1" w:rsidRPr="009C43A0" w:rsidRDefault="00BE10B1" w:rsidP="00BE10B1">
      <w:pPr>
        <w:rPr>
          <w:rFonts w:ascii="Times New Roman" w:hAnsi="Times New Roman"/>
          <w:i/>
        </w:rPr>
        <w:sectPr w:rsidR="00BE10B1" w:rsidRPr="009C43A0" w:rsidSect="00DC23D6">
          <w:pgSz w:w="16840" w:h="11907" w:orient="landscape"/>
          <w:pgMar w:top="851" w:right="1134" w:bottom="851" w:left="992" w:header="709" w:footer="709" w:gutter="0"/>
          <w:cols w:space="720"/>
        </w:sectPr>
      </w:pPr>
    </w:p>
    <w:p w:rsidR="00BE10B1" w:rsidRPr="000C57F7" w:rsidRDefault="00BE10B1" w:rsidP="00BE10B1">
      <w:pPr>
        <w:widowControl w:val="0"/>
        <w:autoSpaceDE w:val="0"/>
        <w:autoSpaceDN w:val="0"/>
        <w:adjustRightInd w:val="0"/>
        <w:spacing w:after="120" w:line="240" w:lineRule="auto"/>
        <w:jc w:val="both"/>
        <w:rPr>
          <w:rFonts w:ascii="Times New Roman" w:hAnsi="Times New Roman"/>
          <w:b/>
          <w:bCs/>
          <w:sz w:val="24"/>
          <w:szCs w:val="24"/>
        </w:rPr>
      </w:pPr>
      <w:r w:rsidRPr="000C57F7">
        <w:rPr>
          <w:rFonts w:ascii="Times New Roman" w:hAnsi="Times New Roman"/>
          <w:b/>
          <w:bCs/>
          <w:sz w:val="24"/>
          <w:szCs w:val="24"/>
        </w:rPr>
        <w:lastRenderedPageBreak/>
        <w:t>3. УСЛОВИЯ РЕАЛИЗАЦИИ ПРОГРАММЫ ПРОФЕССИОНАЛЬНОГО МОДУЛЯ</w:t>
      </w:r>
    </w:p>
    <w:p w:rsidR="00BE10B1" w:rsidRDefault="00BE10B1" w:rsidP="00BE10B1">
      <w:pPr>
        <w:spacing w:after="0"/>
        <w:ind w:firstLine="709"/>
        <w:rPr>
          <w:rFonts w:ascii="Times New Roman" w:hAnsi="Times New Roman"/>
          <w:b/>
          <w:bCs/>
          <w:sz w:val="24"/>
          <w:szCs w:val="24"/>
        </w:rPr>
      </w:pPr>
    </w:p>
    <w:p w:rsidR="00BE10B1" w:rsidRPr="00EA1E1C" w:rsidRDefault="00BE10B1" w:rsidP="00BE10B1">
      <w:pPr>
        <w:spacing w:after="0" w:line="240" w:lineRule="auto"/>
        <w:ind w:firstLine="709"/>
        <w:jc w:val="both"/>
        <w:rPr>
          <w:rFonts w:ascii="Times New Roman" w:hAnsi="Times New Roman"/>
          <w:b/>
          <w:bCs/>
          <w:sz w:val="24"/>
          <w:szCs w:val="24"/>
        </w:rPr>
      </w:pPr>
      <w:r w:rsidRPr="00EA1E1C">
        <w:rPr>
          <w:rFonts w:ascii="Times New Roman" w:hAnsi="Times New Roman"/>
          <w:b/>
          <w:bCs/>
          <w:sz w:val="24"/>
          <w:szCs w:val="24"/>
        </w:rPr>
        <w:t>3.1. Для реализации программы профессионального модуля должны быть предусмо</w:t>
      </w:r>
      <w:r w:rsidRPr="00EA1E1C">
        <w:rPr>
          <w:rFonts w:ascii="Times New Roman" w:hAnsi="Times New Roman"/>
          <w:b/>
          <w:bCs/>
          <w:sz w:val="24"/>
          <w:szCs w:val="24"/>
        </w:rPr>
        <w:t>т</w:t>
      </w:r>
      <w:r w:rsidRPr="00EA1E1C">
        <w:rPr>
          <w:rFonts w:ascii="Times New Roman" w:hAnsi="Times New Roman"/>
          <w:b/>
          <w:bCs/>
          <w:sz w:val="24"/>
          <w:szCs w:val="24"/>
        </w:rPr>
        <w:t>рены следующие специальные помещения:</w:t>
      </w:r>
    </w:p>
    <w:p w:rsidR="00BE10B1" w:rsidRDefault="00BE10B1" w:rsidP="00BE10B1">
      <w:pPr>
        <w:spacing w:after="80"/>
        <w:jc w:val="both"/>
        <w:rPr>
          <w:rFonts w:ascii="Times New Roman" w:hAnsi="Times New Roman"/>
          <w:sz w:val="24"/>
        </w:rPr>
      </w:pPr>
    </w:p>
    <w:p w:rsidR="00BE10B1" w:rsidRPr="0008327B" w:rsidRDefault="00BE10B1" w:rsidP="00BE10B1">
      <w:pPr>
        <w:pStyle w:val="28"/>
        <w:shd w:val="clear" w:color="auto" w:fill="auto"/>
        <w:spacing w:after="0" w:line="276" w:lineRule="auto"/>
        <w:jc w:val="left"/>
        <w:rPr>
          <w:b/>
          <w:sz w:val="24"/>
          <w:szCs w:val="24"/>
        </w:rPr>
      </w:pPr>
      <w:r w:rsidRPr="0008327B">
        <w:rPr>
          <w:b/>
          <w:sz w:val="24"/>
          <w:szCs w:val="24"/>
        </w:rPr>
        <w:t>Кабинет «Техническая графика и технические измерения</w:t>
      </w:r>
      <w:r w:rsidRPr="00EA1E1C">
        <w:rPr>
          <w:b/>
          <w:sz w:val="24"/>
          <w:szCs w:val="24"/>
        </w:rPr>
        <w:t>»</w:t>
      </w:r>
      <w:r w:rsidRPr="00EA1E1C">
        <w:rPr>
          <w:bCs/>
          <w:i/>
          <w:sz w:val="24"/>
          <w:szCs w:val="24"/>
        </w:rPr>
        <w:t xml:space="preserve">, </w:t>
      </w:r>
      <w:r w:rsidRPr="00EA1E1C">
        <w:rPr>
          <w:bCs/>
          <w:sz w:val="24"/>
          <w:szCs w:val="24"/>
        </w:rPr>
        <w:t>оснащенный оборудованием:</w:t>
      </w:r>
    </w:p>
    <w:p w:rsidR="00BE10B1" w:rsidRPr="009C43A0" w:rsidRDefault="00BE10B1" w:rsidP="00BE10B1">
      <w:pPr>
        <w:pStyle w:val="28"/>
        <w:shd w:val="clear" w:color="auto" w:fill="auto"/>
        <w:tabs>
          <w:tab w:val="left" w:pos="1727"/>
        </w:tabs>
        <w:spacing w:after="0" w:line="276" w:lineRule="auto"/>
        <w:ind w:firstLine="709"/>
        <w:jc w:val="both"/>
        <w:rPr>
          <w:sz w:val="24"/>
          <w:szCs w:val="24"/>
        </w:rPr>
      </w:pPr>
      <w:r w:rsidRPr="009C43A0">
        <w:rPr>
          <w:sz w:val="24"/>
          <w:szCs w:val="24"/>
        </w:rPr>
        <w:t>- рабочее место преподавателя;</w:t>
      </w:r>
    </w:p>
    <w:p w:rsidR="00BE10B1" w:rsidRPr="009C43A0" w:rsidRDefault="00BE10B1" w:rsidP="00BE10B1">
      <w:pPr>
        <w:pStyle w:val="28"/>
        <w:shd w:val="clear" w:color="auto" w:fill="auto"/>
        <w:tabs>
          <w:tab w:val="left" w:pos="1727"/>
        </w:tabs>
        <w:spacing w:after="0" w:line="276" w:lineRule="auto"/>
        <w:ind w:firstLine="709"/>
        <w:jc w:val="both"/>
        <w:rPr>
          <w:sz w:val="24"/>
          <w:szCs w:val="24"/>
        </w:rPr>
      </w:pPr>
      <w:r w:rsidRPr="009C43A0">
        <w:rPr>
          <w:sz w:val="24"/>
          <w:szCs w:val="24"/>
        </w:rPr>
        <w:t xml:space="preserve">- рабочие места </w:t>
      </w:r>
      <w:proofErr w:type="gramStart"/>
      <w:r w:rsidRPr="009C43A0">
        <w:rPr>
          <w:sz w:val="24"/>
          <w:szCs w:val="24"/>
        </w:rPr>
        <w:t>обучающихся</w:t>
      </w:r>
      <w:proofErr w:type="gramEnd"/>
      <w:r w:rsidRPr="009C43A0">
        <w:rPr>
          <w:sz w:val="24"/>
          <w:szCs w:val="24"/>
        </w:rPr>
        <w:t>;</w:t>
      </w:r>
    </w:p>
    <w:p w:rsidR="00BE10B1" w:rsidRPr="009C43A0" w:rsidRDefault="00BE10B1" w:rsidP="00BE10B1">
      <w:pPr>
        <w:pStyle w:val="28"/>
        <w:shd w:val="clear" w:color="auto" w:fill="auto"/>
        <w:tabs>
          <w:tab w:val="left" w:pos="1727"/>
        </w:tabs>
        <w:spacing w:after="0" w:line="276" w:lineRule="auto"/>
        <w:ind w:firstLine="709"/>
        <w:jc w:val="both"/>
        <w:rPr>
          <w:sz w:val="24"/>
          <w:szCs w:val="24"/>
        </w:rPr>
      </w:pPr>
      <w:r w:rsidRPr="009C43A0">
        <w:rPr>
          <w:sz w:val="24"/>
          <w:szCs w:val="24"/>
        </w:rPr>
        <w:t>- компьютеры с программным обеспечением для управления станками токарной группы.</w:t>
      </w:r>
    </w:p>
    <w:p w:rsidR="00BE10B1" w:rsidRPr="00EA1E1C" w:rsidRDefault="00BE10B1" w:rsidP="00BE10B1">
      <w:pPr>
        <w:spacing w:after="80"/>
        <w:jc w:val="both"/>
        <w:rPr>
          <w:rFonts w:ascii="Times New Roman" w:hAnsi="Times New Roman"/>
          <w:sz w:val="24"/>
        </w:rPr>
      </w:pPr>
    </w:p>
    <w:p w:rsidR="00BE10B1" w:rsidRPr="00EA1E1C" w:rsidRDefault="00BE10B1" w:rsidP="00BE10B1">
      <w:pPr>
        <w:suppressAutoHyphens/>
        <w:spacing w:after="0" w:line="240" w:lineRule="auto"/>
        <w:jc w:val="both"/>
        <w:rPr>
          <w:rFonts w:ascii="Times New Roman" w:hAnsi="Times New Roman"/>
          <w:bCs/>
          <w:sz w:val="24"/>
          <w:szCs w:val="24"/>
        </w:rPr>
      </w:pPr>
      <w:r w:rsidRPr="00EA1E1C">
        <w:rPr>
          <w:rFonts w:ascii="Times New Roman" w:hAnsi="Times New Roman"/>
          <w:b/>
          <w:sz w:val="24"/>
          <w:szCs w:val="24"/>
        </w:rPr>
        <w:t>Кабинет «</w:t>
      </w:r>
      <w:r w:rsidRPr="00232690">
        <w:rPr>
          <w:rFonts w:ascii="Times New Roman" w:hAnsi="Times New Roman"/>
          <w:b/>
          <w:sz w:val="24"/>
          <w:szCs w:val="24"/>
        </w:rPr>
        <w:t>Технология металлообработки</w:t>
      </w:r>
      <w:r w:rsidRPr="00EA1E1C">
        <w:rPr>
          <w:rFonts w:ascii="Times New Roman" w:hAnsi="Times New Roman"/>
          <w:b/>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оснащенный оборудованием:</w:t>
      </w:r>
    </w:p>
    <w:p w:rsidR="00BE10B1" w:rsidRDefault="00BE10B1" w:rsidP="00BE10B1">
      <w:pPr>
        <w:spacing w:after="0" w:line="240" w:lineRule="auto"/>
        <w:jc w:val="both"/>
        <w:rPr>
          <w:rFonts w:ascii="Times New Roman" w:hAnsi="Times New Roman"/>
          <w:bCs/>
          <w:sz w:val="24"/>
          <w:szCs w:val="24"/>
        </w:rPr>
      </w:pP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bCs/>
          <w:sz w:val="24"/>
          <w:szCs w:val="24"/>
        </w:rPr>
        <w:t xml:space="preserve">-   </w:t>
      </w:r>
      <w:r w:rsidRPr="009C43A0">
        <w:rPr>
          <w:rFonts w:ascii="Times New Roman" w:hAnsi="Times New Roman"/>
          <w:sz w:val="24"/>
          <w:szCs w:val="24"/>
        </w:rPr>
        <w:t xml:space="preserve">посадочные места по количеству </w:t>
      </w:r>
      <w:proofErr w:type="gramStart"/>
      <w:r w:rsidRPr="009C43A0">
        <w:rPr>
          <w:rFonts w:ascii="Times New Roman" w:hAnsi="Times New Roman"/>
          <w:sz w:val="24"/>
          <w:szCs w:val="24"/>
        </w:rPr>
        <w:t>обучающихся</w:t>
      </w:r>
      <w:proofErr w:type="gramEnd"/>
      <w:r w:rsidRPr="009C43A0">
        <w:rPr>
          <w:rFonts w:ascii="Times New Roman" w:hAnsi="Times New Roman"/>
          <w:sz w:val="24"/>
          <w:szCs w:val="24"/>
        </w:rPr>
        <w:t xml:space="preserve">; </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xml:space="preserve">- </w:t>
      </w:r>
      <w:r>
        <w:rPr>
          <w:rFonts w:ascii="Times New Roman" w:hAnsi="Times New Roman"/>
          <w:sz w:val="24"/>
          <w:szCs w:val="24"/>
        </w:rPr>
        <w:t xml:space="preserve"> </w:t>
      </w:r>
      <w:r w:rsidRPr="009C43A0">
        <w:rPr>
          <w:rFonts w:ascii="Times New Roman" w:hAnsi="Times New Roman"/>
          <w:sz w:val="24"/>
          <w:szCs w:val="24"/>
        </w:rPr>
        <w:t>рабочее место преподавателя;</w:t>
      </w:r>
    </w:p>
    <w:p w:rsidR="00BE10B1" w:rsidRPr="009C43A0" w:rsidRDefault="00BE10B1" w:rsidP="00BE10B1">
      <w:pPr>
        <w:spacing w:after="0" w:line="240" w:lineRule="auto"/>
        <w:jc w:val="both"/>
        <w:rPr>
          <w:rFonts w:ascii="Times New Roman" w:hAnsi="Times New Roman"/>
          <w:sz w:val="24"/>
          <w:szCs w:val="24"/>
        </w:rPr>
      </w:pPr>
      <w:r w:rsidRPr="009C43A0">
        <w:rPr>
          <w:rFonts w:ascii="Times New Roman" w:hAnsi="Times New Roman"/>
          <w:sz w:val="24"/>
          <w:szCs w:val="24"/>
        </w:rPr>
        <w:t>- комплект учебно-наглядных пособий «Металлорежущие станки» «Технология машиностро</w:t>
      </w:r>
      <w:r w:rsidRPr="009C43A0">
        <w:rPr>
          <w:rFonts w:ascii="Times New Roman" w:hAnsi="Times New Roman"/>
          <w:sz w:val="24"/>
          <w:szCs w:val="24"/>
        </w:rPr>
        <w:t>е</w:t>
      </w:r>
      <w:r w:rsidRPr="009C43A0">
        <w:rPr>
          <w:rFonts w:ascii="Times New Roman" w:hAnsi="Times New Roman"/>
          <w:sz w:val="24"/>
          <w:szCs w:val="24"/>
        </w:rPr>
        <w:t>ния»; «Основы программирования фрезерных станков с ЧПУ»</w:t>
      </w:r>
    </w:p>
    <w:p w:rsidR="00BE10B1" w:rsidRPr="009C43A0" w:rsidRDefault="00BE10B1" w:rsidP="00BE10B1">
      <w:pPr>
        <w:spacing w:after="0" w:line="240" w:lineRule="auto"/>
        <w:jc w:val="both"/>
        <w:rPr>
          <w:rFonts w:ascii="Times New Roman" w:hAnsi="Times New Roman"/>
          <w:bCs/>
          <w:sz w:val="24"/>
          <w:szCs w:val="24"/>
        </w:rPr>
      </w:pPr>
      <w:r w:rsidRPr="009C43A0">
        <w:rPr>
          <w:rFonts w:ascii="Times New Roman" w:hAnsi="Times New Roman"/>
          <w:sz w:val="24"/>
          <w:szCs w:val="24"/>
        </w:rPr>
        <w:t>-  дидактические средства, модели, плакаты, таблицы, раздаточный материал.</w:t>
      </w:r>
    </w:p>
    <w:p w:rsidR="00BE10B1" w:rsidRPr="009C43A0" w:rsidRDefault="00BE10B1" w:rsidP="00BE10B1">
      <w:pPr>
        <w:pStyle w:val="ae"/>
        <w:spacing w:before="0" w:after="0"/>
        <w:ind w:left="360"/>
        <w:outlineLvl w:val="0"/>
        <w:rPr>
          <w:i/>
          <w:u w:val="single"/>
        </w:rPr>
      </w:pPr>
      <w:r w:rsidRPr="009C43A0">
        <w:rPr>
          <w:i/>
          <w:u w:val="single"/>
        </w:rPr>
        <w:t xml:space="preserve">Технические средства обучения: </w:t>
      </w:r>
    </w:p>
    <w:p w:rsidR="00BE10B1" w:rsidRPr="009C43A0" w:rsidRDefault="00BE10B1" w:rsidP="00BE10B1">
      <w:pPr>
        <w:pStyle w:val="ae"/>
        <w:spacing w:before="0" w:after="0"/>
        <w:ind w:left="360"/>
        <w:outlineLvl w:val="0"/>
      </w:pPr>
      <w:r w:rsidRPr="009C43A0">
        <w:t xml:space="preserve">Проектор </w:t>
      </w:r>
      <w:proofErr w:type="spellStart"/>
      <w:r w:rsidRPr="009C43A0">
        <w:t>мультимедийный</w:t>
      </w:r>
      <w:proofErr w:type="spellEnd"/>
      <w:r w:rsidRPr="009C43A0">
        <w:t xml:space="preserve"> </w:t>
      </w:r>
    </w:p>
    <w:p w:rsidR="00BE10B1" w:rsidRPr="009C43A0" w:rsidRDefault="00BE10B1" w:rsidP="00BE10B1">
      <w:pPr>
        <w:pStyle w:val="ae"/>
        <w:spacing w:before="0" w:after="0"/>
        <w:ind w:left="360"/>
      </w:pPr>
      <w:r w:rsidRPr="009C43A0">
        <w:t>Доска одноэлементная белая</w:t>
      </w:r>
    </w:p>
    <w:p w:rsidR="00BE10B1" w:rsidRPr="009C43A0" w:rsidRDefault="00BE10B1" w:rsidP="00BE10B1">
      <w:pPr>
        <w:pStyle w:val="ae"/>
        <w:spacing w:before="0" w:after="0"/>
        <w:ind w:left="360"/>
      </w:pPr>
      <w:r w:rsidRPr="009C43A0">
        <w:t xml:space="preserve">Документ-камера </w:t>
      </w:r>
    </w:p>
    <w:p w:rsidR="00BE10B1" w:rsidRPr="009C43A0" w:rsidRDefault="00BE10B1" w:rsidP="00BE10B1">
      <w:pPr>
        <w:pStyle w:val="ae"/>
        <w:spacing w:before="0" w:after="0"/>
        <w:ind w:left="360"/>
      </w:pPr>
      <w:proofErr w:type="spellStart"/>
      <w:r w:rsidRPr="009C43A0">
        <w:t>Оверхед</w:t>
      </w:r>
      <w:proofErr w:type="spellEnd"/>
      <w:r w:rsidRPr="009C43A0">
        <w:t xml:space="preserve"> – проектор </w:t>
      </w:r>
    </w:p>
    <w:p w:rsidR="00BE10B1" w:rsidRPr="009C43A0" w:rsidRDefault="00BE10B1" w:rsidP="00BE10B1">
      <w:pPr>
        <w:pStyle w:val="ae"/>
        <w:spacing w:before="0" w:after="0"/>
        <w:ind w:left="360"/>
      </w:pPr>
      <w:r w:rsidRPr="009C43A0">
        <w:t xml:space="preserve">Компьютеры </w:t>
      </w:r>
    </w:p>
    <w:p w:rsidR="00BE10B1" w:rsidRPr="009C43A0" w:rsidRDefault="00BE10B1" w:rsidP="00BE10B1">
      <w:pPr>
        <w:pStyle w:val="ae"/>
        <w:spacing w:before="0" w:after="0"/>
        <w:ind w:left="360"/>
      </w:pPr>
      <w:r w:rsidRPr="009C43A0">
        <w:t xml:space="preserve">Интегрированный </w:t>
      </w:r>
      <w:r w:rsidRPr="009C43A0">
        <w:rPr>
          <w:lang w:val="en-US"/>
        </w:rPr>
        <w:t>CAD</w:t>
      </w:r>
      <w:r w:rsidRPr="009C43A0">
        <w:t>\</w:t>
      </w:r>
      <w:r w:rsidRPr="009C43A0">
        <w:rPr>
          <w:lang w:val="en-US"/>
        </w:rPr>
        <w:t>CAM</w:t>
      </w:r>
      <w:r w:rsidRPr="009C43A0">
        <w:t>\</w:t>
      </w:r>
      <w:r w:rsidRPr="009C43A0">
        <w:rPr>
          <w:lang w:val="en-US"/>
        </w:rPr>
        <w:t>CAPP</w:t>
      </w:r>
      <w:r w:rsidRPr="009C43A0">
        <w:t xml:space="preserve"> комплекс «</w:t>
      </w:r>
      <w:r w:rsidRPr="009C43A0">
        <w:rPr>
          <w:lang w:val="en-US"/>
        </w:rPr>
        <w:t>ADEM</w:t>
      </w:r>
      <w:r w:rsidRPr="009C43A0">
        <w:t>»</w:t>
      </w:r>
    </w:p>
    <w:p w:rsidR="00BE10B1" w:rsidRPr="009C43A0" w:rsidRDefault="00BE10B1" w:rsidP="00BE10B1">
      <w:pPr>
        <w:pStyle w:val="ae"/>
        <w:spacing w:before="0" w:after="0"/>
        <w:ind w:left="360"/>
      </w:pPr>
      <w:r w:rsidRPr="009C43A0">
        <w:t xml:space="preserve">Принтер </w:t>
      </w:r>
    </w:p>
    <w:p w:rsidR="00BE10B1" w:rsidRPr="009C43A0" w:rsidRDefault="00BE10B1" w:rsidP="00BE10B1">
      <w:pPr>
        <w:pStyle w:val="ae"/>
        <w:spacing w:before="0" w:after="0"/>
        <w:ind w:left="360"/>
      </w:pPr>
      <w:r w:rsidRPr="009C43A0">
        <w:t>Программное обеспечение МТ</w:t>
      </w:r>
      <w:proofErr w:type="gramStart"/>
      <w:r w:rsidRPr="009C43A0">
        <w:t>S</w:t>
      </w:r>
      <w:proofErr w:type="gramEnd"/>
      <w:r w:rsidRPr="009C43A0">
        <w:t xml:space="preserve"> (для моделирования и оптимизации процессов обработки д</w:t>
      </w:r>
      <w:r w:rsidRPr="009C43A0">
        <w:t>е</w:t>
      </w:r>
      <w:r w:rsidRPr="009C43A0">
        <w:t>талей)</w:t>
      </w:r>
    </w:p>
    <w:p w:rsidR="00BE10B1" w:rsidRPr="009C43A0" w:rsidRDefault="00BE10B1" w:rsidP="00BE10B1">
      <w:pPr>
        <w:pStyle w:val="ae"/>
        <w:spacing w:before="0" w:after="0"/>
        <w:ind w:left="360"/>
      </w:pPr>
      <w:r w:rsidRPr="009C43A0">
        <w:t>Экран на штативе</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Pr="00EA1E1C" w:rsidRDefault="00BE10B1" w:rsidP="00BE10B1">
      <w:pPr>
        <w:suppressAutoHyphens/>
        <w:spacing w:after="0" w:line="240" w:lineRule="auto"/>
        <w:ind w:firstLine="709"/>
        <w:jc w:val="both"/>
        <w:rPr>
          <w:rFonts w:ascii="Times New Roman" w:hAnsi="Times New Roman"/>
          <w:bCs/>
          <w:sz w:val="24"/>
          <w:szCs w:val="24"/>
        </w:rPr>
      </w:pPr>
      <w:r>
        <w:rPr>
          <w:rFonts w:ascii="Times New Roman" w:hAnsi="Times New Roman"/>
          <w:b/>
          <w:sz w:val="24"/>
          <w:szCs w:val="24"/>
        </w:rPr>
        <w:t xml:space="preserve">Мастерская </w:t>
      </w:r>
      <w:r w:rsidRPr="00EA1E1C">
        <w:rPr>
          <w:rFonts w:ascii="Times New Roman" w:hAnsi="Times New Roman"/>
          <w:b/>
          <w:sz w:val="24"/>
          <w:szCs w:val="24"/>
        </w:rPr>
        <w:t>«</w:t>
      </w:r>
      <w:r>
        <w:rPr>
          <w:rFonts w:ascii="Times New Roman" w:hAnsi="Times New Roman"/>
          <w:b/>
          <w:sz w:val="24"/>
          <w:szCs w:val="24"/>
        </w:rPr>
        <w:t>Механообработка</w:t>
      </w:r>
      <w:r w:rsidRPr="00EA1E1C">
        <w:rPr>
          <w:rFonts w:ascii="Times New Roman" w:hAnsi="Times New Roman"/>
          <w:b/>
          <w:sz w:val="24"/>
          <w:szCs w:val="24"/>
        </w:rPr>
        <w:t>»</w:t>
      </w:r>
      <w:r w:rsidRPr="00EA1E1C">
        <w:rPr>
          <w:rFonts w:ascii="Times New Roman" w:hAnsi="Times New Roman"/>
          <w:b/>
          <w:i/>
          <w:sz w:val="24"/>
          <w:szCs w:val="24"/>
        </w:rPr>
        <w:t>,</w:t>
      </w:r>
      <w:r w:rsidRPr="00EA1E1C">
        <w:rPr>
          <w:rFonts w:ascii="Times New Roman" w:hAnsi="Times New Roman"/>
          <w:bCs/>
          <w:i/>
          <w:sz w:val="24"/>
          <w:szCs w:val="24"/>
        </w:rPr>
        <w:t xml:space="preserve"> </w:t>
      </w:r>
      <w:r w:rsidRPr="00EA1E1C">
        <w:rPr>
          <w:rFonts w:ascii="Times New Roman" w:hAnsi="Times New Roman"/>
          <w:bCs/>
          <w:sz w:val="24"/>
          <w:szCs w:val="24"/>
        </w:rPr>
        <w:t>оснащенн</w:t>
      </w:r>
      <w:r>
        <w:rPr>
          <w:rFonts w:ascii="Times New Roman" w:hAnsi="Times New Roman"/>
          <w:bCs/>
          <w:sz w:val="24"/>
          <w:szCs w:val="24"/>
        </w:rPr>
        <w:t>ая</w:t>
      </w:r>
      <w:r w:rsidRPr="00EA1E1C">
        <w:rPr>
          <w:rFonts w:ascii="Times New Roman" w:hAnsi="Times New Roman"/>
          <w:bCs/>
          <w:sz w:val="24"/>
          <w:szCs w:val="24"/>
        </w:rPr>
        <w:t xml:space="preserve"> в соответствии с п. 6.1.2.</w:t>
      </w:r>
      <w:r>
        <w:rPr>
          <w:rFonts w:ascii="Times New Roman" w:hAnsi="Times New Roman"/>
          <w:bCs/>
          <w:sz w:val="24"/>
          <w:szCs w:val="24"/>
        </w:rPr>
        <w:t>2</w:t>
      </w:r>
      <w:r w:rsidRPr="00EA1E1C">
        <w:rPr>
          <w:rFonts w:ascii="Times New Roman" w:hAnsi="Times New Roman"/>
          <w:bCs/>
          <w:sz w:val="24"/>
          <w:szCs w:val="24"/>
        </w:rPr>
        <w:t>.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Default="00BE10B1" w:rsidP="00BE10B1">
      <w:pPr>
        <w:suppressAutoHyphens/>
        <w:spacing w:after="0" w:line="240" w:lineRule="auto"/>
        <w:ind w:firstLine="709"/>
        <w:jc w:val="both"/>
        <w:rPr>
          <w:rFonts w:ascii="Times New Roman" w:hAnsi="Times New Roman"/>
          <w:b/>
          <w:sz w:val="24"/>
          <w:szCs w:val="24"/>
        </w:rPr>
      </w:pPr>
    </w:p>
    <w:p w:rsidR="00BE10B1" w:rsidRDefault="00BE10B1" w:rsidP="00BE10B1">
      <w:pPr>
        <w:suppressAutoHyphens/>
        <w:spacing w:after="0" w:line="240" w:lineRule="auto"/>
        <w:ind w:firstLine="709"/>
        <w:jc w:val="both"/>
        <w:rPr>
          <w:rFonts w:ascii="Times New Roman" w:hAnsi="Times New Roman"/>
          <w:bCs/>
          <w:sz w:val="24"/>
          <w:szCs w:val="24"/>
          <w:u w:val="single"/>
        </w:rPr>
      </w:pPr>
      <w:r w:rsidRPr="00EA1E1C">
        <w:rPr>
          <w:rFonts w:ascii="Times New Roman" w:hAnsi="Times New Roman"/>
          <w:b/>
          <w:sz w:val="24"/>
          <w:szCs w:val="24"/>
        </w:rPr>
        <w:t>Оснащенные базы практики</w:t>
      </w:r>
      <w:r w:rsidRPr="00EA1E1C">
        <w:rPr>
          <w:rFonts w:ascii="Times New Roman" w:hAnsi="Times New Roman"/>
          <w:bCs/>
          <w:sz w:val="24"/>
          <w:szCs w:val="24"/>
        </w:rPr>
        <w:t xml:space="preserve">, в соответствии с </w:t>
      </w:r>
      <w:proofErr w:type="spellStart"/>
      <w:proofErr w:type="gramStart"/>
      <w:r w:rsidRPr="00EA1E1C">
        <w:rPr>
          <w:rFonts w:ascii="Times New Roman" w:hAnsi="Times New Roman"/>
          <w:bCs/>
          <w:sz w:val="24"/>
          <w:szCs w:val="24"/>
        </w:rPr>
        <w:t>п</w:t>
      </w:r>
      <w:proofErr w:type="spellEnd"/>
      <w:proofErr w:type="gramEnd"/>
      <w:r w:rsidRPr="00EA1E1C">
        <w:rPr>
          <w:rFonts w:ascii="Times New Roman" w:hAnsi="Times New Roman"/>
          <w:bCs/>
          <w:sz w:val="24"/>
          <w:szCs w:val="24"/>
        </w:rPr>
        <w:t xml:space="preserve"> 6.1.2.3 примерной программы по профессии 15.01.3</w:t>
      </w:r>
      <w:r>
        <w:rPr>
          <w:rFonts w:ascii="Times New Roman" w:hAnsi="Times New Roman"/>
          <w:bCs/>
          <w:sz w:val="24"/>
          <w:szCs w:val="24"/>
        </w:rPr>
        <w:t>3</w:t>
      </w:r>
      <w:r w:rsidRPr="00EA1E1C">
        <w:rPr>
          <w:rFonts w:ascii="Times New Roman" w:hAnsi="Times New Roman"/>
          <w:bCs/>
          <w:sz w:val="24"/>
          <w:szCs w:val="24"/>
        </w:rPr>
        <w:t xml:space="preserve"> </w:t>
      </w:r>
      <w:r>
        <w:rPr>
          <w:rFonts w:ascii="Times New Roman" w:hAnsi="Times New Roman"/>
          <w:bCs/>
          <w:sz w:val="24"/>
          <w:szCs w:val="24"/>
        </w:rPr>
        <w:t>Токарь на станках с ЧПУ</w:t>
      </w:r>
      <w:r w:rsidRPr="00EA1E1C">
        <w:rPr>
          <w:rFonts w:ascii="Times New Roman" w:hAnsi="Times New Roman"/>
          <w:bCs/>
          <w:sz w:val="24"/>
          <w:szCs w:val="24"/>
        </w:rPr>
        <w:t>.</w:t>
      </w:r>
    </w:p>
    <w:p w:rsidR="00BE10B1" w:rsidRDefault="00BE10B1" w:rsidP="00BE10B1">
      <w:pPr>
        <w:spacing w:after="0"/>
        <w:ind w:firstLine="709"/>
        <w:rPr>
          <w:rFonts w:ascii="Times New Roman" w:hAnsi="Times New Roman"/>
          <w:b/>
          <w:bCs/>
          <w:sz w:val="24"/>
          <w:szCs w:val="24"/>
        </w:rPr>
      </w:pPr>
    </w:p>
    <w:p w:rsidR="00BE10B1" w:rsidRDefault="00BE10B1" w:rsidP="00BE10B1">
      <w:pPr>
        <w:spacing w:after="0"/>
        <w:ind w:firstLine="709"/>
        <w:rPr>
          <w:rFonts w:ascii="Times New Roman" w:hAnsi="Times New Roman"/>
          <w:b/>
          <w:bCs/>
          <w:sz w:val="24"/>
          <w:szCs w:val="24"/>
        </w:rPr>
      </w:pPr>
    </w:p>
    <w:p w:rsidR="00BE10B1" w:rsidRPr="009C43A0" w:rsidRDefault="00BE10B1" w:rsidP="00BE10B1">
      <w:pPr>
        <w:spacing w:after="0"/>
        <w:ind w:firstLine="709"/>
        <w:rPr>
          <w:rFonts w:ascii="Times New Roman" w:hAnsi="Times New Roman"/>
          <w:b/>
          <w:bCs/>
          <w:sz w:val="24"/>
          <w:szCs w:val="24"/>
        </w:rPr>
      </w:pPr>
    </w:p>
    <w:p w:rsidR="00BE10B1" w:rsidRDefault="00BE10B1" w:rsidP="00BE10B1">
      <w:pPr>
        <w:spacing w:after="0" w:line="240" w:lineRule="auto"/>
        <w:rPr>
          <w:rFonts w:ascii="Times New Roman" w:hAnsi="Times New Roman"/>
          <w:b/>
          <w:bCs/>
          <w:sz w:val="24"/>
          <w:szCs w:val="24"/>
        </w:rPr>
      </w:pPr>
      <w:r>
        <w:rPr>
          <w:rFonts w:ascii="Times New Roman" w:hAnsi="Times New Roman"/>
          <w:b/>
          <w:bCs/>
          <w:sz w:val="24"/>
          <w:szCs w:val="24"/>
        </w:rPr>
        <w:br w:type="page"/>
      </w:r>
    </w:p>
    <w:p w:rsidR="00BE10B1" w:rsidRDefault="00BE10B1" w:rsidP="00BE10B1">
      <w:pPr>
        <w:suppressAutoHyphens/>
        <w:spacing w:after="0"/>
        <w:ind w:firstLine="709"/>
        <w:jc w:val="both"/>
        <w:rPr>
          <w:rFonts w:ascii="Times New Roman" w:hAnsi="Times New Roman"/>
          <w:b/>
          <w:bCs/>
          <w:sz w:val="24"/>
          <w:szCs w:val="24"/>
        </w:rPr>
      </w:pPr>
      <w:r>
        <w:rPr>
          <w:rFonts w:ascii="Times New Roman" w:hAnsi="Times New Roman"/>
          <w:b/>
          <w:bCs/>
          <w:sz w:val="24"/>
          <w:szCs w:val="24"/>
        </w:rPr>
        <w:lastRenderedPageBreak/>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 xml:space="preserve">библиотечного фонда образовательной организацией </w:t>
      </w:r>
      <w:proofErr w:type="gramStart"/>
      <w:r>
        <w:rPr>
          <w:rFonts w:ascii="Times New Roman" w:hAnsi="Times New Roman"/>
          <w:bCs/>
          <w:sz w:val="24"/>
          <w:szCs w:val="24"/>
        </w:rPr>
        <w:t>выбирается не менее одного издания</w:t>
      </w:r>
      <w:proofErr w:type="gramEnd"/>
      <w:r>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uppressAutoHyphens/>
        <w:spacing w:after="0"/>
        <w:ind w:firstLine="709"/>
        <w:jc w:val="both"/>
        <w:rPr>
          <w:rFonts w:ascii="Times New Roman" w:hAnsi="Times New Roman"/>
          <w:bCs/>
          <w:sz w:val="24"/>
          <w:szCs w:val="24"/>
        </w:rPr>
      </w:pPr>
    </w:p>
    <w:p w:rsidR="00BE10B1" w:rsidRDefault="00BE10B1" w:rsidP="00BE10B1">
      <w:pPr>
        <w:spacing w:after="0"/>
        <w:ind w:firstLine="708"/>
        <w:rPr>
          <w:rFonts w:ascii="Times New Roman" w:hAnsi="Times New Roman"/>
          <w:b/>
          <w:color w:val="000000"/>
          <w:sz w:val="24"/>
          <w:szCs w:val="24"/>
        </w:rPr>
      </w:pPr>
      <w:r>
        <w:rPr>
          <w:rFonts w:ascii="Times New Roman" w:hAnsi="Times New Roman"/>
          <w:b/>
          <w:color w:val="000000"/>
          <w:sz w:val="24"/>
          <w:szCs w:val="24"/>
        </w:rPr>
        <w:t>3.2.1. Основные печатные издания</w:t>
      </w:r>
      <w:r>
        <w:rPr>
          <w:rFonts w:ascii="Times New Roman" w:hAnsi="Times New Roman"/>
          <w:color w:val="000000"/>
          <w:sz w:val="24"/>
          <w:szCs w:val="24"/>
        </w:rPr>
        <w:br/>
        <w:t xml:space="preserve">1. </w:t>
      </w:r>
      <w:proofErr w:type="spellStart"/>
      <w:r>
        <w:rPr>
          <w:rFonts w:ascii="Times New Roman" w:hAnsi="Times New Roman"/>
          <w:color w:val="000000"/>
          <w:sz w:val="24"/>
          <w:szCs w:val="24"/>
        </w:rPr>
        <w:t>Босинзон</w:t>
      </w:r>
      <w:proofErr w:type="spellEnd"/>
      <w:r>
        <w:rPr>
          <w:rFonts w:ascii="Times New Roman" w:hAnsi="Times New Roman"/>
          <w:color w:val="000000"/>
          <w:sz w:val="24"/>
          <w:szCs w:val="24"/>
        </w:rPr>
        <w:t xml:space="preserve"> М.А. Современные системы ЧПУ и их эксплуатация. – М.: ОИЦ «Академия», 2017 г. – 192 с.</w:t>
      </w:r>
      <w:r>
        <w:rPr>
          <w:rFonts w:ascii="Times New Roman" w:hAnsi="Times New Roman"/>
          <w:color w:val="000000"/>
          <w:sz w:val="24"/>
          <w:szCs w:val="24"/>
        </w:rPr>
        <w:br/>
        <w:t xml:space="preserve">2. Быков А.В., Гаврилов В.Н., Рыжкова Л.М., Фадеев В.Я., </w:t>
      </w:r>
      <w:proofErr w:type="spellStart"/>
      <w:r>
        <w:rPr>
          <w:rFonts w:ascii="Times New Roman" w:hAnsi="Times New Roman"/>
          <w:color w:val="000000"/>
          <w:sz w:val="24"/>
          <w:szCs w:val="24"/>
        </w:rPr>
        <w:t>Чемпинский</w:t>
      </w:r>
      <w:proofErr w:type="spellEnd"/>
      <w:r>
        <w:rPr>
          <w:rFonts w:ascii="Times New Roman" w:hAnsi="Times New Roman"/>
          <w:color w:val="000000"/>
          <w:sz w:val="24"/>
          <w:szCs w:val="24"/>
        </w:rPr>
        <w:t xml:space="preserve"> Л.А. Компьютерные че</w:t>
      </w:r>
      <w:r>
        <w:rPr>
          <w:rFonts w:ascii="Times New Roman" w:hAnsi="Times New Roman"/>
          <w:color w:val="000000"/>
          <w:sz w:val="24"/>
          <w:szCs w:val="24"/>
        </w:rPr>
        <w:t>р</w:t>
      </w:r>
      <w:r>
        <w:rPr>
          <w:rFonts w:ascii="Times New Roman" w:hAnsi="Times New Roman"/>
          <w:color w:val="000000"/>
          <w:sz w:val="24"/>
          <w:szCs w:val="24"/>
        </w:rPr>
        <w:t xml:space="preserve">тежно-графические системы для разработки конструкторской и технологической документации в машиностроении: Учебное пособие для </w:t>
      </w:r>
      <w:proofErr w:type="spellStart"/>
      <w:r>
        <w:rPr>
          <w:rFonts w:ascii="Times New Roman" w:hAnsi="Times New Roman"/>
          <w:color w:val="000000"/>
          <w:sz w:val="24"/>
          <w:szCs w:val="24"/>
        </w:rPr>
        <w:t>нач</w:t>
      </w:r>
      <w:proofErr w:type="spellEnd"/>
      <w:r>
        <w:rPr>
          <w:rFonts w:ascii="Times New Roman" w:hAnsi="Times New Roman"/>
          <w:color w:val="000000"/>
          <w:sz w:val="24"/>
          <w:szCs w:val="24"/>
        </w:rPr>
        <w:t>. проф. образования</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 xml:space="preserve">од общей редакцией </w:t>
      </w:r>
      <w:proofErr w:type="spellStart"/>
      <w:r>
        <w:rPr>
          <w:rFonts w:ascii="Times New Roman" w:hAnsi="Times New Roman"/>
          <w:color w:val="000000"/>
          <w:sz w:val="24"/>
          <w:szCs w:val="24"/>
        </w:rPr>
        <w:t>Чемпинск</w:t>
      </w:r>
      <w:r>
        <w:rPr>
          <w:rFonts w:ascii="Times New Roman" w:hAnsi="Times New Roman"/>
          <w:color w:val="000000"/>
          <w:sz w:val="24"/>
          <w:szCs w:val="24"/>
        </w:rPr>
        <w:t>о</w:t>
      </w:r>
      <w:r>
        <w:rPr>
          <w:rFonts w:ascii="Times New Roman" w:hAnsi="Times New Roman"/>
          <w:color w:val="000000"/>
          <w:sz w:val="24"/>
          <w:szCs w:val="24"/>
        </w:rPr>
        <w:t>го</w:t>
      </w:r>
      <w:proofErr w:type="spellEnd"/>
      <w:r>
        <w:rPr>
          <w:rFonts w:ascii="Times New Roman" w:hAnsi="Times New Roman"/>
          <w:color w:val="000000"/>
          <w:sz w:val="24"/>
          <w:szCs w:val="24"/>
        </w:rPr>
        <w:t xml:space="preserve"> Л.А. - М.: Издательский центр "Академия", 2018 г. – 224 с.</w:t>
      </w:r>
      <w:r>
        <w:rPr>
          <w:rFonts w:ascii="Times New Roman" w:hAnsi="Times New Roman"/>
          <w:color w:val="000000"/>
          <w:sz w:val="24"/>
          <w:szCs w:val="24"/>
        </w:rPr>
        <w:br/>
        <w:t xml:space="preserve">3. </w:t>
      </w:r>
      <w:proofErr w:type="spellStart"/>
      <w:r>
        <w:rPr>
          <w:rFonts w:ascii="Times New Roman" w:hAnsi="Times New Roman"/>
          <w:color w:val="000000"/>
          <w:sz w:val="24"/>
          <w:szCs w:val="24"/>
        </w:rPr>
        <w:t>Дулькевич</w:t>
      </w:r>
      <w:proofErr w:type="spellEnd"/>
      <w:r>
        <w:rPr>
          <w:rFonts w:ascii="Times New Roman" w:hAnsi="Times New Roman"/>
          <w:color w:val="000000"/>
          <w:sz w:val="24"/>
          <w:szCs w:val="24"/>
        </w:rPr>
        <w:t>, А. О. Токарная и фрезерная обработка. Программирование системы ЧПУ HAAS в примерах</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пособие / А. О. </w:t>
      </w:r>
      <w:proofErr w:type="spellStart"/>
      <w:r>
        <w:rPr>
          <w:rFonts w:ascii="Times New Roman" w:hAnsi="Times New Roman"/>
          <w:color w:val="000000"/>
          <w:sz w:val="24"/>
          <w:szCs w:val="24"/>
        </w:rPr>
        <w:t>Дулькевич</w:t>
      </w:r>
      <w:proofErr w:type="spellEnd"/>
      <w:r>
        <w:rPr>
          <w:rFonts w:ascii="Times New Roman" w:hAnsi="Times New Roman"/>
          <w:color w:val="000000"/>
          <w:sz w:val="24"/>
          <w:szCs w:val="24"/>
        </w:rPr>
        <w:t>. — Минск</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Республиканский институт профессионального образования (РИПО), 2016. — 72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 xml:space="preserve">4. Карташов Г.Б., Дмитриев А.В. Основы работы на станках с ЧПУ. – М.: Дидактические системы, 2018. — 128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 xml:space="preserve">5. Клюев А.С. Монтаж средств измерений и автоматизации: справочник – М: </w:t>
      </w:r>
      <w:proofErr w:type="spellStart"/>
      <w:r>
        <w:rPr>
          <w:rFonts w:ascii="Times New Roman" w:hAnsi="Times New Roman"/>
          <w:color w:val="000000"/>
          <w:sz w:val="24"/>
          <w:szCs w:val="24"/>
        </w:rPr>
        <w:t>Энергоатомиздат</w:t>
      </w:r>
      <w:proofErr w:type="spellEnd"/>
      <w:r>
        <w:rPr>
          <w:rFonts w:ascii="Times New Roman" w:hAnsi="Times New Roman"/>
          <w:color w:val="000000"/>
          <w:sz w:val="24"/>
          <w:szCs w:val="24"/>
        </w:rPr>
        <w:t>, 2017 г. – 447 с.</w:t>
      </w:r>
      <w:r>
        <w:rPr>
          <w:rFonts w:ascii="Times New Roman" w:hAnsi="Times New Roman"/>
          <w:color w:val="000000"/>
          <w:sz w:val="24"/>
          <w:szCs w:val="24"/>
        </w:rPr>
        <w:br/>
        <w:t xml:space="preserve">6. </w:t>
      </w:r>
      <w:proofErr w:type="spellStart"/>
      <w:r>
        <w:rPr>
          <w:rFonts w:ascii="Times New Roman" w:hAnsi="Times New Roman"/>
          <w:color w:val="000000"/>
          <w:sz w:val="24"/>
          <w:szCs w:val="24"/>
        </w:rPr>
        <w:t>Ловыгин</w:t>
      </w:r>
      <w:proofErr w:type="spellEnd"/>
      <w:r>
        <w:rPr>
          <w:rFonts w:ascii="Times New Roman" w:hAnsi="Times New Roman"/>
          <w:color w:val="000000"/>
          <w:sz w:val="24"/>
          <w:szCs w:val="24"/>
        </w:rPr>
        <w:t xml:space="preserve"> А. А., </w:t>
      </w:r>
      <w:proofErr w:type="spellStart"/>
      <w:r>
        <w:rPr>
          <w:rFonts w:ascii="Times New Roman" w:hAnsi="Times New Roman"/>
          <w:color w:val="000000"/>
          <w:sz w:val="24"/>
          <w:szCs w:val="24"/>
        </w:rPr>
        <w:t>Теверовский</w:t>
      </w:r>
      <w:proofErr w:type="spellEnd"/>
      <w:r>
        <w:rPr>
          <w:rFonts w:ascii="Times New Roman" w:hAnsi="Times New Roman"/>
          <w:color w:val="000000"/>
          <w:sz w:val="24"/>
          <w:szCs w:val="24"/>
        </w:rPr>
        <w:t xml:space="preserve"> Л. В Современный станок с ЧПУ и CAD/CAM-система: учебное пособие /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ДМК Пресс 2018. – 280 с.</w:t>
      </w:r>
      <w:r>
        <w:rPr>
          <w:rFonts w:ascii="Times New Roman" w:hAnsi="Times New Roman"/>
          <w:color w:val="000000"/>
          <w:sz w:val="24"/>
          <w:szCs w:val="24"/>
        </w:rPr>
        <w:br/>
        <w:t>7. Основы программирования токарной обработки деталей на станках с ЧПУ в системе «</w:t>
      </w:r>
      <w:proofErr w:type="spellStart"/>
      <w:r>
        <w:rPr>
          <w:rFonts w:ascii="Times New Roman" w:hAnsi="Times New Roman"/>
          <w:color w:val="000000"/>
          <w:sz w:val="24"/>
          <w:szCs w:val="24"/>
        </w:rPr>
        <w:t>Sinumerik</w:t>
      </w:r>
      <w:proofErr w:type="spellEnd"/>
      <w:r>
        <w:rPr>
          <w:rFonts w:ascii="Times New Roman" w:hAnsi="Times New Roman"/>
          <w:color w:val="000000"/>
          <w:sz w:val="24"/>
          <w:szCs w:val="24"/>
        </w:rPr>
        <w:t>»</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А. А. Терентьев, А. И. Сердюк, А. Н. Поляков, С. Ю. </w:t>
      </w:r>
      <w:proofErr w:type="spellStart"/>
      <w:r>
        <w:rPr>
          <w:rFonts w:ascii="Times New Roman" w:hAnsi="Times New Roman"/>
          <w:color w:val="000000"/>
          <w:sz w:val="24"/>
          <w:szCs w:val="24"/>
        </w:rPr>
        <w:t>Шамаев</w:t>
      </w:r>
      <w:proofErr w:type="spellEnd"/>
      <w:r>
        <w:rPr>
          <w:rFonts w:ascii="Times New Roman" w:hAnsi="Times New Roman"/>
          <w:color w:val="000000"/>
          <w:sz w:val="24"/>
          <w:szCs w:val="24"/>
        </w:rPr>
        <w:t>.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Профобразование, 2020. — 107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xml:space="preserve">. </w:t>
      </w:r>
      <w:r>
        <w:rPr>
          <w:rFonts w:ascii="Times New Roman" w:hAnsi="Times New Roman"/>
          <w:color w:val="000000"/>
          <w:sz w:val="24"/>
          <w:szCs w:val="24"/>
        </w:rPr>
        <w:br/>
        <w:t>8. Основы программирования фрезерной обработки деталей на станках с ЧПУ в системе «</w:t>
      </w:r>
      <w:proofErr w:type="spellStart"/>
      <w:r>
        <w:rPr>
          <w:rFonts w:ascii="Times New Roman" w:hAnsi="Times New Roman"/>
          <w:color w:val="000000"/>
          <w:sz w:val="24"/>
          <w:szCs w:val="24"/>
        </w:rPr>
        <w:t>Sinumerik</w:t>
      </w:r>
      <w:proofErr w:type="spellEnd"/>
      <w:r>
        <w:rPr>
          <w:rFonts w:ascii="Times New Roman" w:hAnsi="Times New Roman"/>
          <w:color w:val="000000"/>
          <w:sz w:val="24"/>
          <w:szCs w:val="24"/>
        </w:rPr>
        <w:t>»</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 А. Н. Поляков, А. Н. Гончаров, А. И. Сердюк, А. Д. </w:t>
      </w:r>
      <w:proofErr w:type="spellStart"/>
      <w:r>
        <w:rPr>
          <w:rFonts w:ascii="Times New Roman" w:hAnsi="Times New Roman"/>
          <w:color w:val="000000"/>
          <w:sz w:val="24"/>
          <w:szCs w:val="24"/>
        </w:rPr>
        <w:t>Припадчев</w:t>
      </w:r>
      <w:proofErr w:type="spellEnd"/>
      <w:r>
        <w:rPr>
          <w:rFonts w:ascii="Times New Roman" w:hAnsi="Times New Roman"/>
          <w:color w:val="000000"/>
          <w:sz w:val="24"/>
          <w:szCs w:val="24"/>
        </w:rPr>
        <w:t>. — Оренбург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Оренбургский государственный университет, ЭБС АСВ, 2014. — 198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 xml:space="preserve">9. </w:t>
      </w:r>
      <w:proofErr w:type="spellStart"/>
      <w:r>
        <w:rPr>
          <w:rFonts w:ascii="Times New Roman" w:hAnsi="Times New Roman"/>
          <w:color w:val="000000"/>
          <w:sz w:val="24"/>
          <w:szCs w:val="24"/>
        </w:rPr>
        <w:t>Шишмарёв</w:t>
      </w:r>
      <w:proofErr w:type="spellEnd"/>
      <w:r>
        <w:rPr>
          <w:rFonts w:ascii="Times New Roman" w:hAnsi="Times New Roman"/>
          <w:color w:val="000000"/>
          <w:sz w:val="24"/>
          <w:szCs w:val="24"/>
        </w:rPr>
        <w:t xml:space="preserve"> В.Ю. Автоматика. Учебник для среднего профессионального образования. – </w:t>
      </w:r>
      <w:proofErr w:type="spellStart"/>
      <w:r>
        <w:rPr>
          <w:rFonts w:ascii="Times New Roman" w:hAnsi="Times New Roman"/>
          <w:color w:val="000000"/>
          <w:sz w:val="24"/>
          <w:szCs w:val="24"/>
        </w:rPr>
        <w:t>М.:Издательский</w:t>
      </w:r>
      <w:proofErr w:type="spellEnd"/>
      <w:r>
        <w:rPr>
          <w:rFonts w:ascii="Times New Roman" w:hAnsi="Times New Roman"/>
          <w:color w:val="000000"/>
          <w:sz w:val="24"/>
          <w:szCs w:val="24"/>
        </w:rPr>
        <w:t xml:space="preserve"> центр «Академия», 2017. -288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w:t>
      </w:r>
      <w:r>
        <w:rPr>
          <w:rFonts w:ascii="Times New Roman" w:hAnsi="Times New Roman"/>
          <w:color w:val="000000"/>
          <w:sz w:val="24"/>
          <w:szCs w:val="24"/>
        </w:rPr>
        <w:br/>
      </w:r>
    </w:p>
    <w:p w:rsidR="00BE10B1" w:rsidRDefault="00BE10B1" w:rsidP="00BE10B1">
      <w:pPr>
        <w:spacing w:after="0"/>
        <w:ind w:firstLine="708"/>
        <w:rPr>
          <w:rFonts w:ascii="Times New Roman" w:hAnsi="Times New Roman"/>
          <w:b/>
          <w:color w:val="000000"/>
          <w:sz w:val="24"/>
          <w:szCs w:val="24"/>
        </w:rPr>
      </w:pPr>
      <w:r>
        <w:rPr>
          <w:rFonts w:ascii="Times New Roman" w:hAnsi="Times New Roman"/>
          <w:b/>
          <w:color w:val="000000"/>
          <w:sz w:val="24"/>
          <w:szCs w:val="24"/>
        </w:rPr>
        <w:t>3.2.2. Основные электронные издания</w:t>
      </w:r>
      <w:r>
        <w:rPr>
          <w:rFonts w:ascii="Times New Roman" w:hAnsi="Times New Roman"/>
          <w:color w:val="000000"/>
          <w:sz w:val="24"/>
          <w:szCs w:val="24"/>
        </w:rPr>
        <w:br/>
        <w:t>1. Крупнейший русскоязычный форум, посвященный тематике CAD/CAM/CAE/PDM-систем, о</w:t>
      </w:r>
      <w:r>
        <w:rPr>
          <w:rFonts w:ascii="Times New Roman" w:hAnsi="Times New Roman"/>
          <w:color w:val="000000"/>
          <w:sz w:val="24"/>
          <w:szCs w:val="24"/>
        </w:rPr>
        <w:t>б</w:t>
      </w:r>
      <w:r>
        <w:rPr>
          <w:rFonts w:ascii="Times New Roman" w:hAnsi="Times New Roman"/>
          <w:color w:val="000000"/>
          <w:sz w:val="24"/>
          <w:szCs w:val="24"/>
        </w:rPr>
        <w:t>суждению производственных вопросов и конструкторско-технологической подготовки произво</w:t>
      </w:r>
      <w:r>
        <w:rPr>
          <w:rFonts w:ascii="Times New Roman" w:hAnsi="Times New Roman"/>
          <w:color w:val="000000"/>
          <w:sz w:val="24"/>
          <w:szCs w:val="24"/>
        </w:rPr>
        <w:t>д</w:t>
      </w:r>
      <w:r>
        <w:rPr>
          <w:rFonts w:ascii="Times New Roman" w:hAnsi="Times New Roman"/>
          <w:color w:val="000000"/>
          <w:sz w:val="24"/>
          <w:szCs w:val="24"/>
        </w:rPr>
        <w:t>ства, URL: http://www.fsapr2000.ru (дата обращения: 10.05.2021)</w:t>
      </w:r>
      <w:r>
        <w:rPr>
          <w:rFonts w:ascii="Times New Roman" w:hAnsi="Times New Roman"/>
          <w:color w:val="000000"/>
          <w:sz w:val="24"/>
          <w:szCs w:val="24"/>
        </w:rPr>
        <w:br/>
        <w:t>2. Надёжность систем автоматизации: конспект лекций [Электронный ресурс]. – Режим доступа:  http://gendocs.ru/v37929/лекции  автоматизация технологических процессов и  производств (дата обращения: 10.05.2021)</w:t>
      </w:r>
      <w:r>
        <w:rPr>
          <w:rFonts w:ascii="Times New Roman" w:hAnsi="Times New Roman"/>
          <w:color w:val="000000"/>
          <w:sz w:val="24"/>
          <w:szCs w:val="24"/>
        </w:rPr>
        <w:br/>
        <w:t>3. Рачков, М. Ю.  Автоматизация производства</w:t>
      </w:r>
      <w:proofErr w:type="gramStart"/>
      <w:r>
        <w:rPr>
          <w:rFonts w:ascii="Times New Roman" w:hAnsi="Times New Roman"/>
          <w:color w:val="000000"/>
          <w:sz w:val="24"/>
          <w:szCs w:val="24"/>
        </w:rPr>
        <w:t> :</w:t>
      </w:r>
      <w:proofErr w:type="gramEnd"/>
      <w:r>
        <w:rPr>
          <w:rFonts w:ascii="Times New Roman" w:hAnsi="Times New Roman"/>
          <w:color w:val="000000"/>
          <w:sz w:val="24"/>
          <w:szCs w:val="24"/>
        </w:rPr>
        <w:t xml:space="preserve"> учебник для среднего профессионального образ</w:t>
      </w:r>
      <w:r>
        <w:rPr>
          <w:rFonts w:ascii="Times New Roman" w:hAnsi="Times New Roman"/>
          <w:color w:val="000000"/>
          <w:sz w:val="24"/>
          <w:szCs w:val="24"/>
        </w:rPr>
        <w:t>о</w:t>
      </w:r>
      <w:r>
        <w:rPr>
          <w:rFonts w:ascii="Times New Roman" w:hAnsi="Times New Roman"/>
          <w:color w:val="000000"/>
          <w:sz w:val="24"/>
          <w:szCs w:val="24"/>
        </w:rPr>
        <w:t xml:space="preserve">вания / М. Ю. Рачков. — 2-е изд., </w:t>
      </w:r>
      <w:proofErr w:type="spellStart"/>
      <w:r>
        <w:rPr>
          <w:rFonts w:ascii="Times New Roman" w:hAnsi="Times New Roman"/>
          <w:color w:val="000000"/>
          <w:sz w:val="24"/>
          <w:szCs w:val="24"/>
        </w:rPr>
        <w:t>испр</w:t>
      </w:r>
      <w:proofErr w:type="spellEnd"/>
      <w:r>
        <w:rPr>
          <w:rFonts w:ascii="Times New Roman" w:hAnsi="Times New Roman"/>
          <w:color w:val="000000"/>
          <w:sz w:val="24"/>
          <w:szCs w:val="24"/>
        </w:rPr>
        <w:t xml:space="preserve">. и доп. — Москва : Издательство </w:t>
      </w:r>
      <w:proofErr w:type="spellStart"/>
      <w:r>
        <w:rPr>
          <w:rFonts w:ascii="Times New Roman" w:hAnsi="Times New Roman"/>
          <w:color w:val="000000"/>
          <w:sz w:val="24"/>
          <w:szCs w:val="24"/>
        </w:rPr>
        <w:t>Юрайт</w:t>
      </w:r>
      <w:proofErr w:type="spellEnd"/>
      <w:r>
        <w:rPr>
          <w:rFonts w:ascii="Times New Roman" w:hAnsi="Times New Roman"/>
          <w:color w:val="000000"/>
          <w:sz w:val="24"/>
          <w:szCs w:val="24"/>
        </w:rPr>
        <w:t>, 2021. — 182 с. — (Профессиональное образование). — ISBN 978-5-534-12973-1. — Текст</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электронный // ЭБС </w:t>
      </w:r>
      <w:proofErr w:type="spellStart"/>
      <w:r>
        <w:rPr>
          <w:rFonts w:ascii="Times New Roman" w:hAnsi="Times New Roman"/>
          <w:color w:val="000000"/>
          <w:sz w:val="24"/>
          <w:szCs w:val="24"/>
        </w:rPr>
        <w:t>Юрайт</w:t>
      </w:r>
      <w:proofErr w:type="spellEnd"/>
      <w:r>
        <w:rPr>
          <w:rFonts w:ascii="Times New Roman" w:hAnsi="Times New Roman"/>
          <w:color w:val="000000"/>
          <w:sz w:val="24"/>
          <w:szCs w:val="24"/>
        </w:rPr>
        <w:t xml:space="preserve"> [сайт]. — URL: https://urait.ru/bcode/475596 (дата обращения: 10.05.2021)</w:t>
      </w:r>
      <w:r>
        <w:rPr>
          <w:rFonts w:ascii="Times New Roman" w:hAnsi="Times New Roman"/>
          <w:color w:val="000000"/>
          <w:sz w:val="24"/>
          <w:szCs w:val="24"/>
        </w:rPr>
        <w:br/>
      </w:r>
      <w:r>
        <w:rPr>
          <w:rFonts w:ascii="Times New Roman" w:hAnsi="Times New Roman"/>
          <w:color w:val="000000"/>
          <w:sz w:val="24"/>
          <w:szCs w:val="24"/>
        </w:rPr>
        <w:lastRenderedPageBreak/>
        <w:t xml:space="preserve">4. </w:t>
      </w:r>
      <w:proofErr w:type="gramStart"/>
      <w:r>
        <w:rPr>
          <w:rFonts w:ascii="Times New Roman" w:hAnsi="Times New Roman"/>
          <w:color w:val="000000"/>
          <w:sz w:val="24"/>
          <w:szCs w:val="24"/>
        </w:rPr>
        <w:t>Специализированный</w:t>
      </w:r>
      <w:proofErr w:type="gramEnd"/>
      <w:r>
        <w:rPr>
          <w:rFonts w:ascii="Times New Roman" w:hAnsi="Times New Roman"/>
          <w:color w:val="000000"/>
          <w:sz w:val="24"/>
          <w:szCs w:val="24"/>
        </w:rPr>
        <w:t xml:space="preserve"> информационно-аналитический интернет-ресурс, посвященный машин</w:t>
      </w:r>
      <w:r>
        <w:rPr>
          <w:rFonts w:ascii="Times New Roman" w:hAnsi="Times New Roman"/>
          <w:color w:val="000000"/>
          <w:sz w:val="24"/>
          <w:szCs w:val="24"/>
        </w:rPr>
        <w:t>о</w:t>
      </w:r>
      <w:r>
        <w:rPr>
          <w:rFonts w:ascii="Times New Roman" w:hAnsi="Times New Roman"/>
          <w:color w:val="000000"/>
          <w:sz w:val="24"/>
          <w:szCs w:val="24"/>
        </w:rPr>
        <w:t>строению. URL: http://www/i-mash.ru (дата обращения: 10.05.2021)</w:t>
      </w:r>
      <w:r>
        <w:rPr>
          <w:rFonts w:ascii="Times New Roman" w:hAnsi="Times New Roman"/>
          <w:color w:val="000000"/>
          <w:sz w:val="24"/>
          <w:szCs w:val="24"/>
        </w:rPr>
        <w:br/>
      </w:r>
    </w:p>
    <w:p w:rsidR="00BE10B1" w:rsidRDefault="00BE10B1" w:rsidP="00BE10B1">
      <w:pPr>
        <w:spacing w:after="0"/>
        <w:ind w:firstLine="708"/>
        <w:rPr>
          <w:rFonts w:ascii="Times New Roman" w:hAnsi="Times New Roman"/>
          <w:color w:val="000000"/>
          <w:sz w:val="24"/>
          <w:szCs w:val="24"/>
        </w:rPr>
      </w:pPr>
      <w:r>
        <w:rPr>
          <w:rFonts w:ascii="Times New Roman" w:hAnsi="Times New Roman"/>
          <w:b/>
          <w:color w:val="000000"/>
          <w:sz w:val="24"/>
          <w:szCs w:val="24"/>
        </w:rPr>
        <w:t>3.2.3. Дополнительные источники</w:t>
      </w:r>
      <w:r>
        <w:rPr>
          <w:rFonts w:ascii="Times New Roman" w:hAnsi="Times New Roman"/>
          <w:color w:val="000000"/>
          <w:sz w:val="24"/>
          <w:szCs w:val="24"/>
        </w:rPr>
        <w:t xml:space="preserve"> </w:t>
      </w:r>
      <w:r>
        <w:rPr>
          <w:rFonts w:ascii="Times New Roman" w:hAnsi="Times New Roman"/>
          <w:color w:val="000000"/>
          <w:sz w:val="24"/>
          <w:szCs w:val="24"/>
        </w:rPr>
        <w:br/>
        <w:t xml:space="preserve">1. Акимова Н.А., </w:t>
      </w:r>
      <w:proofErr w:type="spellStart"/>
      <w:r>
        <w:rPr>
          <w:rFonts w:ascii="Times New Roman" w:hAnsi="Times New Roman"/>
          <w:color w:val="000000"/>
          <w:sz w:val="24"/>
          <w:szCs w:val="24"/>
        </w:rPr>
        <w:t>Котеленец</w:t>
      </w:r>
      <w:proofErr w:type="spellEnd"/>
      <w:r>
        <w:rPr>
          <w:rFonts w:ascii="Times New Roman" w:hAnsi="Times New Roman"/>
          <w:color w:val="000000"/>
          <w:sz w:val="24"/>
          <w:szCs w:val="24"/>
        </w:rPr>
        <w:t xml:space="preserve"> Н.Ф., Сентюрихин Н.И. Монтаж, техническая эксплуатация и ремонт электрического и электромеханического оборудования: учебник – М.: ОИЦ «Академия», 2017 г. —222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Берлинер</w:t>
      </w:r>
      <w:proofErr w:type="spellEnd"/>
      <w:r>
        <w:rPr>
          <w:rFonts w:ascii="Times New Roman" w:hAnsi="Times New Roman"/>
          <w:color w:val="000000"/>
          <w:sz w:val="24"/>
          <w:szCs w:val="24"/>
        </w:rPr>
        <w:t xml:space="preserve"> Э.М., </w:t>
      </w:r>
      <w:proofErr w:type="spellStart"/>
      <w:r>
        <w:rPr>
          <w:rFonts w:ascii="Times New Roman" w:hAnsi="Times New Roman"/>
          <w:color w:val="000000"/>
          <w:sz w:val="24"/>
          <w:szCs w:val="24"/>
        </w:rPr>
        <w:t>Таратынов</w:t>
      </w:r>
      <w:proofErr w:type="spellEnd"/>
      <w:r>
        <w:rPr>
          <w:rFonts w:ascii="Times New Roman" w:hAnsi="Times New Roman"/>
          <w:color w:val="000000"/>
          <w:sz w:val="24"/>
          <w:szCs w:val="24"/>
        </w:rPr>
        <w:t xml:space="preserve"> О.В. САПР в машиностроении.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Форум, 2018— 448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3. Быков А.В., Силин В.В., Семенников В.В., Феоктистов В.Ю. ADEM CAD/CAM/TDM. Черчение, моделирование, механообработка. – СПб</w:t>
      </w:r>
      <w:proofErr w:type="gramStart"/>
      <w:r>
        <w:rPr>
          <w:rFonts w:ascii="Times New Roman" w:hAnsi="Times New Roman"/>
          <w:color w:val="000000"/>
          <w:sz w:val="24"/>
          <w:szCs w:val="24"/>
        </w:rPr>
        <w:t xml:space="preserve">.: </w:t>
      </w:r>
      <w:proofErr w:type="spellStart"/>
      <w:proofErr w:type="gramEnd"/>
      <w:r>
        <w:rPr>
          <w:rFonts w:ascii="Times New Roman" w:hAnsi="Times New Roman"/>
          <w:color w:val="000000"/>
          <w:sz w:val="24"/>
          <w:szCs w:val="24"/>
        </w:rPr>
        <w:t>БХВ-Петербург</w:t>
      </w:r>
      <w:proofErr w:type="spellEnd"/>
      <w:r>
        <w:rPr>
          <w:rFonts w:ascii="Times New Roman" w:hAnsi="Times New Roman"/>
          <w:color w:val="000000"/>
          <w:sz w:val="24"/>
          <w:szCs w:val="24"/>
        </w:rPr>
        <w:t xml:space="preserve">, 2018. —148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4. Ковшов А.Н., Назаров Ю.Ф. Информационная поддержка жизненного цикла изделий машин</w:t>
      </w:r>
      <w:r>
        <w:rPr>
          <w:rFonts w:ascii="Times New Roman" w:hAnsi="Times New Roman"/>
          <w:color w:val="000000"/>
          <w:sz w:val="24"/>
          <w:szCs w:val="24"/>
        </w:rPr>
        <w:t>о</w:t>
      </w:r>
      <w:r>
        <w:rPr>
          <w:rFonts w:ascii="Times New Roman" w:hAnsi="Times New Roman"/>
          <w:color w:val="000000"/>
          <w:sz w:val="24"/>
          <w:szCs w:val="24"/>
        </w:rPr>
        <w:t>строения: принципы, системы и технологии CALS/ИПИ.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Академия, 2017— 186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5. Кондаков А.И. САПР технологических процессов.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Академия, 2018 — 272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 xml:space="preserve">6. </w:t>
      </w:r>
      <w:proofErr w:type="spellStart"/>
      <w:r>
        <w:rPr>
          <w:rFonts w:ascii="Times New Roman" w:hAnsi="Times New Roman"/>
          <w:color w:val="000000"/>
          <w:sz w:val="24"/>
          <w:szCs w:val="24"/>
        </w:rPr>
        <w:t>Коржов</w:t>
      </w:r>
      <w:proofErr w:type="spellEnd"/>
      <w:r>
        <w:rPr>
          <w:rFonts w:ascii="Times New Roman" w:hAnsi="Times New Roman"/>
          <w:color w:val="000000"/>
          <w:sz w:val="24"/>
          <w:szCs w:val="24"/>
        </w:rPr>
        <w:t xml:space="preserve"> Н.П. Создание конструкторской документации средствами компьютерной графики.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Изд-во МАИ-ПРИНТ, 2018 —52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 xml:space="preserve">7. </w:t>
      </w:r>
      <w:proofErr w:type="spellStart"/>
      <w:r>
        <w:rPr>
          <w:rFonts w:ascii="Times New Roman" w:hAnsi="Times New Roman"/>
          <w:color w:val="000000"/>
          <w:sz w:val="24"/>
          <w:szCs w:val="24"/>
        </w:rPr>
        <w:t>Мычко</w:t>
      </w:r>
      <w:proofErr w:type="spellEnd"/>
      <w:r>
        <w:rPr>
          <w:rFonts w:ascii="Times New Roman" w:hAnsi="Times New Roman"/>
          <w:color w:val="000000"/>
          <w:sz w:val="24"/>
          <w:szCs w:val="24"/>
        </w:rPr>
        <w:t>, В. С. Токарное дело. Сборник контрольных заданий</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пособие / В. С. </w:t>
      </w:r>
      <w:proofErr w:type="spellStart"/>
      <w:r>
        <w:rPr>
          <w:rFonts w:ascii="Times New Roman" w:hAnsi="Times New Roman"/>
          <w:color w:val="000000"/>
          <w:sz w:val="24"/>
          <w:szCs w:val="24"/>
        </w:rPr>
        <w:t>Мычко</w:t>
      </w:r>
      <w:proofErr w:type="spellEnd"/>
      <w:r>
        <w:rPr>
          <w:rFonts w:ascii="Times New Roman" w:hAnsi="Times New Roman"/>
          <w:color w:val="000000"/>
          <w:sz w:val="24"/>
          <w:szCs w:val="24"/>
        </w:rPr>
        <w:t>. — Минск</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Республиканский институт профессионального образования (РИПО), 2019. — 185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8. Новиков О.А. Автоматизация проектных работ в технологической подготовке машиностро</w:t>
      </w:r>
      <w:r>
        <w:rPr>
          <w:rFonts w:ascii="Times New Roman" w:hAnsi="Times New Roman"/>
          <w:color w:val="000000"/>
          <w:sz w:val="24"/>
          <w:szCs w:val="24"/>
        </w:rPr>
        <w:t>и</w:t>
      </w:r>
      <w:r>
        <w:rPr>
          <w:rFonts w:ascii="Times New Roman" w:hAnsi="Times New Roman"/>
          <w:color w:val="000000"/>
          <w:sz w:val="24"/>
          <w:szCs w:val="24"/>
        </w:rPr>
        <w:t>тельного производства.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Изд-во МАИ-ПРИНТ, 2017 — 286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 xml:space="preserve">9. </w:t>
      </w:r>
      <w:proofErr w:type="spellStart"/>
      <w:r>
        <w:rPr>
          <w:rFonts w:ascii="Times New Roman" w:hAnsi="Times New Roman"/>
          <w:color w:val="000000"/>
          <w:sz w:val="24"/>
          <w:szCs w:val="24"/>
        </w:rPr>
        <w:t>Сибикин</w:t>
      </w:r>
      <w:proofErr w:type="spellEnd"/>
      <w:r>
        <w:rPr>
          <w:rFonts w:ascii="Times New Roman" w:hAnsi="Times New Roman"/>
          <w:color w:val="000000"/>
          <w:sz w:val="24"/>
          <w:szCs w:val="24"/>
        </w:rPr>
        <w:t xml:space="preserve"> М.Ю. Технологическое оборудование. – М.: </w:t>
      </w:r>
      <w:proofErr w:type="spellStart"/>
      <w:r>
        <w:rPr>
          <w:rFonts w:ascii="Times New Roman" w:hAnsi="Times New Roman"/>
          <w:color w:val="000000"/>
          <w:sz w:val="24"/>
          <w:szCs w:val="24"/>
        </w:rPr>
        <w:t>Инфра-М</w:t>
      </w:r>
      <w:proofErr w:type="spellEnd"/>
      <w:r>
        <w:rPr>
          <w:rFonts w:ascii="Times New Roman" w:hAnsi="Times New Roman"/>
          <w:color w:val="000000"/>
          <w:sz w:val="24"/>
          <w:szCs w:val="24"/>
        </w:rPr>
        <w:t xml:space="preserve">, Форум, 2017. —224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 xml:space="preserve">10. Справочник технолога машиностроителя. В 2 т. / Под ред. А.М. </w:t>
      </w:r>
      <w:proofErr w:type="spellStart"/>
      <w:r>
        <w:rPr>
          <w:rFonts w:ascii="Times New Roman" w:hAnsi="Times New Roman"/>
          <w:color w:val="000000"/>
          <w:sz w:val="24"/>
          <w:szCs w:val="24"/>
        </w:rPr>
        <w:t>Дальского</w:t>
      </w:r>
      <w:proofErr w:type="spellEnd"/>
      <w:r>
        <w:rPr>
          <w:rFonts w:ascii="Times New Roman" w:hAnsi="Times New Roman"/>
          <w:color w:val="000000"/>
          <w:sz w:val="24"/>
          <w:szCs w:val="24"/>
        </w:rPr>
        <w:t xml:space="preserve">, А.Г. Суслова, А.Г. Косиловой, Р.К. Мещерякова. – М.: Машиностроение, 2018. 943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w:t>
      </w:r>
    </w:p>
    <w:p w:rsidR="00BE10B1" w:rsidRPr="009C43A0" w:rsidRDefault="00BE10B1" w:rsidP="00BE10B1">
      <w:pPr>
        <w:widowControl w:val="0"/>
        <w:shd w:val="clear" w:color="auto" w:fill="FBD4B4" w:themeFill="accent6" w:themeFillTint="66"/>
        <w:spacing w:after="0" w:line="240" w:lineRule="auto"/>
        <w:rPr>
          <w:rFonts w:ascii="Times New Roman" w:hAnsi="Times New Roman"/>
          <w:sz w:val="24"/>
          <w:szCs w:val="24"/>
        </w:rPr>
        <w:sectPr w:rsidR="00BE10B1" w:rsidRPr="009C43A0" w:rsidSect="00DC23D6">
          <w:footerReference w:type="even" r:id="rId13"/>
          <w:footerReference w:type="default" r:id="rId14"/>
          <w:pgSz w:w="11906" w:h="16838"/>
          <w:pgMar w:top="1134" w:right="567" w:bottom="1134" w:left="1134" w:header="708" w:footer="708" w:gutter="0"/>
          <w:cols w:space="708"/>
          <w:docGrid w:linePitch="360"/>
        </w:sectPr>
      </w:pPr>
    </w:p>
    <w:p w:rsidR="00BE10B1" w:rsidRPr="00A059E5" w:rsidRDefault="00BE10B1" w:rsidP="00BE10B1">
      <w:pPr>
        <w:kinsoku w:val="0"/>
        <w:overflowPunct w:val="0"/>
        <w:spacing w:after="240" w:line="250" w:lineRule="auto"/>
        <w:ind w:left="108" w:right="108" w:firstLine="340"/>
        <w:jc w:val="center"/>
        <w:rPr>
          <w:rFonts w:ascii="Times New Roman" w:hAnsi="Times New Roman"/>
          <w:b/>
          <w:bCs/>
          <w:color w:val="231F20"/>
          <w:w w:val="105"/>
          <w:sz w:val="24"/>
          <w:szCs w:val="24"/>
        </w:rPr>
      </w:pPr>
      <w:r w:rsidRPr="00A059E5">
        <w:rPr>
          <w:rFonts w:ascii="Times New Roman" w:hAnsi="Times New Roman"/>
          <w:b/>
          <w:bCs/>
          <w:sz w:val="24"/>
          <w:szCs w:val="24"/>
        </w:rPr>
        <w:lastRenderedPageBreak/>
        <w:t>4. КОНТРОЛЬ И ОЦЕНКА РЕЗУЛЬТАТОВ ОСВОЕНИЯ ПРОФЕССИ</w:t>
      </w:r>
      <w:r w:rsidRPr="00A059E5">
        <w:rPr>
          <w:rFonts w:ascii="Times New Roman" w:hAnsi="Times New Roman"/>
          <w:b/>
          <w:bCs/>
          <w:sz w:val="24"/>
          <w:szCs w:val="24"/>
        </w:rPr>
        <w:t>О</w:t>
      </w:r>
      <w:r w:rsidRPr="00A059E5">
        <w:rPr>
          <w:rFonts w:ascii="Times New Roman" w:hAnsi="Times New Roman"/>
          <w:b/>
          <w:bCs/>
          <w:sz w:val="24"/>
          <w:szCs w:val="24"/>
        </w:rPr>
        <w:t>НАЛЬНОГО МОДУЛЯ</w:t>
      </w:r>
    </w:p>
    <w:tbl>
      <w:tblPr>
        <w:tblStyle w:val="afffff6"/>
        <w:tblW w:w="0" w:type="auto"/>
        <w:tblLook w:val="04A0"/>
      </w:tblPr>
      <w:tblGrid>
        <w:gridCol w:w="3115"/>
        <w:gridCol w:w="3115"/>
        <w:gridCol w:w="3115"/>
      </w:tblGrid>
      <w:tr w:rsidR="00BE10B1" w:rsidTr="00A16245">
        <w:tc>
          <w:tcPr>
            <w:tcW w:w="3115" w:type="dxa"/>
            <w:vAlign w:val="center"/>
          </w:tcPr>
          <w:p w:rsidR="00BE10B1" w:rsidRDefault="00BE10B1" w:rsidP="00A16245">
            <w:pPr>
              <w:jc w:val="center"/>
              <w:rPr>
                <w:rFonts w:ascii="Times New Roman" w:hAnsi="Times New Roman"/>
              </w:rPr>
            </w:pPr>
            <w:r w:rsidRPr="009C43A0">
              <w:rPr>
                <w:rFonts w:ascii="Times New Roman" w:hAnsi="Times New Roman"/>
                <w:sz w:val="24"/>
                <w:szCs w:val="24"/>
              </w:rPr>
              <w:t>Код и наименование пр</w:t>
            </w:r>
            <w:r w:rsidRPr="009C43A0">
              <w:rPr>
                <w:rFonts w:ascii="Times New Roman" w:hAnsi="Times New Roman"/>
                <w:sz w:val="24"/>
                <w:szCs w:val="24"/>
              </w:rPr>
              <w:t>о</w:t>
            </w:r>
            <w:r w:rsidRPr="009C43A0">
              <w:rPr>
                <w:rFonts w:ascii="Times New Roman" w:hAnsi="Times New Roman"/>
                <w:sz w:val="24"/>
                <w:szCs w:val="24"/>
              </w:rPr>
              <w:t>фессиональных и общих компетенций, формиру</w:t>
            </w:r>
            <w:r w:rsidRPr="009C43A0">
              <w:rPr>
                <w:rFonts w:ascii="Times New Roman" w:hAnsi="Times New Roman"/>
                <w:sz w:val="24"/>
                <w:szCs w:val="24"/>
              </w:rPr>
              <w:t>е</w:t>
            </w:r>
            <w:r w:rsidRPr="009C43A0">
              <w:rPr>
                <w:rFonts w:ascii="Times New Roman" w:hAnsi="Times New Roman"/>
                <w:sz w:val="24"/>
                <w:szCs w:val="24"/>
              </w:rPr>
              <w:t>мых в рамках модуля</w:t>
            </w:r>
          </w:p>
        </w:tc>
        <w:tc>
          <w:tcPr>
            <w:tcW w:w="3115" w:type="dxa"/>
            <w:vAlign w:val="center"/>
          </w:tcPr>
          <w:p w:rsidR="00BE10B1" w:rsidRDefault="00BE10B1" w:rsidP="00A16245">
            <w:pPr>
              <w:jc w:val="center"/>
              <w:rPr>
                <w:rFonts w:ascii="Times New Roman" w:hAnsi="Times New Roman"/>
              </w:rPr>
            </w:pPr>
            <w:r w:rsidRPr="009C43A0">
              <w:rPr>
                <w:rFonts w:ascii="Times New Roman" w:hAnsi="Times New Roman"/>
                <w:sz w:val="24"/>
                <w:szCs w:val="24"/>
              </w:rPr>
              <w:t>Критерии оценки</w:t>
            </w:r>
          </w:p>
        </w:tc>
        <w:tc>
          <w:tcPr>
            <w:tcW w:w="3115" w:type="dxa"/>
            <w:vAlign w:val="center"/>
          </w:tcPr>
          <w:p w:rsidR="00BE10B1" w:rsidRDefault="00BE10B1" w:rsidP="00A16245">
            <w:pPr>
              <w:jc w:val="center"/>
              <w:rPr>
                <w:rFonts w:ascii="Times New Roman" w:hAnsi="Times New Roman"/>
              </w:rPr>
            </w:pPr>
            <w:r w:rsidRPr="009C43A0">
              <w:rPr>
                <w:rFonts w:ascii="Times New Roman" w:hAnsi="Times New Roman"/>
                <w:sz w:val="24"/>
                <w:szCs w:val="24"/>
              </w:rPr>
              <w:t>Методы оценки</w:t>
            </w:r>
          </w:p>
        </w:tc>
      </w:tr>
      <w:tr w:rsidR="00BE10B1" w:rsidTr="00A16245">
        <w:tc>
          <w:tcPr>
            <w:tcW w:w="3115" w:type="dxa"/>
          </w:tcPr>
          <w:p w:rsidR="00BE10B1" w:rsidRPr="009C43A0" w:rsidRDefault="00BE10B1" w:rsidP="00A16245">
            <w:pPr>
              <w:suppressAutoHyphens/>
              <w:spacing w:after="0"/>
              <w:jc w:val="center"/>
              <w:rPr>
                <w:rFonts w:ascii="Times New Roman" w:hAnsi="Times New Roman"/>
                <w:sz w:val="24"/>
                <w:szCs w:val="24"/>
              </w:rPr>
            </w:pPr>
            <w:r w:rsidRPr="009C43A0">
              <w:rPr>
                <w:rFonts w:ascii="Times New Roman" w:hAnsi="Times New Roman"/>
                <w:sz w:val="24"/>
                <w:szCs w:val="24"/>
              </w:rPr>
              <w:t>ПК 5.1. Осуществлять подготовку и обслуживание рабочего места для работы на токарных станках с числовым программным управлением.</w:t>
            </w:r>
          </w:p>
          <w:p w:rsidR="00BE10B1" w:rsidRPr="009C43A0" w:rsidRDefault="00BE10B1" w:rsidP="00A16245">
            <w:pPr>
              <w:suppressAutoHyphens/>
              <w:spacing w:after="0"/>
              <w:jc w:val="center"/>
              <w:rPr>
                <w:rFonts w:ascii="Times New Roman" w:hAnsi="Times New Roman"/>
                <w:sz w:val="24"/>
                <w:szCs w:val="24"/>
              </w:rPr>
            </w:pPr>
            <w:r w:rsidRPr="009C43A0">
              <w:rPr>
                <w:rFonts w:ascii="Times New Roman" w:hAnsi="Times New Roman"/>
                <w:sz w:val="24"/>
                <w:szCs w:val="24"/>
              </w:rPr>
              <w:t xml:space="preserve">ПК 5.2. Осуществлять подготовку к использованию инструмента и оснастки </w:t>
            </w:r>
            <w:proofErr w:type="gramStart"/>
            <w:r w:rsidRPr="009C43A0">
              <w:rPr>
                <w:rFonts w:ascii="Times New Roman" w:hAnsi="Times New Roman"/>
                <w:sz w:val="24"/>
                <w:szCs w:val="24"/>
              </w:rPr>
              <w:t>для работы на токарных станках с числовым программным управлением в соответствии с полученным заданием</w:t>
            </w:r>
            <w:proofErr w:type="gramEnd"/>
            <w:r w:rsidRPr="009C43A0">
              <w:rPr>
                <w:rFonts w:ascii="Times New Roman" w:hAnsi="Times New Roman"/>
                <w:sz w:val="24"/>
                <w:szCs w:val="24"/>
              </w:rPr>
              <w:t>.</w:t>
            </w:r>
          </w:p>
          <w:p w:rsidR="00BE10B1" w:rsidRPr="009C43A0" w:rsidRDefault="00BE10B1" w:rsidP="00A16245">
            <w:pPr>
              <w:suppressAutoHyphens/>
              <w:spacing w:after="0"/>
              <w:jc w:val="center"/>
              <w:rPr>
                <w:rFonts w:ascii="Times New Roman" w:hAnsi="Times New Roman"/>
                <w:iCs/>
                <w:sz w:val="24"/>
                <w:szCs w:val="24"/>
              </w:rPr>
            </w:pPr>
            <w:r w:rsidRPr="009C43A0">
              <w:rPr>
                <w:rFonts w:ascii="Times New Roman" w:hAnsi="Times New Roman"/>
                <w:iCs/>
                <w:sz w:val="24"/>
                <w:szCs w:val="24"/>
              </w:rPr>
              <w:t>ОК 1. Выбирать способы решения задач профессиональной деятельности, применительно к различным контекстам.</w:t>
            </w:r>
          </w:p>
          <w:p w:rsidR="00BE10B1" w:rsidRDefault="00BE10B1" w:rsidP="00A16245">
            <w:pPr>
              <w:jc w:val="both"/>
              <w:rPr>
                <w:rFonts w:ascii="Times New Roman" w:hAnsi="Times New Roman"/>
              </w:rPr>
            </w:pPr>
            <w:r w:rsidRPr="009C43A0">
              <w:rPr>
                <w:rFonts w:ascii="Times New Roman" w:hAnsi="Times New Roman"/>
                <w:iCs/>
                <w:sz w:val="24"/>
                <w:szCs w:val="24"/>
              </w:rPr>
              <w:t>ОК 2. Осуществлять поиск, анализ и интерпретацию информации, необходимой для выполнения задач пр</w:t>
            </w:r>
            <w:r w:rsidRPr="009C43A0">
              <w:rPr>
                <w:rFonts w:ascii="Times New Roman" w:hAnsi="Times New Roman"/>
                <w:iCs/>
                <w:sz w:val="24"/>
                <w:szCs w:val="24"/>
              </w:rPr>
              <w:t>о</w:t>
            </w:r>
            <w:r w:rsidRPr="009C43A0">
              <w:rPr>
                <w:rFonts w:ascii="Times New Roman" w:hAnsi="Times New Roman"/>
                <w:iCs/>
                <w:sz w:val="24"/>
                <w:szCs w:val="24"/>
              </w:rPr>
              <w:t>фессиональной деятельн</w:t>
            </w:r>
            <w:r w:rsidRPr="009C43A0">
              <w:rPr>
                <w:rFonts w:ascii="Times New Roman" w:hAnsi="Times New Roman"/>
                <w:iCs/>
                <w:sz w:val="24"/>
                <w:szCs w:val="24"/>
              </w:rPr>
              <w:t>о</w:t>
            </w:r>
            <w:r w:rsidRPr="009C43A0">
              <w:rPr>
                <w:rFonts w:ascii="Times New Roman" w:hAnsi="Times New Roman"/>
                <w:iCs/>
                <w:sz w:val="24"/>
                <w:szCs w:val="24"/>
              </w:rPr>
              <w:t>сти.</w:t>
            </w:r>
          </w:p>
        </w:tc>
        <w:tc>
          <w:tcPr>
            <w:tcW w:w="3115" w:type="dxa"/>
          </w:tcPr>
          <w:p w:rsidR="00BE10B1" w:rsidRPr="009C43A0" w:rsidRDefault="00BE10B1" w:rsidP="00A16245">
            <w:pPr>
              <w:spacing w:after="0"/>
              <w:jc w:val="center"/>
              <w:rPr>
                <w:rFonts w:ascii="Times New Roman" w:hAnsi="Times New Roman"/>
                <w:sz w:val="24"/>
                <w:szCs w:val="24"/>
              </w:rPr>
            </w:pPr>
            <w:r w:rsidRPr="009C43A0">
              <w:rPr>
                <w:rFonts w:ascii="Times New Roman" w:hAnsi="Times New Roman"/>
                <w:sz w:val="24"/>
                <w:szCs w:val="24"/>
              </w:rPr>
              <w:t>Соответствие настройки станка на обработку детали технологической карте;</w:t>
            </w:r>
          </w:p>
          <w:p w:rsidR="00BE10B1" w:rsidRPr="009C43A0" w:rsidRDefault="00BE10B1" w:rsidP="00A16245">
            <w:pPr>
              <w:spacing w:after="0"/>
              <w:jc w:val="center"/>
              <w:rPr>
                <w:rFonts w:ascii="Times New Roman" w:hAnsi="Times New Roman"/>
                <w:sz w:val="24"/>
                <w:szCs w:val="24"/>
              </w:rPr>
            </w:pPr>
            <w:r w:rsidRPr="009C43A0">
              <w:rPr>
                <w:rFonts w:ascii="Times New Roman" w:hAnsi="Times New Roman"/>
                <w:sz w:val="24"/>
                <w:szCs w:val="24"/>
              </w:rPr>
              <w:t xml:space="preserve">Соответствие </w:t>
            </w:r>
            <w:proofErr w:type="spellStart"/>
            <w:r w:rsidRPr="009C43A0">
              <w:rPr>
                <w:rFonts w:ascii="Times New Roman" w:hAnsi="Times New Roman"/>
                <w:sz w:val="24"/>
                <w:szCs w:val="24"/>
              </w:rPr>
              <w:t>подналадки</w:t>
            </w:r>
            <w:proofErr w:type="spellEnd"/>
            <w:r w:rsidRPr="009C43A0">
              <w:rPr>
                <w:rFonts w:ascii="Times New Roman" w:hAnsi="Times New Roman"/>
                <w:sz w:val="24"/>
                <w:szCs w:val="24"/>
              </w:rPr>
              <w:t xml:space="preserve"> отдельных узлов и мех</w:t>
            </w:r>
            <w:r w:rsidRPr="009C43A0">
              <w:rPr>
                <w:rFonts w:ascii="Times New Roman" w:hAnsi="Times New Roman"/>
                <w:sz w:val="24"/>
                <w:szCs w:val="24"/>
              </w:rPr>
              <w:t>а</w:t>
            </w:r>
            <w:r w:rsidRPr="009C43A0">
              <w:rPr>
                <w:rFonts w:ascii="Times New Roman" w:hAnsi="Times New Roman"/>
                <w:sz w:val="24"/>
                <w:szCs w:val="24"/>
              </w:rPr>
              <w:t>низмов в процессе обрабо</w:t>
            </w:r>
            <w:r w:rsidRPr="009C43A0">
              <w:rPr>
                <w:rFonts w:ascii="Times New Roman" w:hAnsi="Times New Roman"/>
                <w:sz w:val="24"/>
                <w:szCs w:val="24"/>
              </w:rPr>
              <w:t>т</w:t>
            </w:r>
            <w:r w:rsidRPr="009C43A0">
              <w:rPr>
                <w:rFonts w:ascii="Times New Roman" w:hAnsi="Times New Roman"/>
                <w:sz w:val="24"/>
                <w:szCs w:val="24"/>
              </w:rPr>
              <w:t>ки детали отклонениям в работе оборудования;</w:t>
            </w:r>
          </w:p>
          <w:p w:rsidR="00BE10B1" w:rsidRPr="009C43A0" w:rsidRDefault="00BE10B1" w:rsidP="00A16245">
            <w:pPr>
              <w:spacing w:after="0"/>
              <w:jc w:val="center"/>
              <w:rPr>
                <w:rFonts w:ascii="Times New Roman" w:hAnsi="Times New Roman"/>
                <w:sz w:val="24"/>
                <w:szCs w:val="24"/>
              </w:rPr>
            </w:pPr>
            <w:r w:rsidRPr="009C43A0">
              <w:rPr>
                <w:rFonts w:ascii="Times New Roman" w:hAnsi="Times New Roman"/>
                <w:sz w:val="24"/>
                <w:szCs w:val="24"/>
              </w:rPr>
              <w:t>Соответствие установки приспособлений, коррект</w:t>
            </w:r>
            <w:r w:rsidRPr="009C43A0">
              <w:rPr>
                <w:rFonts w:ascii="Times New Roman" w:hAnsi="Times New Roman"/>
                <w:sz w:val="24"/>
                <w:szCs w:val="24"/>
              </w:rPr>
              <w:t>и</w:t>
            </w:r>
            <w:r w:rsidRPr="009C43A0">
              <w:rPr>
                <w:rFonts w:ascii="Times New Roman" w:hAnsi="Times New Roman"/>
                <w:sz w:val="24"/>
                <w:szCs w:val="24"/>
              </w:rPr>
              <w:t>ровки управляющей пр</w:t>
            </w:r>
            <w:r w:rsidRPr="009C43A0">
              <w:rPr>
                <w:rFonts w:ascii="Times New Roman" w:hAnsi="Times New Roman"/>
                <w:sz w:val="24"/>
                <w:szCs w:val="24"/>
              </w:rPr>
              <w:t>о</w:t>
            </w:r>
            <w:r w:rsidRPr="009C43A0">
              <w:rPr>
                <w:rFonts w:ascii="Times New Roman" w:hAnsi="Times New Roman"/>
                <w:sz w:val="24"/>
                <w:szCs w:val="24"/>
              </w:rPr>
              <w:t>граммы,  привязки инстр</w:t>
            </w:r>
            <w:r w:rsidRPr="009C43A0">
              <w:rPr>
                <w:rFonts w:ascii="Times New Roman" w:hAnsi="Times New Roman"/>
                <w:sz w:val="24"/>
                <w:szCs w:val="24"/>
              </w:rPr>
              <w:t>у</w:t>
            </w:r>
            <w:r w:rsidRPr="009C43A0">
              <w:rPr>
                <w:rFonts w:ascii="Times New Roman" w:hAnsi="Times New Roman"/>
                <w:sz w:val="24"/>
                <w:szCs w:val="24"/>
              </w:rPr>
              <w:t>мента технологической карте;</w:t>
            </w:r>
          </w:p>
          <w:p w:rsidR="00BE10B1" w:rsidRPr="009C43A0" w:rsidRDefault="00BE10B1" w:rsidP="00A16245">
            <w:pPr>
              <w:spacing w:after="0"/>
              <w:jc w:val="center"/>
              <w:rPr>
                <w:rFonts w:ascii="Times New Roman" w:hAnsi="Times New Roman"/>
                <w:sz w:val="24"/>
                <w:szCs w:val="24"/>
              </w:rPr>
            </w:pPr>
            <w:r w:rsidRPr="009C43A0">
              <w:rPr>
                <w:rFonts w:ascii="Times New Roman" w:hAnsi="Times New Roman"/>
                <w:sz w:val="24"/>
                <w:szCs w:val="24"/>
              </w:rPr>
              <w:t>Работа в различных реж</w:t>
            </w:r>
            <w:r w:rsidRPr="009C43A0">
              <w:rPr>
                <w:rFonts w:ascii="Times New Roman" w:hAnsi="Times New Roman"/>
                <w:sz w:val="24"/>
                <w:szCs w:val="24"/>
              </w:rPr>
              <w:t>и</w:t>
            </w:r>
            <w:r w:rsidRPr="009C43A0">
              <w:rPr>
                <w:rFonts w:ascii="Times New Roman" w:hAnsi="Times New Roman"/>
                <w:sz w:val="24"/>
                <w:szCs w:val="24"/>
              </w:rPr>
              <w:t xml:space="preserve">мах: в </w:t>
            </w:r>
            <w:proofErr w:type="gramStart"/>
            <w:r w:rsidRPr="009C43A0">
              <w:rPr>
                <w:rFonts w:ascii="Times New Roman" w:hAnsi="Times New Roman"/>
                <w:sz w:val="24"/>
                <w:szCs w:val="24"/>
              </w:rPr>
              <w:t>ручном</w:t>
            </w:r>
            <w:proofErr w:type="gramEnd"/>
            <w:r w:rsidRPr="009C43A0">
              <w:rPr>
                <w:rFonts w:ascii="Times New Roman" w:hAnsi="Times New Roman"/>
                <w:sz w:val="24"/>
                <w:szCs w:val="24"/>
              </w:rPr>
              <w:t xml:space="preserve">, </w:t>
            </w:r>
            <w:proofErr w:type="spellStart"/>
            <w:r w:rsidRPr="009C43A0">
              <w:rPr>
                <w:rFonts w:ascii="Times New Roman" w:hAnsi="Times New Roman"/>
                <w:sz w:val="24"/>
                <w:szCs w:val="24"/>
              </w:rPr>
              <w:t>покадровом</w:t>
            </w:r>
            <w:proofErr w:type="spellEnd"/>
            <w:r w:rsidRPr="009C43A0">
              <w:rPr>
                <w:rFonts w:ascii="Times New Roman" w:hAnsi="Times New Roman"/>
                <w:sz w:val="24"/>
                <w:szCs w:val="24"/>
              </w:rPr>
              <w:t xml:space="preserve"> и автоматическом соотве</w:t>
            </w:r>
            <w:r w:rsidRPr="009C43A0">
              <w:rPr>
                <w:rFonts w:ascii="Times New Roman" w:hAnsi="Times New Roman"/>
                <w:sz w:val="24"/>
                <w:szCs w:val="24"/>
              </w:rPr>
              <w:t>т</w:t>
            </w:r>
            <w:r w:rsidRPr="009C43A0">
              <w:rPr>
                <w:rFonts w:ascii="Times New Roman" w:hAnsi="Times New Roman"/>
                <w:sz w:val="24"/>
                <w:szCs w:val="24"/>
              </w:rPr>
              <w:t>ствует образовательному результату;</w:t>
            </w:r>
          </w:p>
          <w:p w:rsidR="00BE10B1" w:rsidRDefault="00BE10B1" w:rsidP="00A16245">
            <w:pPr>
              <w:jc w:val="both"/>
              <w:rPr>
                <w:rFonts w:ascii="Times New Roman" w:hAnsi="Times New Roman"/>
              </w:rPr>
            </w:pPr>
            <w:r w:rsidRPr="009C43A0">
              <w:rPr>
                <w:rFonts w:ascii="Times New Roman" w:hAnsi="Times New Roman"/>
                <w:sz w:val="24"/>
                <w:szCs w:val="24"/>
              </w:rPr>
              <w:t>Соответствие технического обслуживания механич</w:t>
            </w:r>
            <w:r w:rsidRPr="009C43A0">
              <w:rPr>
                <w:rFonts w:ascii="Times New Roman" w:hAnsi="Times New Roman"/>
                <w:sz w:val="24"/>
                <w:szCs w:val="24"/>
              </w:rPr>
              <w:t>е</w:t>
            </w:r>
            <w:r w:rsidRPr="009C43A0">
              <w:rPr>
                <w:rFonts w:ascii="Times New Roman" w:hAnsi="Times New Roman"/>
                <w:sz w:val="24"/>
                <w:szCs w:val="24"/>
              </w:rPr>
              <w:t>ской части машин, узлов и механизмов, распредел</w:t>
            </w:r>
            <w:r w:rsidRPr="009C43A0">
              <w:rPr>
                <w:rFonts w:ascii="Times New Roman" w:hAnsi="Times New Roman"/>
                <w:sz w:val="24"/>
                <w:szCs w:val="24"/>
              </w:rPr>
              <w:t>и</w:t>
            </w:r>
            <w:r w:rsidRPr="009C43A0">
              <w:rPr>
                <w:rFonts w:ascii="Times New Roman" w:hAnsi="Times New Roman"/>
                <w:sz w:val="24"/>
                <w:szCs w:val="24"/>
              </w:rPr>
              <w:t>тельных устройств техн</w:t>
            </w:r>
            <w:r w:rsidRPr="009C43A0">
              <w:rPr>
                <w:rFonts w:ascii="Times New Roman" w:hAnsi="Times New Roman"/>
                <w:sz w:val="24"/>
                <w:szCs w:val="24"/>
              </w:rPr>
              <w:t>о</w:t>
            </w:r>
            <w:r w:rsidRPr="009C43A0">
              <w:rPr>
                <w:rFonts w:ascii="Times New Roman" w:hAnsi="Times New Roman"/>
                <w:sz w:val="24"/>
                <w:szCs w:val="24"/>
              </w:rPr>
              <w:t>логическому процессу</w:t>
            </w:r>
          </w:p>
        </w:tc>
        <w:tc>
          <w:tcPr>
            <w:tcW w:w="3115" w:type="dxa"/>
          </w:tcPr>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Текущий контроль в форме:</w:t>
            </w:r>
          </w:p>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 защиты  практических р</w:t>
            </w:r>
            <w:r w:rsidRPr="009C43A0">
              <w:rPr>
                <w:rFonts w:ascii="Times New Roman" w:hAnsi="Times New Roman"/>
                <w:bCs/>
                <w:sz w:val="24"/>
                <w:szCs w:val="24"/>
              </w:rPr>
              <w:t>а</w:t>
            </w:r>
            <w:r w:rsidRPr="009C43A0">
              <w:rPr>
                <w:rFonts w:ascii="Times New Roman" w:hAnsi="Times New Roman"/>
                <w:bCs/>
                <w:sz w:val="24"/>
                <w:szCs w:val="24"/>
              </w:rPr>
              <w:t>бот;</w:t>
            </w:r>
          </w:p>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 xml:space="preserve">- </w:t>
            </w:r>
            <w:proofErr w:type="gramStart"/>
            <w:r w:rsidRPr="009C43A0">
              <w:rPr>
                <w:rFonts w:ascii="Times New Roman" w:hAnsi="Times New Roman"/>
                <w:bCs/>
                <w:sz w:val="24"/>
                <w:szCs w:val="24"/>
              </w:rPr>
              <w:t>контрольных</w:t>
            </w:r>
            <w:proofErr w:type="gramEnd"/>
            <w:r w:rsidRPr="009C43A0">
              <w:rPr>
                <w:rFonts w:ascii="Times New Roman" w:hAnsi="Times New Roman"/>
                <w:bCs/>
                <w:sz w:val="24"/>
                <w:szCs w:val="24"/>
              </w:rPr>
              <w:t xml:space="preserve"> по темам МДК;</w:t>
            </w:r>
          </w:p>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 тестирование</w:t>
            </w:r>
          </w:p>
          <w:p w:rsidR="00BE10B1" w:rsidRDefault="00BE10B1" w:rsidP="00A16245">
            <w:pPr>
              <w:jc w:val="both"/>
              <w:rPr>
                <w:rFonts w:ascii="Times New Roman" w:hAnsi="Times New Roman"/>
              </w:rPr>
            </w:pPr>
            <w:r w:rsidRPr="009C43A0">
              <w:rPr>
                <w:rFonts w:ascii="Times New Roman" w:hAnsi="Times New Roman"/>
                <w:bCs/>
                <w:sz w:val="24"/>
                <w:szCs w:val="24"/>
              </w:rPr>
              <w:t>Зачет по производственной практике.</w:t>
            </w:r>
          </w:p>
        </w:tc>
      </w:tr>
      <w:tr w:rsidR="00BE10B1" w:rsidTr="00A16245">
        <w:tc>
          <w:tcPr>
            <w:tcW w:w="3115" w:type="dxa"/>
          </w:tcPr>
          <w:p w:rsidR="00BE10B1" w:rsidRDefault="00BE10B1" w:rsidP="00A16245">
            <w:pPr>
              <w:jc w:val="both"/>
              <w:rPr>
                <w:rFonts w:ascii="Times New Roman" w:hAnsi="Times New Roman"/>
              </w:rPr>
            </w:pPr>
            <w:r w:rsidRPr="009C43A0">
              <w:rPr>
                <w:rFonts w:ascii="Times New Roman" w:hAnsi="Times New Roman"/>
                <w:sz w:val="24"/>
                <w:szCs w:val="24"/>
              </w:rPr>
              <w:t>ПК 5.3.  Адаптировать ра</w:t>
            </w:r>
            <w:r w:rsidRPr="009C43A0">
              <w:rPr>
                <w:rFonts w:ascii="Times New Roman" w:hAnsi="Times New Roman"/>
                <w:sz w:val="24"/>
                <w:szCs w:val="24"/>
              </w:rPr>
              <w:t>з</w:t>
            </w:r>
            <w:r w:rsidRPr="009C43A0">
              <w:rPr>
                <w:rFonts w:ascii="Times New Roman" w:hAnsi="Times New Roman"/>
                <w:sz w:val="24"/>
                <w:szCs w:val="24"/>
              </w:rPr>
              <w:t>работанные управляющие программы на основе ан</w:t>
            </w:r>
            <w:r w:rsidRPr="009C43A0">
              <w:rPr>
                <w:rFonts w:ascii="Times New Roman" w:hAnsi="Times New Roman"/>
                <w:sz w:val="24"/>
                <w:szCs w:val="24"/>
              </w:rPr>
              <w:t>а</w:t>
            </w:r>
            <w:r w:rsidRPr="009C43A0">
              <w:rPr>
                <w:rFonts w:ascii="Times New Roman" w:hAnsi="Times New Roman"/>
                <w:sz w:val="24"/>
                <w:szCs w:val="24"/>
              </w:rPr>
              <w:t>лиза входных данных, те</w:t>
            </w:r>
            <w:r w:rsidRPr="009C43A0">
              <w:rPr>
                <w:rFonts w:ascii="Times New Roman" w:hAnsi="Times New Roman"/>
                <w:sz w:val="24"/>
                <w:szCs w:val="24"/>
              </w:rPr>
              <w:t>х</w:t>
            </w:r>
            <w:r w:rsidRPr="009C43A0">
              <w:rPr>
                <w:rFonts w:ascii="Times New Roman" w:hAnsi="Times New Roman"/>
                <w:sz w:val="24"/>
                <w:szCs w:val="24"/>
              </w:rPr>
              <w:t>нологической и констру</w:t>
            </w:r>
            <w:r w:rsidRPr="009C43A0">
              <w:rPr>
                <w:rFonts w:ascii="Times New Roman" w:hAnsi="Times New Roman"/>
                <w:sz w:val="24"/>
                <w:szCs w:val="24"/>
              </w:rPr>
              <w:t>к</w:t>
            </w:r>
            <w:r w:rsidRPr="009C43A0">
              <w:rPr>
                <w:rFonts w:ascii="Times New Roman" w:hAnsi="Times New Roman"/>
                <w:sz w:val="24"/>
                <w:szCs w:val="24"/>
              </w:rPr>
              <w:t>торской документации в соответствии с полученным заданием.</w:t>
            </w:r>
          </w:p>
        </w:tc>
        <w:tc>
          <w:tcPr>
            <w:tcW w:w="3115" w:type="dxa"/>
          </w:tcPr>
          <w:p w:rsidR="00BE10B1" w:rsidRPr="009C43A0" w:rsidRDefault="00BE10B1" w:rsidP="00A16245">
            <w:pPr>
              <w:pStyle w:val="28"/>
              <w:shd w:val="clear" w:color="auto" w:fill="auto"/>
              <w:spacing w:after="0" w:line="276" w:lineRule="auto"/>
              <w:rPr>
                <w:rStyle w:val="211pt"/>
                <w:sz w:val="24"/>
                <w:szCs w:val="24"/>
              </w:rPr>
            </w:pPr>
            <w:r w:rsidRPr="009C43A0">
              <w:rPr>
                <w:rStyle w:val="211pt"/>
                <w:sz w:val="24"/>
                <w:szCs w:val="24"/>
              </w:rPr>
              <w:t>Соответствие управляющей программы технологич</w:t>
            </w:r>
            <w:r w:rsidRPr="009C43A0">
              <w:rPr>
                <w:rStyle w:val="211pt"/>
                <w:sz w:val="24"/>
                <w:szCs w:val="24"/>
              </w:rPr>
              <w:t>е</w:t>
            </w:r>
            <w:r w:rsidRPr="009C43A0">
              <w:rPr>
                <w:rStyle w:val="211pt"/>
                <w:sz w:val="24"/>
                <w:szCs w:val="24"/>
              </w:rPr>
              <w:t>ского процесса обработки деталей, изделий на тока</w:t>
            </w:r>
            <w:r w:rsidRPr="009C43A0">
              <w:rPr>
                <w:rStyle w:val="211pt"/>
                <w:sz w:val="24"/>
                <w:szCs w:val="24"/>
              </w:rPr>
              <w:t>р</w:t>
            </w:r>
            <w:r w:rsidRPr="009C43A0">
              <w:rPr>
                <w:rStyle w:val="211pt"/>
                <w:sz w:val="24"/>
                <w:szCs w:val="24"/>
              </w:rPr>
              <w:t>ных станках с програм</w:t>
            </w:r>
            <w:r w:rsidRPr="009C43A0">
              <w:rPr>
                <w:rStyle w:val="211pt"/>
                <w:sz w:val="24"/>
                <w:szCs w:val="24"/>
              </w:rPr>
              <w:t>м</w:t>
            </w:r>
            <w:r w:rsidRPr="009C43A0">
              <w:rPr>
                <w:rStyle w:val="211pt"/>
                <w:sz w:val="24"/>
                <w:szCs w:val="24"/>
              </w:rPr>
              <w:t>ным управлением технол</w:t>
            </w:r>
            <w:r w:rsidRPr="009C43A0">
              <w:rPr>
                <w:rStyle w:val="211pt"/>
                <w:sz w:val="24"/>
                <w:szCs w:val="24"/>
              </w:rPr>
              <w:t>о</w:t>
            </w:r>
            <w:r w:rsidRPr="009C43A0">
              <w:rPr>
                <w:rStyle w:val="211pt"/>
                <w:sz w:val="24"/>
                <w:szCs w:val="24"/>
              </w:rPr>
              <w:t>гической и конструкто</w:t>
            </w:r>
            <w:r w:rsidRPr="009C43A0">
              <w:rPr>
                <w:rStyle w:val="211pt"/>
                <w:sz w:val="24"/>
                <w:szCs w:val="24"/>
              </w:rPr>
              <w:t>р</w:t>
            </w:r>
            <w:r w:rsidRPr="009C43A0">
              <w:rPr>
                <w:rStyle w:val="211pt"/>
                <w:sz w:val="24"/>
                <w:szCs w:val="24"/>
              </w:rPr>
              <w:t>ской документации;</w:t>
            </w:r>
          </w:p>
          <w:p w:rsidR="00BE10B1" w:rsidRDefault="00BE10B1" w:rsidP="00A16245">
            <w:pPr>
              <w:jc w:val="both"/>
              <w:rPr>
                <w:rFonts w:ascii="Times New Roman" w:hAnsi="Times New Roman"/>
              </w:rPr>
            </w:pPr>
            <w:r w:rsidRPr="009C43A0">
              <w:rPr>
                <w:rStyle w:val="211pt"/>
                <w:sz w:val="24"/>
                <w:szCs w:val="24"/>
              </w:rPr>
              <w:t>Соответствие корректиро</w:t>
            </w:r>
            <w:r w:rsidRPr="009C43A0">
              <w:rPr>
                <w:rStyle w:val="211pt"/>
                <w:sz w:val="24"/>
                <w:szCs w:val="24"/>
              </w:rPr>
              <w:t>в</w:t>
            </w:r>
            <w:r w:rsidRPr="009C43A0">
              <w:rPr>
                <w:rStyle w:val="211pt"/>
                <w:sz w:val="24"/>
                <w:szCs w:val="24"/>
              </w:rPr>
              <w:lastRenderedPageBreak/>
              <w:t>ки управляющей програ</w:t>
            </w:r>
            <w:r w:rsidRPr="009C43A0">
              <w:rPr>
                <w:rStyle w:val="211pt"/>
                <w:sz w:val="24"/>
                <w:szCs w:val="24"/>
              </w:rPr>
              <w:t>м</w:t>
            </w:r>
            <w:r w:rsidRPr="009C43A0">
              <w:rPr>
                <w:rStyle w:val="211pt"/>
                <w:sz w:val="24"/>
                <w:szCs w:val="24"/>
              </w:rPr>
              <w:t>мы на основе анализа вхо</w:t>
            </w:r>
            <w:r w:rsidRPr="009C43A0">
              <w:rPr>
                <w:rStyle w:val="211pt"/>
                <w:sz w:val="24"/>
                <w:szCs w:val="24"/>
              </w:rPr>
              <w:t>д</w:t>
            </w:r>
            <w:r w:rsidRPr="009C43A0">
              <w:rPr>
                <w:rStyle w:val="211pt"/>
                <w:sz w:val="24"/>
                <w:szCs w:val="24"/>
              </w:rPr>
              <w:t>ных данных технологич</w:t>
            </w:r>
            <w:r w:rsidRPr="009C43A0">
              <w:rPr>
                <w:rStyle w:val="211pt"/>
                <w:sz w:val="24"/>
                <w:szCs w:val="24"/>
              </w:rPr>
              <w:t>е</w:t>
            </w:r>
            <w:r w:rsidRPr="009C43A0">
              <w:rPr>
                <w:rStyle w:val="211pt"/>
                <w:sz w:val="24"/>
                <w:szCs w:val="24"/>
              </w:rPr>
              <w:t>ской и конструкторской д</w:t>
            </w:r>
            <w:r w:rsidRPr="009C43A0">
              <w:rPr>
                <w:rStyle w:val="211pt"/>
                <w:sz w:val="24"/>
                <w:szCs w:val="24"/>
              </w:rPr>
              <w:t>о</w:t>
            </w:r>
            <w:r w:rsidRPr="009C43A0">
              <w:rPr>
                <w:rStyle w:val="211pt"/>
                <w:sz w:val="24"/>
                <w:szCs w:val="24"/>
              </w:rPr>
              <w:t>кументации</w:t>
            </w:r>
          </w:p>
        </w:tc>
        <w:tc>
          <w:tcPr>
            <w:tcW w:w="3115" w:type="dxa"/>
          </w:tcPr>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lastRenderedPageBreak/>
              <w:t>Текущий контроль в форме:</w:t>
            </w:r>
          </w:p>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 защиты  практических р</w:t>
            </w:r>
            <w:r w:rsidRPr="009C43A0">
              <w:rPr>
                <w:rFonts w:ascii="Times New Roman" w:hAnsi="Times New Roman"/>
                <w:bCs/>
                <w:sz w:val="24"/>
                <w:szCs w:val="24"/>
              </w:rPr>
              <w:t>а</w:t>
            </w:r>
            <w:r w:rsidRPr="009C43A0">
              <w:rPr>
                <w:rFonts w:ascii="Times New Roman" w:hAnsi="Times New Roman"/>
                <w:bCs/>
                <w:sz w:val="24"/>
                <w:szCs w:val="24"/>
              </w:rPr>
              <w:t>бот;</w:t>
            </w:r>
          </w:p>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 тестирование</w:t>
            </w:r>
          </w:p>
          <w:p w:rsidR="00BE10B1" w:rsidRDefault="00BE10B1" w:rsidP="00A16245">
            <w:pPr>
              <w:jc w:val="both"/>
              <w:rPr>
                <w:rFonts w:ascii="Times New Roman" w:hAnsi="Times New Roman"/>
              </w:rPr>
            </w:pPr>
            <w:r w:rsidRPr="009C43A0">
              <w:rPr>
                <w:rFonts w:ascii="Times New Roman" w:hAnsi="Times New Roman"/>
                <w:bCs/>
                <w:sz w:val="24"/>
                <w:szCs w:val="24"/>
              </w:rPr>
              <w:t>Зачет по производственной практике.</w:t>
            </w:r>
          </w:p>
        </w:tc>
      </w:tr>
      <w:tr w:rsidR="00BE10B1" w:rsidTr="00A16245">
        <w:tc>
          <w:tcPr>
            <w:tcW w:w="3115" w:type="dxa"/>
          </w:tcPr>
          <w:p w:rsidR="00BE10B1" w:rsidRDefault="00BE10B1" w:rsidP="00A16245">
            <w:pPr>
              <w:jc w:val="both"/>
              <w:rPr>
                <w:rFonts w:ascii="Times New Roman" w:hAnsi="Times New Roman"/>
              </w:rPr>
            </w:pPr>
            <w:r w:rsidRPr="009C43A0">
              <w:rPr>
                <w:rFonts w:ascii="Times New Roman" w:hAnsi="Times New Roman"/>
                <w:sz w:val="24"/>
                <w:szCs w:val="24"/>
              </w:rPr>
              <w:lastRenderedPageBreak/>
              <w:t>ПК 5.4. Вести технологич</w:t>
            </w:r>
            <w:r w:rsidRPr="009C43A0">
              <w:rPr>
                <w:rFonts w:ascii="Times New Roman" w:hAnsi="Times New Roman"/>
                <w:sz w:val="24"/>
                <w:szCs w:val="24"/>
              </w:rPr>
              <w:t>е</w:t>
            </w:r>
            <w:r w:rsidRPr="009C43A0">
              <w:rPr>
                <w:rFonts w:ascii="Times New Roman" w:hAnsi="Times New Roman"/>
                <w:sz w:val="24"/>
                <w:szCs w:val="24"/>
              </w:rPr>
              <w:t>ский процесс обработки д</w:t>
            </w:r>
            <w:r w:rsidRPr="009C43A0">
              <w:rPr>
                <w:rFonts w:ascii="Times New Roman" w:hAnsi="Times New Roman"/>
                <w:sz w:val="24"/>
                <w:szCs w:val="24"/>
              </w:rPr>
              <w:t>е</w:t>
            </w:r>
            <w:r w:rsidRPr="009C43A0">
              <w:rPr>
                <w:rFonts w:ascii="Times New Roman" w:hAnsi="Times New Roman"/>
                <w:sz w:val="24"/>
                <w:szCs w:val="24"/>
              </w:rPr>
              <w:t>талей на токарных станках с числовым программным управлением с соблюден</w:t>
            </w:r>
            <w:r w:rsidRPr="009C43A0">
              <w:rPr>
                <w:rFonts w:ascii="Times New Roman" w:hAnsi="Times New Roman"/>
                <w:sz w:val="24"/>
                <w:szCs w:val="24"/>
              </w:rPr>
              <w:t>и</w:t>
            </w:r>
            <w:r w:rsidRPr="009C43A0">
              <w:rPr>
                <w:rFonts w:ascii="Times New Roman" w:hAnsi="Times New Roman"/>
                <w:sz w:val="24"/>
                <w:szCs w:val="24"/>
              </w:rPr>
              <w:t>ем требований к качеству, в соответствии с заданием и с технической документац</w:t>
            </w:r>
            <w:r w:rsidRPr="009C43A0">
              <w:rPr>
                <w:rFonts w:ascii="Times New Roman" w:hAnsi="Times New Roman"/>
                <w:sz w:val="24"/>
                <w:szCs w:val="24"/>
              </w:rPr>
              <w:t>и</w:t>
            </w:r>
            <w:r w:rsidRPr="009C43A0">
              <w:rPr>
                <w:rFonts w:ascii="Times New Roman" w:hAnsi="Times New Roman"/>
                <w:sz w:val="24"/>
                <w:szCs w:val="24"/>
              </w:rPr>
              <w:t>ей.</w:t>
            </w:r>
          </w:p>
        </w:tc>
        <w:tc>
          <w:tcPr>
            <w:tcW w:w="3115" w:type="dxa"/>
          </w:tcPr>
          <w:p w:rsidR="00BE10B1" w:rsidRPr="009C43A0" w:rsidRDefault="00BE10B1" w:rsidP="00A16245">
            <w:pPr>
              <w:spacing w:after="0"/>
              <w:jc w:val="center"/>
              <w:rPr>
                <w:rFonts w:ascii="Times New Roman" w:hAnsi="Times New Roman"/>
                <w:sz w:val="24"/>
                <w:szCs w:val="24"/>
              </w:rPr>
            </w:pPr>
            <w:r w:rsidRPr="009C43A0">
              <w:rPr>
                <w:rFonts w:ascii="Times New Roman" w:hAnsi="Times New Roman"/>
                <w:sz w:val="24"/>
                <w:szCs w:val="24"/>
              </w:rPr>
              <w:t>Обработка деталей на т</w:t>
            </w:r>
            <w:r w:rsidRPr="009C43A0">
              <w:rPr>
                <w:rFonts w:ascii="Times New Roman" w:hAnsi="Times New Roman"/>
                <w:sz w:val="24"/>
                <w:szCs w:val="24"/>
              </w:rPr>
              <w:t>о</w:t>
            </w:r>
            <w:r w:rsidRPr="009C43A0">
              <w:rPr>
                <w:rFonts w:ascii="Times New Roman" w:hAnsi="Times New Roman"/>
                <w:sz w:val="24"/>
                <w:szCs w:val="24"/>
              </w:rPr>
              <w:t>карных станках с пр</w:t>
            </w:r>
            <w:r w:rsidRPr="009C43A0">
              <w:rPr>
                <w:rFonts w:ascii="Times New Roman" w:hAnsi="Times New Roman"/>
                <w:sz w:val="24"/>
                <w:szCs w:val="24"/>
              </w:rPr>
              <w:t>о</w:t>
            </w:r>
            <w:r w:rsidRPr="009C43A0">
              <w:rPr>
                <w:rFonts w:ascii="Times New Roman" w:hAnsi="Times New Roman"/>
                <w:sz w:val="24"/>
                <w:szCs w:val="24"/>
              </w:rPr>
              <w:t>граммным управлением по 12-14 квалитетам с прим</w:t>
            </w:r>
            <w:r w:rsidRPr="009C43A0">
              <w:rPr>
                <w:rFonts w:ascii="Times New Roman" w:hAnsi="Times New Roman"/>
                <w:sz w:val="24"/>
                <w:szCs w:val="24"/>
              </w:rPr>
              <w:t>е</w:t>
            </w:r>
            <w:r w:rsidRPr="009C43A0">
              <w:rPr>
                <w:rFonts w:ascii="Times New Roman" w:hAnsi="Times New Roman"/>
                <w:sz w:val="24"/>
                <w:szCs w:val="24"/>
              </w:rPr>
              <w:t>нением нормального реж</w:t>
            </w:r>
            <w:r w:rsidRPr="009C43A0">
              <w:rPr>
                <w:rFonts w:ascii="Times New Roman" w:hAnsi="Times New Roman"/>
                <w:sz w:val="24"/>
                <w:szCs w:val="24"/>
              </w:rPr>
              <w:t>у</w:t>
            </w:r>
            <w:r w:rsidRPr="009C43A0">
              <w:rPr>
                <w:rFonts w:ascii="Times New Roman" w:hAnsi="Times New Roman"/>
                <w:sz w:val="24"/>
                <w:szCs w:val="24"/>
              </w:rPr>
              <w:t>щего инструмента и ун</w:t>
            </w:r>
            <w:r w:rsidRPr="009C43A0">
              <w:rPr>
                <w:rFonts w:ascii="Times New Roman" w:hAnsi="Times New Roman"/>
                <w:sz w:val="24"/>
                <w:szCs w:val="24"/>
              </w:rPr>
              <w:t>и</w:t>
            </w:r>
            <w:r w:rsidRPr="009C43A0">
              <w:rPr>
                <w:rFonts w:ascii="Times New Roman" w:hAnsi="Times New Roman"/>
                <w:sz w:val="24"/>
                <w:szCs w:val="24"/>
              </w:rPr>
              <w:t>версальных приспособл</w:t>
            </w:r>
            <w:r w:rsidRPr="009C43A0">
              <w:rPr>
                <w:rFonts w:ascii="Times New Roman" w:hAnsi="Times New Roman"/>
                <w:sz w:val="24"/>
                <w:szCs w:val="24"/>
              </w:rPr>
              <w:t>е</w:t>
            </w:r>
            <w:r w:rsidRPr="009C43A0">
              <w:rPr>
                <w:rFonts w:ascii="Times New Roman" w:hAnsi="Times New Roman"/>
                <w:sz w:val="24"/>
                <w:szCs w:val="24"/>
              </w:rPr>
              <w:t>ний  с соблюдением посл</w:t>
            </w:r>
            <w:r w:rsidRPr="009C43A0">
              <w:rPr>
                <w:rFonts w:ascii="Times New Roman" w:hAnsi="Times New Roman"/>
                <w:sz w:val="24"/>
                <w:szCs w:val="24"/>
              </w:rPr>
              <w:t>е</w:t>
            </w:r>
            <w:r w:rsidRPr="009C43A0">
              <w:rPr>
                <w:rFonts w:ascii="Times New Roman" w:hAnsi="Times New Roman"/>
                <w:sz w:val="24"/>
                <w:szCs w:val="24"/>
              </w:rPr>
              <w:t>довательности обработки и режимов резания  в соо</w:t>
            </w:r>
            <w:r w:rsidRPr="009C43A0">
              <w:rPr>
                <w:rFonts w:ascii="Times New Roman" w:hAnsi="Times New Roman"/>
                <w:sz w:val="24"/>
                <w:szCs w:val="24"/>
              </w:rPr>
              <w:t>т</w:t>
            </w:r>
            <w:r w:rsidRPr="009C43A0">
              <w:rPr>
                <w:rFonts w:ascii="Times New Roman" w:hAnsi="Times New Roman"/>
                <w:sz w:val="24"/>
                <w:szCs w:val="24"/>
              </w:rPr>
              <w:t>ветствии  с технологич</w:t>
            </w:r>
            <w:r w:rsidRPr="009C43A0">
              <w:rPr>
                <w:rFonts w:ascii="Times New Roman" w:hAnsi="Times New Roman"/>
                <w:sz w:val="24"/>
                <w:szCs w:val="24"/>
              </w:rPr>
              <w:t>е</w:t>
            </w:r>
            <w:r w:rsidRPr="009C43A0">
              <w:rPr>
                <w:rFonts w:ascii="Times New Roman" w:hAnsi="Times New Roman"/>
                <w:sz w:val="24"/>
                <w:szCs w:val="24"/>
              </w:rPr>
              <w:t>ской картой или указани</w:t>
            </w:r>
            <w:r w:rsidRPr="009C43A0">
              <w:rPr>
                <w:rFonts w:ascii="Times New Roman" w:hAnsi="Times New Roman"/>
                <w:sz w:val="24"/>
                <w:szCs w:val="24"/>
              </w:rPr>
              <w:t>я</w:t>
            </w:r>
            <w:r w:rsidRPr="009C43A0">
              <w:rPr>
                <w:rFonts w:ascii="Times New Roman" w:hAnsi="Times New Roman"/>
                <w:sz w:val="24"/>
                <w:szCs w:val="24"/>
              </w:rPr>
              <w:t>ми преподавателя или ма</w:t>
            </w:r>
            <w:r w:rsidRPr="009C43A0">
              <w:rPr>
                <w:rFonts w:ascii="Times New Roman" w:hAnsi="Times New Roman"/>
                <w:sz w:val="24"/>
                <w:szCs w:val="24"/>
              </w:rPr>
              <w:t>с</w:t>
            </w:r>
            <w:r w:rsidRPr="009C43A0">
              <w:rPr>
                <w:rFonts w:ascii="Times New Roman" w:hAnsi="Times New Roman"/>
                <w:sz w:val="24"/>
                <w:szCs w:val="24"/>
              </w:rPr>
              <w:t>тера производственного обучения;</w:t>
            </w:r>
          </w:p>
          <w:p w:rsidR="00BE10B1" w:rsidRDefault="00BE10B1" w:rsidP="00A16245">
            <w:pPr>
              <w:jc w:val="both"/>
              <w:rPr>
                <w:rFonts w:ascii="Times New Roman" w:hAnsi="Times New Roman"/>
              </w:rPr>
            </w:pPr>
            <w:r w:rsidRPr="009C43A0">
              <w:rPr>
                <w:rFonts w:ascii="Times New Roman" w:hAnsi="Times New Roman"/>
                <w:sz w:val="24"/>
                <w:szCs w:val="24"/>
              </w:rPr>
              <w:t>Соответствие использу</w:t>
            </w:r>
            <w:r w:rsidRPr="009C43A0">
              <w:rPr>
                <w:rFonts w:ascii="Times New Roman" w:hAnsi="Times New Roman"/>
                <w:sz w:val="24"/>
                <w:szCs w:val="24"/>
              </w:rPr>
              <w:t>е</w:t>
            </w:r>
            <w:r w:rsidRPr="009C43A0">
              <w:rPr>
                <w:rFonts w:ascii="Times New Roman" w:hAnsi="Times New Roman"/>
                <w:sz w:val="24"/>
                <w:szCs w:val="24"/>
              </w:rPr>
              <w:t xml:space="preserve">мых контрольно-измерительных </w:t>
            </w:r>
            <w:proofErr w:type="gramStart"/>
            <w:r w:rsidRPr="009C43A0">
              <w:rPr>
                <w:rFonts w:ascii="Times New Roman" w:hAnsi="Times New Roman"/>
                <w:sz w:val="24"/>
                <w:szCs w:val="24"/>
              </w:rPr>
              <w:t>инструме</w:t>
            </w:r>
            <w:r w:rsidRPr="009C43A0">
              <w:rPr>
                <w:rFonts w:ascii="Times New Roman" w:hAnsi="Times New Roman"/>
                <w:sz w:val="24"/>
                <w:szCs w:val="24"/>
              </w:rPr>
              <w:t>н</w:t>
            </w:r>
            <w:r w:rsidRPr="009C43A0">
              <w:rPr>
                <w:rFonts w:ascii="Times New Roman" w:hAnsi="Times New Roman"/>
                <w:sz w:val="24"/>
                <w:szCs w:val="24"/>
              </w:rPr>
              <w:t>тов проверки качества о</w:t>
            </w:r>
            <w:r w:rsidRPr="009C43A0">
              <w:rPr>
                <w:rFonts w:ascii="Times New Roman" w:hAnsi="Times New Roman"/>
                <w:sz w:val="24"/>
                <w:szCs w:val="24"/>
              </w:rPr>
              <w:t>б</w:t>
            </w:r>
            <w:r w:rsidRPr="009C43A0">
              <w:rPr>
                <w:rFonts w:ascii="Times New Roman" w:hAnsi="Times New Roman"/>
                <w:sz w:val="24"/>
                <w:szCs w:val="24"/>
              </w:rPr>
              <w:t>работки детали технолог</w:t>
            </w:r>
            <w:r w:rsidRPr="009C43A0">
              <w:rPr>
                <w:rFonts w:ascii="Times New Roman" w:hAnsi="Times New Roman"/>
                <w:sz w:val="24"/>
                <w:szCs w:val="24"/>
              </w:rPr>
              <w:t>и</w:t>
            </w:r>
            <w:r w:rsidRPr="009C43A0">
              <w:rPr>
                <w:rFonts w:ascii="Times New Roman" w:hAnsi="Times New Roman"/>
                <w:sz w:val="24"/>
                <w:szCs w:val="24"/>
              </w:rPr>
              <w:t>ческой</w:t>
            </w:r>
            <w:proofErr w:type="gramEnd"/>
            <w:r w:rsidRPr="009C43A0">
              <w:rPr>
                <w:rFonts w:ascii="Times New Roman" w:hAnsi="Times New Roman"/>
                <w:sz w:val="24"/>
                <w:szCs w:val="24"/>
              </w:rPr>
              <w:t xml:space="preserve"> карте</w:t>
            </w:r>
          </w:p>
        </w:tc>
        <w:tc>
          <w:tcPr>
            <w:tcW w:w="3115" w:type="dxa"/>
          </w:tcPr>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Текущий контроль в форме:</w:t>
            </w:r>
          </w:p>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 защиты  практических р</w:t>
            </w:r>
            <w:r w:rsidRPr="009C43A0">
              <w:rPr>
                <w:rFonts w:ascii="Times New Roman" w:hAnsi="Times New Roman"/>
                <w:bCs/>
                <w:sz w:val="24"/>
                <w:szCs w:val="24"/>
              </w:rPr>
              <w:t>а</w:t>
            </w:r>
            <w:r w:rsidRPr="009C43A0">
              <w:rPr>
                <w:rFonts w:ascii="Times New Roman" w:hAnsi="Times New Roman"/>
                <w:bCs/>
                <w:sz w:val="24"/>
                <w:szCs w:val="24"/>
              </w:rPr>
              <w:t>бот;</w:t>
            </w:r>
          </w:p>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 xml:space="preserve">- </w:t>
            </w:r>
            <w:proofErr w:type="gramStart"/>
            <w:r w:rsidRPr="009C43A0">
              <w:rPr>
                <w:rFonts w:ascii="Times New Roman" w:hAnsi="Times New Roman"/>
                <w:bCs/>
                <w:sz w:val="24"/>
                <w:szCs w:val="24"/>
              </w:rPr>
              <w:t>контрольных</w:t>
            </w:r>
            <w:proofErr w:type="gramEnd"/>
            <w:r w:rsidRPr="009C43A0">
              <w:rPr>
                <w:rFonts w:ascii="Times New Roman" w:hAnsi="Times New Roman"/>
                <w:bCs/>
                <w:sz w:val="24"/>
                <w:szCs w:val="24"/>
              </w:rPr>
              <w:t xml:space="preserve"> по темам МДК;</w:t>
            </w:r>
          </w:p>
          <w:p w:rsidR="00BE10B1" w:rsidRPr="009C43A0" w:rsidRDefault="00BE10B1" w:rsidP="00A16245">
            <w:pPr>
              <w:spacing w:after="0"/>
              <w:jc w:val="center"/>
              <w:rPr>
                <w:rFonts w:ascii="Times New Roman" w:hAnsi="Times New Roman"/>
                <w:bCs/>
                <w:sz w:val="24"/>
                <w:szCs w:val="24"/>
              </w:rPr>
            </w:pPr>
            <w:r w:rsidRPr="009C43A0">
              <w:rPr>
                <w:rFonts w:ascii="Times New Roman" w:hAnsi="Times New Roman"/>
                <w:bCs/>
                <w:sz w:val="24"/>
                <w:szCs w:val="24"/>
              </w:rPr>
              <w:t>- тестирование</w:t>
            </w:r>
          </w:p>
          <w:p w:rsidR="00BE10B1" w:rsidRDefault="00BE10B1" w:rsidP="00A16245">
            <w:pPr>
              <w:jc w:val="both"/>
              <w:rPr>
                <w:rFonts w:ascii="Times New Roman" w:hAnsi="Times New Roman"/>
              </w:rPr>
            </w:pPr>
            <w:r w:rsidRPr="009C43A0">
              <w:rPr>
                <w:rFonts w:ascii="Times New Roman" w:hAnsi="Times New Roman"/>
                <w:bCs/>
                <w:sz w:val="24"/>
                <w:szCs w:val="24"/>
              </w:rPr>
              <w:t>Зачет по производственной практике.</w:t>
            </w:r>
          </w:p>
        </w:tc>
      </w:tr>
    </w:tbl>
    <w:p w:rsidR="00BE10B1" w:rsidRDefault="00BE10B1" w:rsidP="00BE10B1">
      <w:pPr>
        <w:jc w:val="both"/>
        <w:rPr>
          <w:rFonts w:ascii="Times New Roman" w:hAnsi="Times New Roman"/>
        </w:rPr>
      </w:pPr>
    </w:p>
    <w:p w:rsidR="00BE10B1" w:rsidRDefault="00BE10B1" w:rsidP="00BE10B1"/>
    <w:p w:rsidR="00BE10B1" w:rsidRDefault="00BE10B1">
      <w:pPr>
        <w:spacing w:after="0" w:line="240" w:lineRule="auto"/>
        <w:rPr>
          <w:rFonts w:ascii="Times New Roman" w:hAnsi="Times New Roman"/>
          <w:b/>
          <w:i/>
        </w:rPr>
      </w:pPr>
      <w:r>
        <w:rPr>
          <w:rFonts w:ascii="Times New Roman" w:hAnsi="Times New Roman"/>
          <w:b/>
          <w:i/>
        </w:rPr>
        <w:br w:type="page"/>
      </w:r>
    </w:p>
    <w:p w:rsidR="00BE10B1" w:rsidRDefault="00BE10B1" w:rsidP="00BE10B1">
      <w:pPr>
        <w:spacing w:after="0"/>
        <w:jc w:val="right"/>
        <w:outlineLvl w:val="0"/>
        <w:rPr>
          <w:rFonts w:ascii="Times New Roman" w:hAnsi="Times New Roman"/>
          <w:b/>
          <w:i/>
        </w:rPr>
      </w:pPr>
      <w:r>
        <w:rPr>
          <w:rFonts w:ascii="Times New Roman" w:hAnsi="Times New Roman"/>
          <w:b/>
          <w:i/>
        </w:rPr>
        <w:lastRenderedPageBreak/>
        <w:t>Приложение 2.1</w:t>
      </w:r>
    </w:p>
    <w:p w:rsidR="00BE10B1" w:rsidRDefault="00BE10B1" w:rsidP="00BE10B1">
      <w:pPr>
        <w:spacing w:after="0" w:line="240" w:lineRule="auto"/>
        <w:jc w:val="right"/>
        <w:rPr>
          <w:rFonts w:ascii="Times New Roman" w:hAnsi="Times New Roman"/>
          <w:i/>
          <w:u w:val="single"/>
        </w:rPr>
      </w:pPr>
      <w:r>
        <w:rPr>
          <w:rFonts w:ascii="Times New Roman" w:hAnsi="Times New Roman"/>
          <w:b/>
          <w:i/>
        </w:rPr>
        <w:t xml:space="preserve">к ПООП по профессии </w:t>
      </w:r>
      <w:r>
        <w:rPr>
          <w:rFonts w:ascii="Times New Roman" w:hAnsi="Times New Roman"/>
          <w:i/>
          <w:u w:val="single"/>
        </w:rPr>
        <w:t>15.01.33 Токарь на станках</w:t>
      </w:r>
    </w:p>
    <w:p w:rsidR="00BE10B1" w:rsidRDefault="00BE10B1" w:rsidP="00BE10B1">
      <w:pPr>
        <w:spacing w:after="0" w:line="240" w:lineRule="auto"/>
        <w:jc w:val="right"/>
        <w:rPr>
          <w:rFonts w:ascii="Times New Roman" w:hAnsi="Times New Roman"/>
          <w:b/>
          <w:i/>
          <w:sz w:val="24"/>
          <w:szCs w:val="24"/>
        </w:rPr>
      </w:pPr>
      <w:r>
        <w:rPr>
          <w:rFonts w:ascii="Times New Roman" w:hAnsi="Times New Roman"/>
          <w:i/>
          <w:u w:val="single"/>
        </w:rPr>
        <w:t xml:space="preserve"> с числовым программным управлением</w:t>
      </w:r>
    </w:p>
    <w:p w:rsidR="00BE10B1" w:rsidRDefault="00BE10B1" w:rsidP="00BE10B1">
      <w:pPr>
        <w:jc w:val="center"/>
        <w:rPr>
          <w:rFonts w:ascii="Times New Roman" w:hAnsi="Times New Roman"/>
          <w:b/>
          <w:i/>
          <w:sz w:val="24"/>
          <w:szCs w:val="24"/>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outlineLvl w:val="0"/>
        <w:rPr>
          <w:rFonts w:ascii="Times New Roman" w:hAnsi="Times New Roman"/>
          <w:b/>
          <w:i/>
        </w:rPr>
      </w:pPr>
      <w:r>
        <w:rPr>
          <w:rFonts w:ascii="Times New Roman" w:hAnsi="Times New Roman"/>
          <w:b/>
          <w:i/>
        </w:rPr>
        <w:t>ПРИМЕРНАЯ РАБОЧАЯ ПРОГРАММА УЧЕБНОЙ ДИСЦИПЛИНЫ</w:t>
      </w: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rPr>
      </w:pPr>
      <w:r>
        <w:rPr>
          <w:rFonts w:ascii="Times New Roman" w:hAnsi="Times New Roman"/>
          <w:b/>
        </w:rPr>
        <w:t>«ОП.01 ТЕХНИЧЕСКИЕ  ИЗМЕРЕНИЯ»</w:t>
      </w:r>
    </w:p>
    <w:p w:rsidR="00BE10B1" w:rsidRDefault="00BE10B1" w:rsidP="00BE10B1">
      <w:pPr>
        <w:jc w:val="center"/>
        <w:rPr>
          <w:rFonts w:ascii="Times New Roman" w:hAnsi="Times New Roman"/>
          <w:b/>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jc w:val="center"/>
        <w:rPr>
          <w:rFonts w:ascii="Times New Roman" w:hAnsi="Times New Roman"/>
          <w:b/>
          <w:i/>
          <w:vertAlign w:val="superscript"/>
        </w:rPr>
      </w:pPr>
      <w:r>
        <w:rPr>
          <w:rFonts w:ascii="Times New Roman" w:hAnsi="Times New Roman"/>
          <w:b/>
          <w:bCs/>
          <w:i/>
        </w:rPr>
        <w:t>2021 г.</w:t>
      </w:r>
      <w:r>
        <w:rPr>
          <w:rFonts w:ascii="Times New Roman" w:hAnsi="Times New Roman"/>
          <w:b/>
          <w:bCs/>
          <w:i/>
        </w:rPr>
        <w:br w:type="page"/>
      </w:r>
    </w:p>
    <w:p w:rsidR="00BE10B1" w:rsidRDefault="00BE10B1" w:rsidP="00BE10B1">
      <w:pPr>
        <w:spacing w:after="0" w:line="240" w:lineRule="auto"/>
        <w:jc w:val="center"/>
        <w:rPr>
          <w:rFonts w:ascii="Times New Roman" w:hAnsi="Times New Roman"/>
          <w:b/>
          <w:sz w:val="24"/>
          <w:szCs w:val="24"/>
        </w:rPr>
      </w:pPr>
      <w:r>
        <w:rPr>
          <w:rFonts w:ascii="Times New Roman" w:hAnsi="Times New Roman"/>
          <w:b/>
          <w:sz w:val="24"/>
          <w:szCs w:val="24"/>
        </w:rPr>
        <w:lastRenderedPageBreak/>
        <w:t>СОДЕРЖАНИЕ</w:t>
      </w:r>
    </w:p>
    <w:p w:rsidR="00BE10B1" w:rsidRDefault="00BE10B1" w:rsidP="00BE10B1">
      <w:pPr>
        <w:spacing w:after="0" w:line="240" w:lineRule="auto"/>
        <w:jc w:val="center"/>
        <w:rPr>
          <w:rFonts w:ascii="Times New Roman" w:hAnsi="Times New Roman"/>
          <w:b/>
          <w:sz w:val="24"/>
          <w:szCs w:val="24"/>
        </w:rPr>
      </w:pPr>
    </w:p>
    <w:p w:rsidR="00BE10B1" w:rsidRDefault="00BE10B1" w:rsidP="008033D0">
      <w:pPr>
        <w:numPr>
          <w:ilvl w:val="0"/>
          <w:numId w:val="21"/>
        </w:numPr>
        <w:spacing w:before="120" w:after="120" w:line="240" w:lineRule="auto"/>
        <w:rPr>
          <w:rFonts w:ascii="Times New Roman" w:hAnsi="Times New Roman"/>
          <w:b/>
          <w:sz w:val="24"/>
          <w:szCs w:val="24"/>
        </w:rPr>
      </w:pPr>
      <w:r>
        <w:rPr>
          <w:rFonts w:ascii="Times New Roman" w:hAnsi="Times New Roman"/>
          <w:b/>
          <w:sz w:val="24"/>
          <w:szCs w:val="24"/>
        </w:rPr>
        <w:t>ОБЩАЯ ХАРАКТЕРИСТИКА ПРИМЕРНОЙ РАБОЧЕЙ ПРОГРАММЫ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21"/>
        </w:numPr>
        <w:spacing w:before="120" w:after="120" w:line="240"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21"/>
        </w:numPr>
        <w:spacing w:before="120" w:after="120" w:line="240" w:lineRule="auto"/>
        <w:rPr>
          <w:b/>
          <w:lang w:eastAsia="en-US"/>
        </w:rPr>
      </w:pPr>
      <w:r>
        <w:rPr>
          <w:rFonts w:ascii="Times New Roman" w:hAnsi="Times New Roman"/>
          <w:b/>
          <w:bCs/>
          <w:sz w:val="24"/>
          <w:szCs w:val="24"/>
        </w:rPr>
        <w:t>УСЛОВИЯ РЕАЛИЗАЦИИ ПРОГРАММЫ УЧЕБНОЙ ДИСЦИПЛИНЫ</w:t>
      </w:r>
    </w:p>
    <w:p w:rsidR="00BE10B1" w:rsidRDefault="00BE10B1" w:rsidP="00BE10B1"/>
    <w:p w:rsidR="00BE10B1" w:rsidRDefault="00BE10B1" w:rsidP="008033D0">
      <w:pPr>
        <w:numPr>
          <w:ilvl w:val="0"/>
          <w:numId w:val="21"/>
        </w:numPr>
        <w:spacing w:before="120" w:after="120" w:line="240"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w:t>
      </w:r>
      <w:r>
        <w:rPr>
          <w:rFonts w:ascii="Times New Roman" w:hAnsi="Times New Roman"/>
          <w:b/>
          <w:sz w:val="24"/>
          <w:szCs w:val="24"/>
        </w:rPr>
        <w:t>И</w:t>
      </w:r>
      <w:r>
        <w:rPr>
          <w:rFonts w:ascii="Times New Roman" w:hAnsi="Times New Roman"/>
          <w:b/>
          <w:sz w:val="24"/>
          <w:szCs w:val="24"/>
        </w:rPr>
        <w:t>ПЛИНЫ</w:t>
      </w:r>
    </w:p>
    <w:p w:rsidR="00BE10B1" w:rsidRDefault="00BE10B1" w:rsidP="00BE10B1">
      <w:pPr>
        <w:pStyle w:val="ae"/>
        <w:ind w:left="720"/>
        <w:rPr>
          <w:b/>
        </w:rPr>
      </w:pPr>
      <w:r>
        <w:rPr>
          <w:b/>
          <w:i/>
          <w:u w:val="single"/>
        </w:rPr>
        <w:br w:type="page"/>
      </w:r>
      <w:r>
        <w:rPr>
          <w:b/>
          <w:i/>
        </w:rPr>
        <w:lastRenderedPageBreak/>
        <w:t>1.</w:t>
      </w:r>
      <w:r>
        <w:rPr>
          <w:b/>
          <w:i/>
          <w:u w:val="single"/>
        </w:rPr>
        <w:t xml:space="preserve"> </w:t>
      </w:r>
      <w:r>
        <w:rPr>
          <w:b/>
          <w:i/>
        </w:rPr>
        <w:t xml:space="preserve">ОБЩАЯ ХАРАКТЕРИСТИКА ПРИМЕРНОЙ РАБОЧЕЙ ПРОГРАММЫ УЧЕБНОЙ ДИСЦИПЛИНЫ </w:t>
      </w:r>
      <w:r>
        <w:rPr>
          <w:b/>
          <w:u w:val="single"/>
        </w:rPr>
        <w:t>«ТЕХНИЧЕСКИЕ  ИЗМЕРЕНИЯ»</w:t>
      </w:r>
    </w:p>
    <w:p w:rsidR="00BE10B1" w:rsidRDefault="00BE10B1" w:rsidP="00BE10B1">
      <w:pPr>
        <w:spacing w:after="0"/>
        <w:rPr>
          <w:rFonts w:ascii="Times New Roman" w:hAnsi="Times New Roman"/>
          <w:b/>
          <w:i/>
        </w:rPr>
      </w:pPr>
    </w:p>
    <w:p w:rsidR="00BE10B1" w:rsidRDefault="00BE10B1" w:rsidP="008033D0">
      <w:pPr>
        <w:pStyle w:val="ae"/>
        <w:numPr>
          <w:ilvl w:val="1"/>
          <w:numId w:val="22"/>
        </w:numPr>
        <w:suppressAutoHyphens/>
        <w:rPr>
          <w:b/>
        </w:rPr>
      </w:pPr>
      <w:r>
        <w:rPr>
          <w:b/>
        </w:rPr>
        <w:t>Место дисциплины в структуре основной профессиональной образовательной программы</w:t>
      </w:r>
    </w:p>
    <w:p w:rsidR="00BE10B1" w:rsidRDefault="00BE10B1" w:rsidP="00BE10B1">
      <w:pPr>
        <w:pStyle w:val="ae"/>
        <w:suppressAutoHyphens/>
        <w:ind w:left="720"/>
        <w:rPr>
          <w:bCs/>
        </w:rPr>
      </w:pPr>
      <w:r>
        <w:rPr>
          <w:bCs/>
        </w:rPr>
        <w:t xml:space="preserve">Учебная дисциплина "Технические измерения" является обязательной частью </w:t>
      </w:r>
      <w:proofErr w:type="spellStart"/>
      <w:r>
        <w:rPr>
          <w:bCs/>
        </w:rPr>
        <w:t>общепрофессионального</w:t>
      </w:r>
      <w:proofErr w:type="spellEnd"/>
      <w:r>
        <w:rPr>
          <w:bCs/>
        </w:rPr>
        <w:t xml:space="preserve"> цикла примерной основной образовательной программы в соответствии с ФГОС по профессии15.01.33 "Токарь на станках с ЧПУ".</w:t>
      </w:r>
    </w:p>
    <w:p w:rsidR="00BE10B1" w:rsidRDefault="00BE10B1" w:rsidP="00BE10B1">
      <w:pPr>
        <w:pStyle w:val="ae"/>
        <w:suppressAutoHyphens/>
        <w:ind w:left="720"/>
        <w:rPr>
          <w:bCs/>
        </w:rPr>
      </w:pPr>
      <w:r>
        <w:rPr>
          <w:bCs/>
        </w:rPr>
        <w:t>Особое значение дисциплина имеет при формировании и развитии ОК 1, ОК 2, ОК 4.</w:t>
      </w:r>
    </w:p>
    <w:p w:rsidR="00BE10B1" w:rsidRDefault="00BE10B1" w:rsidP="008033D0">
      <w:pPr>
        <w:pStyle w:val="ae"/>
        <w:numPr>
          <w:ilvl w:val="1"/>
          <w:numId w:val="22"/>
        </w:numPr>
        <w:suppressAutoHyphens/>
        <w:rPr>
          <w:b/>
        </w:rPr>
      </w:pPr>
      <w:r>
        <w:rPr>
          <w:b/>
        </w:rPr>
        <w:t>Цель и планируемые результаты освоения дисциплины:</w:t>
      </w:r>
    </w:p>
    <w:p w:rsidR="00BE10B1" w:rsidRDefault="00BE10B1" w:rsidP="00BE10B1">
      <w:pPr>
        <w:pStyle w:val="ae"/>
        <w:suppressAutoHyphens/>
        <w:spacing w:after="0"/>
        <w:ind w:left="720"/>
        <w:jc w:val="both"/>
        <w:rPr>
          <w:lang w:eastAsia="en-US"/>
        </w:rPr>
      </w:pPr>
      <w:r>
        <w:t xml:space="preserve">В рамках программы учебной дисциплины </w:t>
      </w:r>
      <w:proofErr w:type="gramStart"/>
      <w:r>
        <w:t>обучающимися</w:t>
      </w:r>
      <w:proofErr w:type="gramEnd"/>
      <w:r>
        <w:t xml:space="preserve"> осваиваются умения и знания</w:t>
      </w:r>
    </w:p>
    <w:p w:rsidR="00BE10B1" w:rsidRDefault="00BE10B1" w:rsidP="00BE10B1">
      <w:pPr>
        <w:suppressAutoHyphens/>
        <w:ind w:left="360"/>
        <w:rPr>
          <w:b/>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941"/>
        <w:gridCol w:w="4178"/>
      </w:tblGrid>
      <w:tr w:rsidR="00BE10B1" w:rsidTr="00BE10B1">
        <w:trPr>
          <w:trHeight w:val="649"/>
        </w:trPr>
        <w:tc>
          <w:tcPr>
            <w:tcW w:w="1129" w:type="dxa"/>
            <w:hideMark/>
          </w:tcPr>
          <w:p w:rsidR="00BE10B1" w:rsidRDefault="00BE10B1">
            <w:pPr>
              <w:spacing w:after="0" w:line="240" w:lineRule="auto"/>
              <w:jc w:val="center"/>
              <w:rPr>
                <w:rFonts w:ascii="Times New Roman" w:hAnsi="Times New Roman"/>
                <w:sz w:val="24"/>
                <w:szCs w:val="24"/>
              </w:rPr>
            </w:pPr>
            <w:r>
              <w:rPr>
                <w:rFonts w:ascii="Times New Roman" w:hAnsi="Times New Roman"/>
                <w:sz w:val="24"/>
                <w:szCs w:val="24"/>
              </w:rPr>
              <w:t>Код ПК, ОК</w:t>
            </w:r>
          </w:p>
        </w:tc>
        <w:tc>
          <w:tcPr>
            <w:tcW w:w="3941" w:type="dxa"/>
            <w:hideMark/>
          </w:tcPr>
          <w:p w:rsidR="00BE10B1" w:rsidRDefault="00BE10B1">
            <w:pPr>
              <w:spacing w:after="0"/>
              <w:ind w:firstLine="289"/>
              <w:jc w:val="center"/>
              <w:rPr>
                <w:rFonts w:ascii="Times New Roman" w:hAnsi="Times New Roman"/>
                <w:sz w:val="24"/>
                <w:szCs w:val="24"/>
              </w:rPr>
            </w:pPr>
            <w:r>
              <w:rPr>
                <w:rFonts w:ascii="Times New Roman" w:hAnsi="Times New Roman"/>
                <w:sz w:val="24"/>
                <w:szCs w:val="24"/>
              </w:rPr>
              <w:t>Умения</w:t>
            </w:r>
          </w:p>
        </w:tc>
        <w:tc>
          <w:tcPr>
            <w:tcW w:w="4178" w:type="dxa"/>
            <w:hideMark/>
          </w:tcPr>
          <w:p w:rsidR="00BE10B1" w:rsidRDefault="00BE10B1">
            <w:pPr>
              <w:spacing w:after="0"/>
              <w:ind w:firstLine="430"/>
              <w:jc w:val="center"/>
              <w:rPr>
                <w:rFonts w:ascii="Times New Roman" w:hAnsi="Times New Roman"/>
                <w:sz w:val="24"/>
                <w:szCs w:val="24"/>
              </w:rPr>
            </w:pPr>
            <w:r>
              <w:rPr>
                <w:rFonts w:ascii="Times New Roman" w:hAnsi="Times New Roman"/>
                <w:sz w:val="24"/>
                <w:szCs w:val="24"/>
              </w:rPr>
              <w:t>Знания</w:t>
            </w:r>
          </w:p>
        </w:tc>
      </w:tr>
      <w:tr w:rsidR="00BE10B1" w:rsidTr="00BE10B1">
        <w:trPr>
          <w:trHeight w:val="212"/>
        </w:trPr>
        <w:tc>
          <w:tcPr>
            <w:tcW w:w="1129" w:type="dxa"/>
            <w:hideMark/>
          </w:tcPr>
          <w:p w:rsidR="00BE10B1" w:rsidRDefault="00BE10B1">
            <w:pPr>
              <w:spacing w:after="0" w:line="240" w:lineRule="auto"/>
              <w:jc w:val="center"/>
              <w:rPr>
                <w:rFonts w:ascii="Times New Roman" w:hAnsi="Times New Roman"/>
                <w:b/>
                <w:sz w:val="24"/>
                <w:szCs w:val="24"/>
              </w:rPr>
            </w:pPr>
            <w:r>
              <w:rPr>
                <w:rFonts w:ascii="Times New Roman" w:hAnsi="Times New Roman"/>
                <w:b/>
                <w:sz w:val="24"/>
                <w:szCs w:val="24"/>
              </w:rPr>
              <w:t>ПК</w:t>
            </w:r>
            <w:proofErr w:type="gramStart"/>
            <w:r>
              <w:rPr>
                <w:rFonts w:ascii="Times New Roman" w:hAnsi="Times New Roman"/>
                <w:b/>
                <w:sz w:val="24"/>
                <w:szCs w:val="24"/>
              </w:rPr>
              <w:t>1</w:t>
            </w:r>
            <w:proofErr w:type="gramEnd"/>
            <w:r>
              <w:rPr>
                <w:rFonts w:ascii="Times New Roman" w:hAnsi="Times New Roman"/>
                <w:b/>
                <w:sz w:val="24"/>
                <w:szCs w:val="24"/>
              </w:rPr>
              <w:t>.1-ПК2.1</w:t>
            </w:r>
          </w:p>
          <w:p w:rsidR="00BE10B1" w:rsidRDefault="00BE10B1">
            <w:pPr>
              <w:spacing w:after="0" w:line="240" w:lineRule="auto"/>
              <w:jc w:val="center"/>
              <w:rPr>
                <w:rFonts w:ascii="Times New Roman" w:hAnsi="Times New Roman"/>
                <w:b/>
                <w:sz w:val="24"/>
                <w:szCs w:val="24"/>
              </w:rPr>
            </w:pPr>
            <w:r>
              <w:rPr>
                <w:rFonts w:ascii="Times New Roman" w:hAnsi="Times New Roman"/>
                <w:b/>
                <w:sz w:val="24"/>
                <w:szCs w:val="24"/>
              </w:rPr>
              <w:t>ПК3.1</w:t>
            </w:r>
          </w:p>
          <w:p w:rsidR="00BE10B1" w:rsidRDefault="00BE10B1">
            <w:pPr>
              <w:spacing w:after="0" w:line="240" w:lineRule="auto"/>
              <w:jc w:val="center"/>
              <w:rPr>
                <w:rFonts w:ascii="Times New Roman" w:hAnsi="Times New Roman"/>
                <w:b/>
                <w:sz w:val="24"/>
                <w:szCs w:val="24"/>
              </w:rPr>
            </w:pPr>
            <w:r>
              <w:rPr>
                <w:rFonts w:ascii="Times New Roman" w:hAnsi="Times New Roman"/>
                <w:b/>
                <w:sz w:val="24"/>
                <w:szCs w:val="24"/>
              </w:rPr>
              <w:t>ПК</w:t>
            </w:r>
            <w:proofErr w:type="gramStart"/>
            <w:r>
              <w:rPr>
                <w:rFonts w:ascii="Times New Roman" w:hAnsi="Times New Roman"/>
                <w:b/>
                <w:sz w:val="24"/>
                <w:szCs w:val="24"/>
              </w:rPr>
              <w:t>4</w:t>
            </w:r>
            <w:proofErr w:type="gramEnd"/>
            <w:r>
              <w:rPr>
                <w:rFonts w:ascii="Times New Roman" w:hAnsi="Times New Roman"/>
                <w:b/>
                <w:sz w:val="24"/>
                <w:szCs w:val="24"/>
              </w:rPr>
              <w:t>.1</w:t>
            </w:r>
          </w:p>
          <w:p w:rsidR="00BE10B1" w:rsidRDefault="00BE10B1">
            <w:pPr>
              <w:spacing w:after="0"/>
              <w:jc w:val="center"/>
              <w:rPr>
                <w:rFonts w:ascii="Times New Roman" w:hAnsi="Times New Roman"/>
                <w:b/>
                <w:sz w:val="24"/>
                <w:szCs w:val="24"/>
              </w:rPr>
            </w:pPr>
            <w:r>
              <w:rPr>
                <w:rFonts w:ascii="Times New Roman" w:hAnsi="Times New Roman"/>
                <w:b/>
                <w:sz w:val="24"/>
                <w:szCs w:val="24"/>
              </w:rPr>
              <w:t>ПК5.1 ОК.01</w:t>
            </w:r>
          </w:p>
          <w:p w:rsidR="00BE10B1" w:rsidRDefault="00BE10B1">
            <w:pPr>
              <w:spacing w:after="0"/>
              <w:jc w:val="center"/>
              <w:rPr>
                <w:rFonts w:ascii="Times New Roman" w:hAnsi="Times New Roman"/>
                <w:b/>
                <w:sz w:val="24"/>
                <w:szCs w:val="24"/>
              </w:rPr>
            </w:pPr>
            <w:r>
              <w:rPr>
                <w:rFonts w:ascii="Times New Roman" w:hAnsi="Times New Roman"/>
                <w:b/>
                <w:sz w:val="24"/>
                <w:szCs w:val="24"/>
              </w:rPr>
              <w:t>ОК.02</w:t>
            </w:r>
          </w:p>
          <w:p w:rsidR="00BE10B1" w:rsidRDefault="00BE10B1">
            <w:pPr>
              <w:spacing w:after="0"/>
              <w:jc w:val="center"/>
              <w:rPr>
                <w:rFonts w:ascii="Times New Roman" w:hAnsi="Times New Roman"/>
                <w:b/>
                <w:sz w:val="24"/>
                <w:szCs w:val="24"/>
              </w:rPr>
            </w:pPr>
            <w:r>
              <w:rPr>
                <w:rFonts w:ascii="Times New Roman" w:hAnsi="Times New Roman"/>
                <w:b/>
                <w:sz w:val="24"/>
                <w:szCs w:val="24"/>
              </w:rPr>
              <w:t>ОК.03</w:t>
            </w:r>
          </w:p>
          <w:p w:rsidR="00BE10B1" w:rsidRDefault="00BE10B1">
            <w:pPr>
              <w:spacing w:after="0" w:line="240" w:lineRule="auto"/>
              <w:jc w:val="center"/>
              <w:rPr>
                <w:rFonts w:ascii="Times New Roman" w:hAnsi="Times New Roman"/>
                <w:b/>
                <w:sz w:val="24"/>
                <w:szCs w:val="24"/>
              </w:rPr>
            </w:pPr>
            <w:r>
              <w:rPr>
                <w:rFonts w:ascii="Times New Roman" w:hAnsi="Times New Roman"/>
                <w:b/>
                <w:sz w:val="24"/>
                <w:szCs w:val="24"/>
              </w:rPr>
              <w:t>ОК.04</w:t>
            </w:r>
          </w:p>
        </w:tc>
        <w:tc>
          <w:tcPr>
            <w:tcW w:w="3941" w:type="dxa"/>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289"/>
              <w:jc w:val="both"/>
              <w:rPr>
                <w:rFonts w:ascii="Times New Roman" w:hAnsi="Times New Roman"/>
                <w:sz w:val="24"/>
                <w:szCs w:val="24"/>
              </w:rPr>
            </w:pPr>
            <w:r>
              <w:rPr>
                <w:rFonts w:ascii="Times New Roman" w:hAnsi="Times New Roman"/>
                <w:sz w:val="24"/>
                <w:szCs w:val="24"/>
              </w:rPr>
              <w:t>анализировать техническую д</w:t>
            </w:r>
            <w:r>
              <w:rPr>
                <w:rFonts w:ascii="Times New Roman" w:hAnsi="Times New Roman"/>
                <w:sz w:val="24"/>
                <w:szCs w:val="24"/>
              </w:rPr>
              <w:t>о</w:t>
            </w:r>
            <w:r>
              <w:rPr>
                <w:rFonts w:ascii="Times New Roman" w:hAnsi="Times New Roman"/>
                <w:sz w:val="24"/>
                <w:szCs w:val="24"/>
              </w:rPr>
              <w:t>кументацию;</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289"/>
              <w:jc w:val="both"/>
              <w:rPr>
                <w:rFonts w:ascii="Times New Roman" w:hAnsi="Times New Roman"/>
                <w:sz w:val="24"/>
                <w:szCs w:val="24"/>
              </w:rPr>
            </w:pPr>
            <w:r>
              <w:rPr>
                <w:rFonts w:ascii="Times New Roman" w:hAnsi="Times New Roman"/>
                <w:sz w:val="24"/>
                <w:szCs w:val="24"/>
              </w:rPr>
              <w:t>определять предельные отклон</w:t>
            </w:r>
            <w:r>
              <w:rPr>
                <w:rFonts w:ascii="Times New Roman" w:hAnsi="Times New Roman"/>
                <w:sz w:val="24"/>
                <w:szCs w:val="24"/>
              </w:rPr>
              <w:t>е</w:t>
            </w:r>
            <w:r>
              <w:rPr>
                <w:rFonts w:ascii="Times New Roman" w:hAnsi="Times New Roman"/>
                <w:sz w:val="24"/>
                <w:szCs w:val="24"/>
              </w:rPr>
              <w:t>ния размеров по стандартам, техн</w:t>
            </w:r>
            <w:r>
              <w:rPr>
                <w:rFonts w:ascii="Times New Roman" w:hAnsi="Times New Roman"/>
                <w:sz w:val="24"/>
                <w:szCs w:val="24"/>
              </w:rPr>
              <w:t>и</w:t>
            </w:r>
            <w:r>
              <w:rPr>
                <w:rFonts w:ascii="Times New Roman" w:hAnsi="Times New Roman"/>
                <w:sz w:val="24"/>
                <w:szCs w:val="24"/>
              </w:rPr>
              <w:t>ческой документации;</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289"/>
              <w:jc w:val="both"/>
              <w:rPr>
                <w:rFonts w:ascii="Times New Roman" w:hAnsi="Times New Roman"/>
                <w:sz w:val="24"/>
                <w:szCs w:val="24"/>
              </w:rPr>
            </w:pPr>
            <w:r>
              <w:rPr>
                <w:rFonts w:ascii="Times New Roman" w:hAnsi="Times New Roman"/>
                <w:sz w:val="24"/>
                <w:szCs w:val="24"/>
              </w:rPr>
              <w:t>выполнять расчеты величин пр</w:t>
            </w:r>
            <w:r>
              <w:rPr>
                <w:rFonts w:ascii="Times New Roman" w:hAnsi="Times New Roman"/>
                <w:sz w:val="24"/>
                <w:szCs w:val="24"/>
              </w:rPr>
              <w:t>е</w:t>
            </w:r>
            <w:r>
              <w:rPr>
                <w:rFonts w:ascii="Times New Roman" w:hAnsi="Times New Roman"/>
                <w:sz w:val="24"/>
                <w:szCs w:val="24"/>
              </w:rPr>
              <w:t>дельных размеров и допуска по данным чертежа и определять го</w:t>
            </w:r>
            <w:r>
              <w:rPr>
                <w:rFonts w:ascii="Times New Roman" w:hAnsi="Times New Roman"/>
                <w:sz w:val="24"/>
                <w:szCs w:val="24"/>
              </w:rPr>
              <w:t>д</w:t>
            </w:r>
            <w:r>
              <w:rPr>
                <w:rFonts w:ascii="Times New Roman" w:hAnsi="Times New Roman"/>
                <w:sz w:val="24"/>
                <w:szCs w:val="24"/>
              </w:rPr>
              <w:t>ность заданных размеров;</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289"/>
              <w:jc w:val="both"/>
              <w:rPr>
                <w:rFonts w:ascii="Times New Roman" w:hAnsi="Times New Roman"/>
                <w:sz w:val="24"/>
                <w:szCs w:val="24"/>
              </w:rPr>
            </w:pPr>
            <w:r>
              <w:rPr>
                <w:rFonts w:ascii="Times New Roman" w:hAnsi="Times New Roman"/>
                <w:sz w:val="24"/>
                <w:szCs w:val="24"/>
              </w:rPr>
              <w:t>определять характер сопряжения (группы посадки) по данным че</w:t>
            </w:r>
            <w:r>
              <w:rPr>
                <w:rFonts w:ascii="Times New Roman" w:hAnsi="Times New Roman"/>
                <w:sz w:val="24"/>
                <w:szCs w:val="24"/>
              </w:rPr>
              <w:t>р</w:t>
            </w:r>
            <w:r>
              <w:rPr>
                <w:rFonts w:ascii="Times New Roman" w:hAnsi="Times New Roman"/>
                <w:sz w:val="24"/>
                <w:szCs w:val="24"/>
              </w:rPr>
              <w:t>тежей, по выполненным расчетам;</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289"/>
              <w:jc w:val="both"/>
              <w:rPr>
                <w:rFonts w:ascii="Times New Roman" w:hAnsi="Times New Roman"/>
                <w:sz w:val="24"/>
                <w:szCs w:val="24"/>
              </w:rPr>
            </w:pPr>
            <w:r>
              <w:rPr>
                <w:rFonts w:ascii="Times New Roman" w:hAnsi="Times New Roman"/>
                <w:sz w:val="24"/>
                <w:szCs w:val="24"/>
              </w:rPr>
              <w:t>выполнять графики полей д</w:t>
            </w:r>
            <w:r>
              <w:rPr>
                <w:rFonts w:ascii="Times New Roman" w:hAnsi="Times New Roman"/>
                <w:sz w:val="24"/>
                <w:szCs w:val="24"/>
              </w:rPr>
              <w:t>о</w:t>
            </w:r>
            <w:r>
              <w:rPr>
                <w:rFonts w:ascii="Times New Roman" w:hAnsi="Times New Roman"/>
                <w:sz w:val="24"/>
                <w:szCs w:val="24"/>
              </w:rPr>
              <w:t>пусков по выполненным расчетам;</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289"/>
              <w:jc w:val="both"/>
              <w:rPr>
                <w:rFonts w:ascii="Times New Roman" w:hAnsi="Times New Roman"/>
                <w:sz w:val="24"/>
                <w:szCs w:val="24"/>
              </w:rPr>
            </w:pPr>
            <w:r>
              <w:rPr>
                <w:rFonts w:ascii="Times New Roman" w:hAnsi="Times New Roman"/>
                <w:sz w:val="24"/>
                <w:szCs w:val="24"/>
              </w:rPr>
              <w:t>применять контрольно-измерительные приборы и инстр</w:t>
            </w:r>
            <w:r>
              <w:rPr>
                <w:rFonts w:ascii="Times New Roman" w:hAnsi="Times New Roman"/>
                <w:sz w:val="24"/>
                <w:szCs w:val="24"/>
              </w:rPr>
              <w:t>у</w:t>
            </w:r>
            <w:r>
              <w:rPr>
                <w:rFonts w:ascii="Times New Roman" w:hAnsi="Times New Roman"/>
                <w:sz w:val="24"/>
                <w:szCs w:val="24"/>
              </w:rPr>
              <w:t>менты;</w:t>
            </w:r>
          </w:p>
          <w:p w:rsidR="00BE10B1" w:rsidRDefault="00BE10B1">
            <w:pPr>
              <w:spacing w:after="0"/>
              <w:ind w:left="5" w:firstLine="289"/>
              <w:rPr>
                <w:rFonts w:ascii="Times New Roman" w:hAnsi="Times New Roman"/>
                <w:sz w:val="24"/>
                <w:szCs w:val="24"/>
              </w:rPr>
            </w:pPr>
            <w:r>
              <w:rPr>
                <w:rFonts w:ascii="Times New Roman" w:hAnsi="Times New Roman"/>
                <w:sz w:val="24"/>
                <w:szCs w:val="24"/>
              </w:rPr>
              <w:t>производить контроль параме</w:t>
            </w:r>
            <w:r>
              <w:rPr>
                <w:rFonts w:ascii="Times New Roman" w:hAnsi="Times New Roman"/>
                <w:sz w:val="24"/>
                <w:szCs w:val="24"/>
              </w:rPr>
              <w:t>т</w:t>
            </w:r>
            <w:r>
              <w:rPr>
                <w:rFonts w:ascii="Times New Roman" w:hAnsi="Times New Roman"/>
                <w:sz w:val="24"/>
                <w:szCs w:val="24"/>
              </w:rPr>
              <w:t>ров сложных деталей с помощью контрольно-измерительных инс</w:t>
            </w:r>
            <w:r>
              <w:rPr>
                <w:rFonts w:ascii="Times New Roman" w:hAnsi="Times New Roman"/>
                <w:sz w:val="24"/>
                <w:szCs w:val="24"/>
              </w:rPr>
              <w:t>т</w:t>
            </w:r>
            <w:r>
              <w:rPr>
                <w:rFonts w:ascii="Times New Roman" w:hAnsi="Times New Roman"/>
                <w:sz w:val="24"/>
                <w:szCs w:val="24"/>
              </w:rPr>
              <w:t>рументов и приборов, обеспеч</w:t>
            </w:r>
            <w:r>
              <w:rPr>
                <w:rFonts w:ascii="Times New Roman" w:hAnsi="Times New Roman"/>
                <w:sz w:val="24"/>
                <w:szCs w:val="24"/>
              </w:rPr>
              <w:t>и</w:t>
            </w:r>
            <w:r>
              <w:rPr>
                <w:rFonts w:ascii="Times New Roman" w:hAnsi="Times New Roman"/>
                <w:sz w:val="24"/>
                <w:szCs w:val="24"/>
              </w:rPr>
              <w:t>вающих погрешность не ниже 0.01 мм;</w:t>
            </w:r>
          </w:p>
          <w:p w:rsidR="00BE10B1" w:rsidRDefault="00BE10B1">
            <w:pPr>
              <w:spacing w:after="0"/>
              <w:ind w:firstLine="289"/>
              <w:rPr>
                <w:rFonts w:ascii="Times New Roman" w:hAnsi="Times New Roman"/>
                <w:sz w:val="24"/>
                <w:szCs w:val="24"/>
              </w:rPr>
            </w:pPr>
            <w:r>
              <w:rPr>
                <w:rFonts w:ascii="Times New Roman" w:hAnsi="Times New Roman"/>
                <w:sz w:val="24"/>
                <w:szCs w:val="24"/>
              </w:rPr>
              <w:t>производить контроль параме</w:t>
            </w:r>
            <w:r>
              <w:rPr>
                <w:rFonts w:ascii="Times New Roman" w:hAnsi="Times New Roman"/>
                <w:sz w:val="24"/>
                <w:szCs w:val="24"/>
              </w:rPr>
              <w:t>т</w:t>
            </w:r>
            <w:r>
              <w:rPr>
                <w:rFonts w:ascii="Times New Roman" w:hAnsi="Times New Roman"/>
                <w:sz w:val="24"/>
                <w:szCs w:val="24"/>
              </w:rPr>
              <w:t>ров сложных деталей с помощью контрольно-измерительных инс</w:t>
            </w:r>
            <w:r>
              <w:rPr>
                <w:rFonts w:ascii="Times New Roman" w:hAnsi="Times New Roman"/>
                <w:sz w:val="24"/>
                <w:szCs w:val="24"/>
              </w:rPr>
              <w:t>т</w:t>
            </w:r>
            <w:r>
              <w:rPr>
                <w:rFonts w:ascii="Times New Roman" w:hAnsi="Times New Roman"/>
                <w:sz w:val="24"/>
                <w:szCs w:val="24"/>
              </w:rPr>
              <w:t>рументов, обеспечивающих п</w:t>
            </w:r>
            <w:r>
              <w:rPr>
                <w:rFonts w:ascii="Times New Roman" w:hAnsi="Times New Roman"/>
                <w:sz w:val="24"/>
                <w:szCs w:val="24"/>
              </w:rPr>
              <w:t>о</w:t>
            </w:r>
            <w:r>
              <w:rPr>
                <w:rFonts w:ascii="Times New Roman" w:hAnsi="Times New Roman"/>
                <w:sz w:val="24"/>
                <w:szCs w:val="24"/>
              </w:rPr>
              <w:lastRenderedPageBreak/>
              <w:t>грешность не ниже 0,05 мм на т</w:t>
            </w:r>
            <w:r>
              <w:rPr>
                <w:rFonts w:ascii="Times New Roman" w:hAnsi="Times New Roman"/>
                <w:sz w:val="24"/>
                <w:szCs w:val="24"/>
              </w:rPr>
              <w:t>о</w:t>
            </w:r>
            <w:r>
              <w:rPr>
                <w:rFonts w:ascii="Times New Roman" w:hAnsi="Times New Roman"/>
                <w:sz w:val="24"/>
                <w:szCs w:val="24"/>
              </w:rPr>
              <w:t>карно-карусельных станках;</w:t>
            </w:r>
          </w:p>
          <w:p w:rsidR="00BE10B1" w:rsidRDefault="00BE10B1">
            <w:pPr>
              <w:spacing w:after="0"/>
              <w:ind w:firstLine="289"/>
              <w:rPr>
                <w:rFonts w:ascii="Times New Roman" w:hAnsi="Times New Roman"/>
                <w:sz w:val="24"/>
                <w:szCs w:val="24"/>
              </w:rPr>
            </w:pPr>
            <w:r>
              <w:rPr>
                <w:rFonts w:ascii="Times New Roman" w:hAnsi="Times New Roman"/>
                <w:sz w:val="24"/>
                <w:szCs w:val="24"/>
              </w:rPr>
              <w:t xml:space="preserve">производить </w:t>
            </w:r>
            <w:r>
              <w:rPr>
                <w:rStyle w:val="212pt3"/>
                <w:b w:val="0"/>
              </w:rPr>
              <w:t>контроль параме</w:t>
            </w:r>
            <w:r>
              <w:rPr>
                <w:rStyle w:val="212pt3"/>
                <w:b w:val="0"/>
              </w:rPr>
              <w:t>т</w:t>
            </w:r>
            <w:r>
              <w:rPr>
                <w:rStyle w:val="212pt3"/>
                <w:b w:val="0"/>
              </w:rPr>
              <w:t>ров сложных деталей и узлов с п</w:t>
            </w:r>
            <w:r>
              <w:rPr>
                <w:rStyle w:val="212pt3"/>
                <w:b w:val="0"/>
              </w:rPr>
              <w:t>о</w:t>
            </w:r>
            <w:r>
              <w:rPr>
                <w:rStyle w:val="212pt3"/>
                <w:b w:val="0"/>
              </w:rPr>
              <w:t>мощью контрольно-измерительных инструментов и приборов, обесп</w:t>
            </w:r>
            <w:r>
              <w:rPr>
                <w:rStyle w:val="212pt3"/>
                <w:b w:val="0"/>
              </w:rPr>
              <w:t>е</w:t>
            </w:r>
            <w:r>
              <w:rPr>
                <w:rStyle w:val="212pt3"/>
                <w:b w:val="0"/>
              </w:rPr>
              <w:t>чивающих погрешность не ниже 0,0075 мм, и калибров, обеспеч</w:t>
            </w:r>
            <w:r>
              <w:rPr>
                <w:rStyle w:val="212pt3"/>
                <w:b w:val="0"/>
              </w:rPr>
              <w:t>и</w:t>
            </w:r>
            <w:r>
              <w:rPr>
                <w:rStyle w:val="212pt3"/>
                <w:b w:val="0"/>
              </w:rPr>
              <w:t>вающих погрешность не менее 0,015;</w:t>
            </w:r>
          </w:p>
          <w:p w:rsidR="00BE10B1" w:rsidRDefault="00BE10B1">
            <w:pPr>
              <w:spacing w:after="0"/>
              <w:ind w:left="5" w:firstLine="289"/>
              <w:rPr>
                <w:rFonts w:ascii="Times New Roman" w:hAnsi="Times New Roman"/>
                <w:b/>
                <w:sz w:val="24"/>
                <w:szCs w:val="24"/>
              </w:rPr>
            </w:pPr>
            <w:r>
              <w:rPr>
                <w:rFonts w:ascii="Times New Roman" w:hAnsi="Times New Roman"/>
                <w:sz w:val="24"/>
                <w:szCs w:val="24"/>
              </w:rPr>
              <w:t xml:space="preserve">производить </w:t>
            </w:r>
            <w:r>
              <w:rPr>
                <w:rStyle w:val="212pt3"/>
                <w:b w:val="0"/>
              </w:rPr>
              <w:t>контроль параме</w:t>
            </w:r>
            <w:r>
              <w:rPr>
                <w:rStyle w:val="212pt3"/>
                <w:b w:val="0"/>
              </w:rPr>
              <w:t>т</w:t>
            </w:r>
            <w:r>
              <w:rPr>
                <w:rStyle w:val="212pt3"/>
                <w:b w:val="0"/>
              </w:rPr>
              <w:t>ров сложных деталей с помощью контрольно-измерительных инс</w:t>
            </w:r>
            <w:r>
              <w:rPr>
                <w:rStyle w:val="212pt3"/>
                <w:b w:val="0"/>
              </w:rPr>
              <w:t>т</w:t>
            </w:r>
            <w:r>
              <w:rPr>
                <w:rStyle w:val="212pt3"/>
                <w:b w:val="0"/>
              </w:rPr>
              <w:t>рументов и приборов, обеспеч</w:t>
            </w:r>
            <w:r>
              <w:rPr>
                <w:rStyle w:val="212pt3"/>
                <w:b w:val="0"/>
              </w:rPr>
              <w:t>и</w:t>
            </w:r>
            <w:r>
              <w:rPr>
                <w:rStyle w:val="212pt3"/>
                <w:b w:val="0"/>
              </w:rPr>
              <w:t>вающих погрешность не ниже 0,05 мм, и калибров, обеспечивающих погрешность не менее 0,02</w:t>
            </w:r>
          </w:p>
        </w:tc>
        <w:tc>
          <w:tcPr>
            <w:tcW w:w="4178" w:type="dxa"/>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0"/>
              <w:jc w:val="both"/>
              <w:rPr>
                <w:rFonts w:ascii="Times New Roman" w:hAnsi="Times New Roman"/>
                <w:sz w:val="24"/>
                <w:szCs w:val="24"/>
              </w:rPr>
            </w:pPr>
            <w:r>
              <w:rPr>
                <w:rFonts w:ascii="Times New Roman" w:hAnsi="Times New Roman"/>
                <w:sz w:val="24"/>
                <w:szCs w:val="24"/>
              </w:rPr>
              <w:lastRenderedPageBreak/>
              <w:t>систему допусков и посадок;</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квалитеты и параметры шерох</w:t>
            </w:r>
            <w:r>
              <w:rPr>
                <w:rFonts w:ascii="Times New Roman" w:hAnsi="Times New Roman"/>
                <w:sz w:val="24"/>
                <w:szCs w:val="24"/>
              </w:rPr>
              <w:t>о</w:t>
            </w:r>
            <w:r>
              <w:rPr>
                <w:rFonts w:ascii="Times New Roman" w:hAnsi="Times New Roman"/>
                <w:sz w:val="24"/>
                <w:szCs w:val="24"/>
              </w:rPr>
              <w:t>ватости;</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основные принципы калибровки сложных профилей;</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основы взаимозаменяемости;</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методы определения погрешн</w:t>
            </w:r>
            <w:r>
              <w:rPr>
                <w:rFonts w:ascii="Times New Roman" w:hAnsi="Times New Roman"/>
                <w:sz w:val="24"/>
                <w:szCs w:val="24"/>
              </w:rPr>
              <w:t>о</w:t>
            </w:r>
            <w:r>
              <w:rPr>
                <w:rFonts w:ascii="Times New Roman" w:hAnsi="Times New Roman"/>
                <w:sz w:val="24"/>
                <w:szCs w:val="24"/>
              </w:rPr>
              <w:t>стей измерений;</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основные сведения о сопряжен</w:t>
            </w:r>
            <w:r>
              <w:rPr>
                <w:rFonts w:ascii="Times New Roman" w:hAnsi="Times New Roman"/>
                <w:sz w:val="24"/>
                <w:szCs w:val="24"/>
              </w:rPr>
              <w:t>и</w:t>
            </w:r>
            <w:r>
              <w:rPr>
                <w:rFonts w:ascii="Times New Roman" w:hAnsi="Times New Roman"/>
                <w:sz w:val="24"/>
                <w:szCs w:val="24"/>
              </w:rPr>
              <w:t>ях в машиностроении;</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размеры допусков для основных видов механической обработки и для деталей, поступающих на сборку;</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основные принципы калибров</w:t>
            </w:r>
            <w:r>
              <w:rPr>
                <w:rFonts w:ascii="Times New Roman" w:hAnsi="Times New Roman"/>
                <w:sz w:val="24"/>
                <w:szCs w:val="24"/>
              </w:rPr>
              <w:t>а</w:t>
            </w:r>
            <w:r>
              <w:rPr>
                <w:rFonts w:ascii="Times New Roman" w:hAnsi="Times New Roman"/>
                <w:sz w:val="24"/>
                <w:szCs w:val="24"/>
              </w:rPr>
              <w:t>ния простых и средней сложности профилей;</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стандарты на материалы, крепе</w:t>
            </w:r>
            <w:r>
              <w:rPr>
                <w:rFonts w:ascii="Times New Roman" w:hAnsi="Times New Roman"/>
                <w:sz w:val="24"/>
                <w:szCs w:val="24"/>
              </w:rPr>
              <w:t>ж</w:t>
            </w:r>
            <w:r>
              <w:rPr>
                <w:rFonts w:ascii="Times New Roman" w:hAnsi="Times New Roman"/>
                <w:sz w:val="24"/>
                <w:szCs w:val="24"/>
              </w:rPr>
              <w:t>ные и нормализованные детали и у</w:t>
            </w:r>
            <w:r>
              <w:rPr>
                <w:rFonts w:ascii="Times New Roman" w:hAnsi="Times New Roman"/>
                <w:sz w:val="24"/>
                <w:szCs w:val="24"/>
              </w:rPr>
              <w:t>з</w:t>
            </w:r>
            <w:r>
              <w:rPr>
                <w:rFonts w:ascii="Times New Roman" w:hAnsi="Times New Roman"/>
                <w:sz w:val="24"/>
                <w:szCs w:val="24"/>
              </w:rPr>
              <w:t>лы;</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наименования и свойства ко</w:t>
            </w:r>
            <w:r>
              <w:rPr>
                <w:rFonts w:ascii="Times New Roman" w:hAnsi="Times New Roman"/>
                <w:sz w:val="24"/>
                <w:szCs w:val="24"/>
              </w:rPr>
              <w:t>м</w:t>
            </w:r>
            <w:r>
              <w:rPr>
                <w:rFonts w:ascii="Times New Roman" w:hAnsi="Times New Roman"/>
                <w:sz w:val="24"/>
                <w:szCs w:val="24"/>
              </w:rPr>
              <w:t>плектуемых материалов;</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устройства, назначение, правила настройки и регулирования контрол</w:t>
            </w:r>
            <w:r>
              <w:rPr>
                <w:rFonts w:ascii="Times New Roman" w:hAnsi="Times New Roman"/>
                <w:sz w:val="24"/>
                <w:szCs w:val="24"/>
              </w:rPr>
              <w:t>ь</w:t>
            </w:r>
            <w:r>
              <w:rPr>
                <w:rFonts w:ascii="Times New Roman" w:hAnsi="Times New Roman"/>
                <w:sz w:val="24"/>
                <w:szCs w:val="24"/>
              </w:rPr>
              <w:t>но-измерительных инструментов и приборов;</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 w:firstLine="430"/>
              <w:jc w:val="both"/>
              <w:rPr>
                <w:rFonts w:ascii="Times New Roman" w:hAnsi="Times New Roman"/>
                <w:sz w:val="24"/>
                <w:szCs w:val="24"/>
              </w:rPr>
            </w:pPr>
            <w:r>
              <w:rPr>
                <w:rFonts w:ascii="Times New Roman" w:hAnsi="Times New Roman"/>
                <w:sz w:val="24"/>
                <w:szCs w:val="24"/>
              </w:rPr>
              <w:t>методы  и средств контроля обр</w:t>
            </w:r>
            <w:r>
              <w:rPr>
                <w:rFonts w:ascii="Times New Roman" w:hAnsi="Times New Roman"/>
                <w:sz w:val="24"/>
                <w:szCs w:val="24"/>
              </w:rPr>
              <w:t>а</w:t>
            </w:r>
            <w:r>
              <w:rPr>
                <w:rFonts w:ascii="Times New Roman" w:hAnsi="Times New Roman"/>
                <w:sz w:val="24"/>
                <w:szCs w:val="24"/>
              </w:rPr>
              <w:t>ботанных поверхностей</w:t>
            </w:r>
          </w:p>
          <w:p w:rsidR="00BE10B1" w:rsidRDefault="00BE10B1">
            <w:pPr>
              <w:spacing w:after="0"/>
              <w:ind w:firstLine="430"/>
              <w:jc w:val="center"/>
              <w:rPr>
                <w:rFonts w:ascii="Times New Roman" w:hAnsi="Times New Roman"/>
                <w:b/>
                <w:sz w:val="24"/>
                <w:szCs w:val="24"/>
              </w:rPr>
            </w:pPr>
          </w:p>
        </w:tc>
      </w:tr>
    </w:tbl>
    <w:p w:rsidR="00BE10B1" w:rsidRDefault="00BE10B1" w:rsidP="00BE10B1">
      <w:pPr>
        <w:suppressAutoHyphens/>
        <w:rPr>
          <w:rFonts w:ascii="Times New Roman" w:hAnsi="Times New Roman"/>
          <w:b/>
        </w:rPr>
      </w:pPr>
    </w:p>
    <w:p w:rsidR="00BE10B1" w:rsidRDefault="00BE10B1" w:rsidP="00BE10B1">
      <w:pPr>
        <w:suppressAutoHyphens/>
        <w:rPr>
          <w:rFonts w:ascii="Times New Roman" w:hAnsi="Times New Roman"/>
          <w:b/>
        </w:rPr>
      </w:pPr>
      <w:r>
        <w:rPr>
          <w:rFonts w:ascii="Times New Roman" w:hAnsi="Times New Roman"/>
          <w:b/>
        </w:rPr>
        <w:t>2. СТРУКТУРА И СОДЕРЖАНИЕ УЧЕБНОЙ ДИСЦИПЛИНЫ</w:t>
      </w:r>
    </w:p>
    <w:p w:rsidR="00BE10B1" w:rsidRDefault="00BE10B1" w:rsidP="00BE10B1">
      <w:pPr>
        <w:suppressAutoHyphens/>
        <w:outlineLvl w:val="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797"/>
        <w:gridCol w:w="1774"/>
      </w:tblGrid>
      <w:tr w:rsidR="00BE10B1" w:rsidTr="00BE10B1">
        <w:trPr>
          <w:trHeight w:val="490"/>
        </w:trPr>
        <w:tc>
          <w:tcPr>
            <w:tcW w:w="4073" w:type="pct"/>
            <w:vAlign w:val="center"/>
            <w:hideMark/>
          </w:tcPr>
          <w:p w:rsidR="00BE10B1" w:rsidRDefault="00BE10B1">
            <w:pPr>
              <w:suppressAutoHyphens/>
              <w:spacing w:line="240" w:lineRule="auto"/>
              <w:rPr>
                <w:rFonts w:ascii="Times New Roman" w:hAnsi="Times New Roman"/>
                <w:b/>
                <w:sz w:val="24"/>
                <w:szCs w:val="24"/>
              </w:rPr>
            </w:pPr>
            <w:r>
              <w:rPr>
                <w:rFonts w:ascii="Times New Roman" w:hAnsi="Times New Roman"/>
                <w:b/>
                <w:sz w:val="24"/>
                <w:szCs w:val="24"/>
              </w:rPr>
              <w:t>Вид учебной работы</w:t>
            </w:r>
          </w:p>
        </w:tc>
        <w:tc>
          <w:tcPr>
            <w:tcW w:w="927" w:type="pct"/>
            <w:vAlign w:val="center"/>
            <w:hideMark/>
          </w:tcPr>
          <w:p w:rsidR="00BE10B1" w:rsidRDefault="00BE10B1">
            <w:pPr>
              <w:suppressAutoHyphens/>
              <w:spacing w:line="240" w:lineRule="auto"/>
              <w:rPr>
                <w:rFonts w:ascii="Times New Roman" w:hAnsi="Times New Roman"/>
                <w:b/>
                <w:iCs/>
                <w:sz w:val="24"/>
                <w:szCs w:val="24"/>
              </w:rPr>
            </w:pPr>
            <w:r>
              <w:rPr>
                <w:rFonts w:ascii="Times New Roman" w:hAnsi="Times New Roman"/>
                <w:b/>
                <w:iCs/>
                <w:sz w:val="24"/>
                <w:szCs w:val="24"/>
              </w:rPr>
              <w:t>Объем часов</w:t>
            </w:r>
          </w:p>
        </w:tc>
      </w:tr>
      <w:tr w:rsidR="00BE10B1" w:rsidTr="00BE10B1">
        <w:trPr>
          <w:trHeight w:val="490"/>
        </w:trPr>
        <w:tc>
          <w:tcPr>
            <w:tcW w:w="4073" w:type="pct"/>
            <w:vAlign w:val="center"/>
            <w:hideMark/>
          </w:tcPr>
          <w:p w:rsidR="00BE10B1" w:rsidRDefault="00BE10B1">
            <w:pPr>
              <w:rPr>
                <w:rFonts w:ascii="Times New Roman" w:hAnsi="Times New Roman"/>
                <w:b/>
                <w:sz w:val="24"/>
                <w:szCs w:val="24"/>
              </w:rPr>
            </w:pPr>
            <w:r>
              <w:rPr>
                <w:rFonts w:ascii="Times New Roman" w:hAnsi="Times New Roman"/>
                <w:b/>
                <w:sz w:val="24"/>
                <w:szCs w:val="24"/>
              </w:rPr>
              <w:t>Объем учебной дисциплины</w:t>
            </w:r>
          </w:p>
        </w:tc>
        <w:tc>
          <w:tcPr>
            <w:tcW w:w="927" w:type="pct"/>
            <w:vAlign w:val="center"/>
            <w:hideMark/>
          </w:tcPr>
          <w:p w:rsidR="00BE10B1" w:rsidRDefault="00BE10B1">
            <w:pPr>
              <w:suppressAutoHyphens/>
              <w:spacing w:line="240" w:lineRule="auto"/>
              <w:jc w:val="center"/>
              <w:rPr>
                <w:rFonts w:ascii="Times New Roman" w:hAnsi="Times New Roman"/>
                <w:iCs/>
                <w:sz w:val="24"/>
                <w:szCs w:val="24"/>
              </w:rPr>
            </w:pPr>
            <w:r>
              <w:rPr>
                <w:rFonts w:ascii="Times New Roman" w:hAnsi="Times New Roman"/>
                <w:iCs/>
                <w:sz w:val="24"/>
                <w:szCs w:val="24"/>
              </w:rPr>
              <w:t>34</w:t>
            </w:r>
          </w:p>
        </w:tc>
      </w:tr>
      <w:tr w:rsidR="00BE10B1" w:rsidTr="00BE10B1">
        <w:trPr>
          <w:trHeight w:val="490"/>
        </w:trPr>
        <w:tc>
          <w:tcPr>
            <w:tcW w:w="4073" w:type="pct"/>
            <w:vAlign w:val="center"/>
            <w:hideMark/>
          </w:tcPr>
          <w:p w:rsidR="00BE10B1" w:rsidRDefault="00BE10B1">
            <w:pPr>
              <w:rPr>
                <w:rFonts w:ascii="Times New Roman" w:hAnsi="Times New Roman"/>
                <w:b/>
                <w:sz w:val="24"/>
                <w:szCs w:val="24"/>
              </w:rPr>
            </w:pPr>
            <w:r>
              <w:rPr>
                <w:rFonts w:ascii="Times New Roman" w:hAnsi="Times New Roman"/>
                <w:b/>
                <w:sz w:val="24"/>
                <w:szCs w:val="24"/>
              </w:rPr>
              <w:t>Самостоятельная работа</w:t>
            </w:r>
            <w:r>
              <w:rPr>
                <w:rStyle w:val="ac"/>
                <w:b/>
                <w:color w:val="000000"/>
                <w:sz w:val="24"/>
                <w:szCs w:val="24"/>
              </w:rPr>
              <w:footnoteReference w:id="3"/>
            </w:r>
          </w:p>
        </w:tc>
        <w:tc>
          <w:tcPr>
            <w:tcW w:w="927" w:type="pct"/>
            <w:vAlign w:val="center"/>
            <w:hideMark/>
          </w:tcPr>
          <w:p w:rsidR="00BE10B1" w:rsidRDefault="00BE10B1">
            <w:pPr>
              <w:suppressAutoHyphens/>
              <w:spacing w:line="240" w:lineRule="auto"/>
              <w:jc w:val="center"/>
              <w:rPr>
                <w:rFonts w:ascii="Times New Roman" w:hAnsi="Times New Roman"/>
                <w:iCs/>
                <w:sz w:val="24"/>
                <w:szCs w:val="24"/>
              </w:rPr>
            </w:pPr>
            <w:r>
              <w:rPr>
                <w:rFonts w:ascii="Times New Roman" w:hAnsi="Times New Roman"/>
                <w:iCs/>
                <w:sz w:val="24"/>
                <w:szCs w:val="24"/>
              </w:rPr>
              <w:t>4</w:t>
            </w:r>
          </w:p>
        </w:tc>
      </w:tr>
      <w:tr w:rsidR="00BE10B1" w:rsidTr="00BE10B1">
        <w:trPr>
          <w:trHeight w:val="490"/>
        </w:trPr>
        <w:tc>
          <w:tcPr>
            <w:tcW w:w="4073" w:type="pct"/>
            <w:vAlign w:val="center"/>
            <w:hideMark/>
          </w:tcPr>
          <w:p w:rsidR="00BE10B1" w:rsidRDefault="00BE10B1">
            <w:pPr>
              <w:rPr>
                <w:rFonts w:ascii="Times New Roman" w:hAnsi="Times New Roman"/>
                <w:b/>
                <w:sz w:val="24"/>
                <w:szCs w:val="24"/>
              </w:rPr>
            </w:pPr>
            <w:r>
              <w:rPr>
                <w:rFonts w:ascii="Times New Roman" w:hAnsi="Times New Roman"/>
                <w:b/>
                <w:sz w:val="24"/>
                <w:szCs w:val="24"/>
              </w:rPr>
              <w:t>Суммарная учебная нагрузка во взаимодействии с преподавателем</w:t>
            </w:r>
          </w:p>
        </w:tc>
        <w:tc>
          <w:tcPr>
            <w:tcW w:w="927" w:type="pct"/>
            <w:vAlign w:val="center"/>
            <w:hideMark/>
          </w:tcPr>
          <w:p w:rsidR="00BE10B1" w:rsidRDefault="00BE10B1">
            <w:pPr>
              <w:suppressAutoHyphens/>
              <w:spacing w:line="240" w:lineRule="auto"/>
              <w:jc w:val="center"/>
              <w:rPr>
                <w:rFonts w:ascii="Times New Roman" w:hAnsi="Times New Roman"/>
                <w:iCs/>
                <w:sz w:val="24"/>
                <w:szCs w:val="24"/>
              </w:rPr>
            </w:pPr>
            <w:r>
              <w:rPr>
                <w:rFonts w:ascii="Times New Roman" w:hAnsi="Times New Roman"/>
                <w:iCs/>
                <w:sz w:val="24"/>
                <w:szCs w:val="24"/>
              </w:rPr>
              <w:t>30</w:t>
            </w:r>
          </w:p>
        </w:tc>
      </w:tr>
      <w:tr w:rsidR="00BE10B1" w:rsidTr="00BE10B1">
        <w:trPr>
          <w:trHeight w:val="490"/>
        </w:trPr>
        <w:tc>
          <w:tcPr>
            <w:tcW w:w="5000" w:type="pct"/>
            <w:gridSpan w:val="2"/>
            <w:vAlign w:val="center"/>
            <w:hideMark/>
          </w:tcPr>
          <w:p w:rsidR="00BE10B1" w:rsidRDefault="00BE10B1">
            <w:pPr>
              <w:suppressAutoHyphens/>
              <w:spacing w:line="240" w:lineRule="auto"/>
              <w:rPr>
                <w:rFonts w:ascii="Times New Roman" w:hAnsi="Times New Roman"/>
                <w:iCs/>
                <w:sz w:val="24"/>
                <w:szCs w:val="24"/>
              </w:rPr>
            </w:pPr>
            <w:r>
              <w:rPr>
                <w:rFonts w:ascii="Times New Roman" w:hAnsi="Times New Roman"/>
                <w:sz w:val="24"/>
                <w:szCs w:val="24"/>
              </w:rPr>
              <w:t>в том числе:</w:t>
            </w:r>
          </w:p>
        </w:tc>
      </w:tr>
      <w:tr w:rsidR="00BE10B1" w:rsidTr="00BE10B1">
        <w:trPr>
          <w:trHeight w:val="490"/>
        </w:trPr>
        <w:tc>
          <w:tcPr>
            <w:tcW w:w="4073" w:type="pct"/>
            <w:vAlign w:val="center"/>
            <w:hideMark/>
          </w:tcPr>
          <w:p w:rsidR="00BE10B1" w:rsidRDefault="00BE10B1">
            <w:pPr>
              <w:suppressAutoHyphens/>
              <w:spacing w:line="240" w:lineRule="auto"/>
              <w:rPr>
                <w:rFonts w:ascii="Times New Roman" w:hAnsi="Times New Roman"/>
                <w:sz w:val="24"/>
                <w:szCs w:val="24"/>
              </w:rPr>
            </w:pPr>
            <w:r>
              <w:rPr>
                <w:rFonts w:ascii="Times New Roman" w:hAnsi="Times New Roman"/>
                <w:sz w:val="24"/>
                <w:szCs w:val="24"/>
              </w:rPr>
              <w:t>теоретическое обучение</w:t>
            </w:r>
          </w:p>
        </w:tc>
        <w:tc>
          <w:tcPr>
            <w:tcW w:w="927" w:type="pct"/>
            <w:vAlign w:val="center"/>
            <w:hideMark/>
          </w:tcPr>
          <w:p w:rsidR="00BE10B1" w:rsidRDefault="00BE10B1">
            <w:pPr>
              <w:suppressAutoHyphens/>
              <w:spacing w:line="240" w:lineRule="auto"/>
              <w:jc w:val="center"/>
              <w:rPr>
                <w:rFonts w:ascii="Times New Roman" w:hAnsi="Times New Roman"/>
                <w:iCs/>
                <w:sz w:val="24"/>
                <w:szCs w:val="24"/>
              </w:rPr>
            </w:pPr>
            <w:r>
              <w:rPr>
                <w:rFonts w:ascii="Times New Roman" w:hAnsi="Times New Roman"/>
                <w:iCs/>
                <w:sz w:val="24"/>
                <w:szCs w:val="24"/>
              </w:rPr>
              <w:t>16</w:t>
            </w:r>
          </w:p>
        </w:tc>
      </w:tr>
      <w:tr w:rsidR="00BE10B1" w:rsidTr="00BE10B1">
        <w:trPr>
          <w:trHeight w:val="490"/>
        </w:trPr>
        <w:tc>
          <w:tcPr>
            <w:tcW w:w="4073" w:type="pct"/>
            <w:vAlign w:val="center"/>
            <w:hideMark/>
          </w:tcPr>
          <w:p w:rsidR="00BE10B1" w:rsidRDefault="00BE10B1">
            <w:pPr>
              <w:suppressAutoHyphens/>
              <w:spacing w:line="240" w:lineRule="auto"/>
              <w:rPr>
                <w:rFonts w:ascii="Times New Roman" w:hAnsi="Times New Roman"/>
                <w:sz w:val="24"/>
                <w:szCs w:val="24"/>
              </w:rPr>
            </w:pPr>
            <w:r>
              <w:rPr>
                <w:rFonts w:ascii="Times New Roman" w:hAnsi="Times New Roman"/>
                <w:sz w:val="24"/>
                <w:szCs w:val="24"/>
              </w:rPr>
              <w:t xml:space="preserve">практические занятия </w:t>
            </w:r>
          </w:p>
        </w:tc>
        <w:tc>
          <w:tcPr>
            <w:tcW w:w="927" w:type="pct"/>
            <w:vAlign w:val="center"/>
            <w:hideMark/>
          </w:tcPr>
          <w:p w:rsidR="00BE10B1" w:rsidRDefault="00BE10B1">
            <w:pPr>
              <w:suppressAutoHyphens/>
              <w:spacing w:line="240" w:lineRule="auto"/>
              <w:jc w:val="center"/>
              <w:rPr>
                <w:rFonts w:ascii="Times New Roman" w:hAnsi="Times New Roman"/>
                <w:iCs/>
                <w:sz w:val="24"/>
                <w:szCs w:val="24"/>
              </w:rPr>
            </w:pPr>
            <w:r>
              <w:rPr>
                <w:rFonts w:ascii="Times New Roman" w:hAnsi="Times New Roman"/>
                <w:iCs/>
                <w:sz w:val="24"/>
                <w:szCs w:val="24"/>
              </w:rPr>
              <w:t>12</w:t>
            </w:r>
          </w:p>
        </w:tc>
      </w:tr>
      <w:tr w:rsidR="00BE10B1" w:rsidTr="00BE10B1">
        <w:trPr>
          <w:trHeight w:val="490"/>
        </w:trPr>
        <w:tc>
          <w:tcPr>
            <w:tcW w:w="4073" w:type="pct"/>
            <w:vAlign w:val="center"/>
            <w:hideMark/>
          </w:tcPr>
          <w:p w:rsidR="00BE10B1" w:rsidRDefault="00BE10B1">
            <w:pPr>
              <w:suppressAutoHyphens/>
              <w:spacing w:line="240" w:lineRule="auto"/>
              <w:rPr>
                <w:rFonts w:ascii="Times New Roman" w:hAnsi="Times New Roman"/>
                <w:b/>
                <w:iCs/>
                <w:sz w:val="24"/>
                <w:szCs w:val="24"/>
              </w:rPr>
            </w:pPr>
            <w:r>
              <w:rPr>
                <w:rFonts w:ascii="Times New Roman" w:hAnsi="Times New Roman"/>
                <w:b/>
                <w:iCs/>
                <w:sz w:val="24"/>
                <w:szCs w:val="24"/>
              </w:rPr>
              <w:t xml:space="preserve">Промежуточная аттестация        </w:t>
            </w:r>
          </w:p>
        </w:tc>
        <w:tc>
          <w:tcPr>
            <w:tcW w:w="927" w:type="pct"/>
            <w:vAlign w:val="center"/>
            <w:hideMark/>
          </w:tcPr>
          <w:p w:rsidR="00BE10B1" w:rsidRDefault="00BE10B1">
            <w:pPr>
              <w:suppressAutoHyphens/>
              <w:spacing w:line="240" w:lineRule="auto"/>
              <w:jc w:val="center"/>
              <w:rPr>
                <w:rFonts w:ascii="Times New Roman" w:hAnsi="Times New Roman"/>
                <w:b/>
                <w:iCs/>
                <w:sz w:val="24"/>
                <w:szCs w:val="24"/>
              </w:rPr>
            </w:pPr>
            <w:r>
              <w:rPr>
                <w:rFonts w:ascii="Times New Roman" w:hAnsi="Times New Roman"/>
                <w:b/>
                <w:iCs/>
                <w:sz w:val="24"/>
                <w:szCs w:val="24"/>
              </w:rPr>
              <w:t>2</w:t>
            </w:r>
          </w:p>
        </w:tc>
      </w:tr>
    </w:tbl>
    <w:p w:rsidR="00BE10B1" w:rsidRDefault="00BE10B1" w:rsidP="00BE10B1">
      <w:pPr>
        <w:suppressAutoHyphens/>
        <w:rPr>
          <w:rFonts w:ascii="Times New Roman" w:hAnsi="Times New Roman"/>
          <w:b/>
          <w:i/>
        </w:rPr>
      </w:pPr>
    </w:p>
    <w:p w:rsidR="00BE10B1" w:rsidRDefault="00BE10B1" w:rsidP="00BE10B1">
      <w:pPr>
        <w:spacing w:after="0"/>
        <w:rPr>
          <w:rFonts w:ascii="Times New Roman" w:hAnsi="Times New Roman"/>
          <w:b/>
          <w:i/>
        </w:rPr>
        <w:sectPr w:rsidR="00BE10B1">
          <w:pgSz w:w="11906" w:h="16838"/>
          <w:pgMar w:top="1134" w:right="850" w:bottom="284" w:left="1701" w:header="708" w:footer="708" w:gutter="0"/>
          <w:cols w:space="720"/>
        </w:sectPr>
      </w:pPr>
    </w:p>
    <w:p w:rsidR="00BE10B1" w:rsidRDefault="00BE10B1" w:rsidP="00BE10B1">
      <w:pPr>
        <w:pStyle w:val="ae"/>
        <w:ind w:left="720"/>
        <w:jc w:val="center"/>
        <w:rPr>
          <w:b/>
        </w:rPr>
      </w:pPr>
      <w:r>
        <w:rPr>
          <w:b/>
        </w:rPr>
        <w:lastRenderedPageBreak/>
        <w:t xml:space="preserve">2.2. Тематический план и содержание учебной дисциплины </w:t>
      </w:r>
      <w:r>
        <w:rPr>
          <w:b/>
          <w:u w:val="single"/>
        </w:rPr>
        <w:t>«ОП.01 ТЕХНИЧЕСКИЕ  ИЗМЕРЕНИЯ»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9"/>
        <w:gridCol w:w="6811"/>
        <w:gridCol w:w="2565"/>
        <w:gridCol w:w="1371"/>
        <w:gridCol w:w="2234"/>
      </w:tblGrid>
      <w:tr w:rsidR="00BE10B1" w:rsidTr="00BE10B1">
        <w:trPr>
          <w:trHeight w:val="20"/>
        </w:trPr>
        <w:tc>
          <w:tcPr>
            <w:tcW w:w="653" w:type="pct"/>
          </w:tcPr>
          <w:p w:rsidR="00BE10B1" w:rsidRDefault="00BE10B1">
            <w:pPr>
              <w:rPr>
                <w:rFonts w:ascii="Times New Roman" w:hAnsi="Times New Roman"/>
                <w:b/>
                <w:bCs/>
                <w:sz w:val="24"/>
                <w:szCs w:val="24"/>
              </w:rPr>
            </w:pPr>
          </w:p>
          <w:p w:rsidR="00BE10B1" w:rsidRDefault="00BE10B1">
            <w:pPr>
              <w:rPr>
                <w:rFonts w:ascii="Times New Roman" w:hAnsi="Times New Roman"/>
                <w:b/>
                <w:bCs/>
                <w:sz w:val="24"/>
                <w:szCs w:val="24"/>
              </w:rPr>
            </w:pPr>
            <w:r>
              <w:rPr>
                <w:rFonts w:ascii="Times New Roman" w:hAnsi="Times New Roman"/>
                <w:b/>
                <w:bCs/>
                <w:sz w:val="24"/>
                <w:szCs w:val="24"/>
              </w:rPr>
              <w:t>Наименование разделов и тем</w:t>
            </w:r>
          </w:p>
        </w:tc>
        <w:tc>
          <w:tcPr>
            <w:tcW w:w="3139" w:type="pct"/>
            <w:gridSpan w:val="2"/>
          </w:tcPr>
          <w:p w:rsidR="00BE10B1" w:rsidRDefault="00BE10B1">
            <w:pPr>
              <w:rPr>
                <w:rFonts w:ascii="Times New Roman" w:hAnsi="Times New Roman"/>
                <w:b/>
                <w:bCs/>
                <w:sz w:val="24"/>
                <w:szCs w:val="24"/>
              </w:rPr>
            </w:pPr>
          </w:p>
          <w:p w:rsidR="00BE10B1" w:rsidRDefault="00BE10B1">
            <w:pPr>
              <w:jc w:val="center"/>
              <w:rPr>
                <w:rFonts w:ascii="Times New Roman" w:hAnsi="Times New Roman"/>
                <w:b/>
                <w:bCs/>
                <w:sz w:val="24"/>
                <w:szCs w:val="24"/>
              </w:rPr>
            </w:pPr>
            <w:r>
              <w:rPr>
                <w:rFonts w:ascii="Times New Roman" w:hAnsi="Times New Roman"/>
                <w:b/>
                <w:bCs/>
                <w:sz w:val="24"/>
                <w:szCs w:val="24"/>
              </w:rPr>
              <w:t xml:space="preserve">Содержание учебного материала и формы организации деятельности </w:t>
            </w:r>
            <w:proofErr w:type="gramStart"/>
            <w:r>
              <w:rPr>
                <w:rFonts w:ascii="Times New Roman" w:hAnsi="Times New Roman"/>
                <w:b/>
                <w:bCs/>
                <w:sz w:val="24"/>
                <w:szCs w:val="24"/>
              </w:rPr>
              <w:t>обучающихся</w:t>
            </w:r>
            <w:proofErr w:type="gramEnd"/>
          </w:p>
        </w:tc>
        <w:tc>
          <w:tcPr>
            <w:tcW w:w="459" w:type="pct"/>
          </w:tcPr>
          <w:p w:rsidR="00BE10B1" w:rsidRDefault="00BE10B1">
            <w:pPr>
              <w:jc w:val="center"/>
              <w:rPr>
                <w:rFonts w:ascii="Times New Roman" w:hAnsi="Times New Roman"/>
                <w:b/>
                <w:bCs/>
                <w:sz w:val="24"/>
                <w:szCs w:val="24"/>
              </w:rPr>
            </w:pPr>
          </w:p>
          <w:p w:rsidR="00BE10B1" w:rsidRDefault="00BE10B1">
            <w:pPr>
              <w:jc w:val="center"/>
              <w:rPr>
                <w:rFonts w:ascii="Times New Roman" w:hAnsi="Times New Roman"/>
                <w:b/>
                <w:bCs/>
                <w:sz w:val="24"/>
                <w:szCs w:val="24"/>
              </w:rPr>
            </w:pPr>
            <w:r>
              <w:rPr>
                <w:rFonts w:ascii="Times New Roman" w:hAnsi="Times New Roman"/>
                <w:b/>
                <w:bCs/>
                <w:sz w:val="24"/>
                <w:szCs w:val="24"/>
              </w:rPr>
              <w:t>Объем ч</w:t>
            </w:r>
            <w:r>
              <w:rPr>
                <w:rFonts w:ascii="Times New Roman" w:hAnsi="Times New Roman"/>
                <w:b/>
                <w:bCs/>
                <w:sz w:val="24"/>
                <w:szCs w:val="24"/>
              </w:rPr>
              <w:t>а</w:t>
            </w:r>
            <w:r>
              <w:rPr>
                <w:rFonts w:ascii="Times New Roman" w:hAnsi="Times New Roman"/>
                <w:b/>
                <w:bCs/>
                <w:sz w:val="24"/>
                <w:szCs w:val="24"/>
              </w:rPr>
              <w:t>сов</w:t>
            </w:r>
          </w:p>
        </w:tc>
        <w:tc>
          <w:tcPr>
            <w:tcW w:w="749" w:type="pc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Коды компете</w:t>
            </w:r>
            <w:r>
              <w:rPr>
                <w:rFonts w:ascii="Times New Roman" w:hAnsi="Times New Roman"/>
                <w:b/>
                <w:bCs/>
                <w:sz w:val="24"/>
                <w:szCs w:val="24"/>
              </w:rPr>
              <w:t>н</w:t>
            </w:r>
            <w:r>
              <w:rPr>
                <w:rFonts w:ascii="Times New Roman" w:hAnsi="Times New Roman"/>
                <w:b/>
                <w:bCs/>
                <w:sz w:val="24"/>
                <w:szCs w:val="24"/>
              </w:rPr>
              <w:t>ций, формиров</w:t>
            </w:r>
            <w:r>
              <w:rPr>
                <w:rFonts w:ascii="Times New Roman" w:hAnsi="Times New Roman"/>
                <w:b/>
                <w:bCs/>
                <w:sz w:val="24"/>
                <w:szCs w:val="24"/>
              </w:rPr>
              <w:t>а</w:t>
            </w:r>
            <w:r>
              <w:rPr>
                <w:rFonts w:ascii="Times New Roman" w:hAnsi="Times New Roman"/>
                <w:b/>
                <w:bCs/>
                <w:sz w:val="24"/>
                <w:szCs w:val="24"/>
              </w:rPr>
              <w:t>нию которых сп</w:t>
            </w:r>
            <w:r>
              <w:rPr>
                <w:rFonts w:ascii="Times New Roman" w:hAnsi="Times New Roman"/>
                <w:b/>
                <w:bCs/>
                <w:sz w:val="24"/>
                <w:szCs w:val="24"/>
              </w:rPr>
              <w:t>о</w:t>
            </w:r>
            <w:r>
              <w:rPr>
                <w:rFonts w:ascii="Times New Roman" w:hAnsi="Times New Roman"/>
                <w:b/>
                <w:bCs/>
                <w:sz w:val="24"/>
                <w:szCs w:val="24"/>
              </w:rPr>
              <w:t>собствует элемент программы</w:t>
            </w:r>
          </w:p>
        </w:tc>
      </w:tr>
      <w:tr w:rsidR="00BE10B1" w:rsidTr="00BE10B1">
        <w:trPr>
          <w:trHeight w:val="20"/>
        </w:trPr>
        <w:tc>
          <w:tcPr>
            <w:tcW w:w="653" w:type="pct"/>
            <w:hideMark/>
          </w:tcPr>
          <w:p w:rsidR="00BE10B1" w:rsidRDefault="00BE10B1">
            <w:pPr>
              <w:jc w:val="center"/>
              <w:rPr>
                <w:rFonts w:ascii="Times New Roman" w:hAnsi="Times New Roman"/>
                <w:b/>
                <w:bCs/>
                <w:sz w:val="24"/>
                <w:szCs w:val="24"/>
              </w:rPr>
            </w:pPr>
            <w:r>
              <w:rPr>
                <w:rFonts w:ascii="Times New Roman" w:hAnsi="Times New Roman"/>
                <w:b/>
                <w:bCs/>
                <w:sz w:val="24"/>
                <w:szCs w:val="24"/>
              </w:rPr>
              <w:t>1</w:t>
            </w:r>
          </w:p>
        </w:tc>
        <w:tc>
          <w:tcPr>
            <w:tcW w:w="3139" w:type="pct"/>
            <w:gridSpan w:val="2"/>
            <w:hideMark/>
          </w:tcPr>
          <w:p w:rsidR="00BE10B1" w:rsidRDefault="00BE10B1">
            <w:pPr>
              <w:jc w:val="center"/>
              <w:rPr>
                <w:rFonts w:ascii="Times New Roman" w:hAnsi="Times New Roman"/>
                <w:b/>
                <w:bCs/>
                <w:sz w:val="24"/>
                <w:szCs w:val="24"/>
              </w:rPr>
            </w:pPr>
            <w:r>
              <w:rPr>
                <w:rFonts w:ascii="Times New Roman" w:hAnsi="Times New Roman"/>
                <w:b/>
                <w:bCs/>
                <w:sz w:val="24"/>
                <w:szCs w:val="24"/>
              </w:rPr>
              <w:t>2</w:t>
            </w:r>
          </w:p>
        </w:tc>
        <w:tc>
          <w:tcPr>
            <w:tcW w:w="459" w:type="pct"/>
            <w:hideMark/>
          </w:tcPr>
          <w:p w:rsidR="00BE10B1" w:rsidRDefault="00BE10B1">
            <w:pPr>
              <w:jc w:val="center"/>
              <w:rPr>
                <w:rFonts w:ascii="Times New Roman" w:hAnsi="Times New Roman"/>
                <w:b/>
                <w:bCs/>
                <w:sz w:val="24"/>
                <w:szCs w:val="24"/>
              </w:rPr>
            </w:pPr>
            <w:r>
              <w:rPr>
                <w:rFonts w:ascii="Times New Roman" w:hAnsi="Times New Roman"/>
                <w:b/>
                <w:bCs/>
                <w:sz w:val="24"/>
                <w:szCs w:val="24"/>
              </w:rPr>
              <w:t>3</w:t>
            </w:r>
          </w:p>
        </w:tc>
        <w:tc>
          <w:tcPr>
            <w:tcW w:w="749" w:type="pc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4</w:t>
            </w:r>
          </w:p>
        </w:tc>
      </w:tr>
      <w:tr w:rsidR="00BE10B1" w:rsidTr="00BE10B1">
        <w:trPr>
          <w:trHeight w:val="20"/>
        </w:trPr>
        <w:tc>
          <w:tcPr>
            <w:tcW w:w="653" w:type="pct"/>
            <w:hideMark/>
          </w:tcPr>
          <w:p w:rsidR="00BE10B1" w:rsidRDefault="00BE10B1">
            <w:pPr>
              <w:rPr>
                <w:rFonts w:ascii="Times New Roman" w:hAnsi="Times New Roman"/>
                <w:b/>
                <w:bCs/>
                <w:sz w:val="24"/>
                <w:szCs w:val="24"/>
              </w:rPr>
            </w:pPr>
            <w:r>
              <w:rPr>
                <w:rFonts w:ascii="Times New Roman" w:hAnsi="Times New Roman"/>
                <w:b/>
                <w:bCs/>
                <w:sz w:val="24"/>
                <w:szCs w:val="24"/>
              </w:rPr>
              <w:t>Введение</w:t>
            </w:r>
          </w:p>
        </w:tc>
        <w:tc>
          <w:tcPr>
            <w:tcW w:w="3139" w:type="pct"/>
            <w:gridSpan w:val="2"/>
            <w:hideMark/>
          </w:tcPr>
          <w:p w:rsidR="00BE10B1" w:rsidRDefault="00BE10B1">
            <w:pPr>
              <w:rPr>
                <w:rFonts w:ascii="Times New Roman" w:hAnsi="Times New Roman"/>
                <w:b/>
                <w:bCs/>
                <w:sz w:val="24"/>
                <w:szCs w:val="24"/>
              </w:rPr>
            </w:pPr>
            <w:r>
              <w:rPr>
                <w:rFonts w:ascii="Times New Roman" w:hAnsi="Times New Roman"/>
                <w:b/>
                <w:bCs/>
                <w:sz w:val="24"/>
                <w:szCs w:val="24"/>
              </w:rPr>
              <w:t>Основные сведения о размерах и соединениях в машиностроении</w:t>
            </w:r>
          </w:p>
        </w:tc>
        <w:tc>
          <w:tcPr>
            <w:tcW w:w="459" w:type="pct"/>
            <w:vAlign w:val="center"/>
            <w:hideMark/>
          </w:tcPr>
          <w:p w:rsidR="00BE10B1" w:rsidRDefault="00BE10B1">
            <w:pPr>
              <w:jc w:val="center"/>
              <w:rPr>
                <w:rFonts w:ascii="Times New Roman" w:hAnsi="Times New Roman"/>
                <w:b/>
                <w:sz w:val="24"/>
                <w:szCs w:val="24"/>
              </w:rPr>
            </w:pPr>
            <w:r>
              <w:rPr>
                <w:rFonts w:ascii="Times New Roman" w:hAnsi="Times New Roman"/>
                <w:b/>
                <w:sz w:val="24"/>
                <w:szCs w:val="24"/>
              </w:rPr>
              <w:t>2</w:t>
            </w:r>
          </w:p>
        </w:tc>
        <w:tc>
          <w:tcPr>
            <w:tcW w:w="749" w:type="pct"/>
            <w:vMerge w:val="restart"/>
            <w:hideMark/>
          </w:tcPr>
          <w:p w:rsidR="00BE10B1" w:rsidRDefault="00BE10B1">
            <w:pPr>
              <w:spacing w:after="0"/>
              <w:rPr>
                <w:rFonts w:ascii="Times New Roman" w:hAnsi="Times New Roman"/>
                <w:sz w:val="24"/>
                <w:szCs w:val="24"/>
              </w:rPr>
            </w:pPr>
            <w:r>
              <w:rPr>
                <w:rFonts w:ascii="Times New Roman" w:hAnsi="Times New Roman"/>
                <w:sz w:val="24"/>
                <w:szCs w:val="24"/>
              </w:rPr>
              <w:t>ОК1-ОК5; ПК</w:t>
            </w:r>
            <w:proofErr w:type="gramStart"/>
            <w:r>
              <w:rPr>
                <w:rFonts w:ascii="Times New Roman" w:hAnsi="Times New Roman"/>
                <w:sz w:val="24"/>
                <w:szCs w:val="24"/>
              </w:rPr>
              <w:t>1</w:t>
            </w:r>
            <w:proofErr w:type="gramEnd"/>
            <w:r>
              <w:rPr>
                <w:rFonts w:ascii="Times New Roman" w:hAnsi="Times New Roman"/>
                <w:sz w:val="24"/>
                <w:szCs w:val="24"/>
              </w:rPr>
              <w:t>.2,1.3,1.4;</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.3,2.4; ПК3.3,3.4;</w:t>
            </w:r>
          </w:p>
          <w:p w:rsidR="00BE10B1" w:rsidRDefault="00BE10B1">
            <w:pPr>
              <w:spacing w:after="0"/>
              <w:rPr>
                <w:rFonts w:ascii="Times New Roman" w:hAnsi="Times New Roman"/>
                <w:b/>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.4,4.5; ПК5.4</w:t>
            </w:r>
          </w:p>
        </w:tc>
      </w:tr>
      <w:tr w:rsidR="00BE10B1" w:rsidTr="00BE10B1">
        <w:trPr>
          <w:trHeight w:val="20"/>
        </w:trPr>
        <w:tc>
          <w:tcPr>
            <w:tcW w:w="653" w:type="pct"/>
            <w:vMerge w:val="restart"/>
          </w:tcPr>
          <w:p w:rsidR="00BE10B1" w:rsidRDefault="00BE10B1">
            <w:pPr>
              <w:rPr>
                <w:rFonts w:ascii="Times New Roman" w:hAnsi="Times New Roman"/>
                <w:b/>
                <w:bCs/>
                <w:sz w:val="24"/>
                <w:szCs w:val="24"/>
              </w:rPr>
            </w:pPr>
            <w:r>
              <w:rPr>
                <w:rFonts w:ascii="Times New Roman" w:hAnsi="Times New Roman"/>
                <w:b/>
                <w:bCs/>
                <w:sz w:val="24"/>
                <w:szCs w:val="24"/>
              </w:rPr>
              <w:t>Тема 1.Допуски и посадки гладких соед</w:t>
            </w:r>
            <w:r>
              <w:rPr>
                <w:rFonts w:ascii="Times New Roman" w:hAnsi="Times New Roman"/>
                <w:b/>
                <w:bCs/>
                <w:sz w:val="24"/>
                <w:szCs w:val="24"/>
              </w:rPr>
              <w:t>и</w:t>
            </w:r>
            <w:r>
              <w:rPr>
                <w:rFonts w:ascii="Times New Roman" w:hAnsi="Times New Roman"/>
                <w:b/>
                <w:bCs/>
                <w:sz w:val="24"/>
                <w:szCs w:val="24"/>
              </w:rPr>
              <w:t>нений</w:t>
            </w:r>
          </w:p>
          <w:p w:rsidR="00BE10B1" w:rsidRDefault="00BE10B1">
            <w:pPr>
              <w:rPr>
                <w:rFonts w:ascii="Times New Roman" w:hAnsi="Times New Roman"/>
                <w:b/>
                <w:bCs/>
                <w:sz w:val="24"/>
                <w:szCs w:val="24"/>
              </w:rPr>
            </w:pPr>
          </w:p>
        </w:tc>
        <w:tc>
          <w:tcPr>
            <w:tcW w:w="3139" w:type="pct"/>
            <w:gridSpan w:val="2"/>
            <w:hideMark/>
          </w:tcPr>
          <w:p w:rsidR="00BE10B1" w:rsidRDefault="00BE10B1">
            <w:pPr>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459" w:type="pct"/>
            <w:vMerge w:val="restar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4</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bCs/>
                <w:sz w:val="24"/>
                <w:szCs w:val="24"/>
              </w:rPr>
            </w:pPr>
            <w:r>
              <w:rPr>
                <w:rFonts w:ascii="Times New Roman" w:hAnsi="Times New Roman"/>
                <w:bCs/>
                <w:sz w:val="24"/>
                <w:szCs w:val="24"/>
              </w:rPr>
              <w:t>1.  Принципы построения системы допусков и посадок.</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bCs/>
                <w:sz w:val="24"/>
                <w:szCs w:val="24"/>
              </w:rPr>
            </w:pPr>
            <w:r>
              <w:rPr>
                <w:rFonts w:ascii="Times New Roman" w:hAnsi="Times New Roman"/>
                <w:bCs/>
                <w:sz w:val="24"/>
                <w:szCs w:val="24"/>
              </w:rPr>
              <w:t>2. Методы выбора посадок</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sz w:val="24"/>
                <w:szCs w:val="24"/>
              </w:rPr>
            </w:pPr>
            <w:r>
              <w:rPr>
                <w:rFonts w:ascii="Times New Roman" w:hAnsi="Times New Roman"/>
                <w:b/>
                <w:bCs/>
                <w:sz w:val="24"/>
                <w:szCs w:val="24"/>
              </w:rPr>
              <w:t>В том числе практических занятий и лабораторных работ</w:t>
            </w:r>
          </w:p>
        </w:tc>
        <w:tc>
          <w:tcPr>
            <w:tcW w:w="459" w:type="pct"/>
            <w:vAlign w:val="center"/>
            <w:hideMark/>
          </w:tcPr>
          <w:p w:rsidR="00BE10B1" w:rsidRDefault="00BE10B1">
            <w:pPr>
              <w:jc w:val="center"/>
              <w:rPr>
                <w:rFonts w:ascii="Times New Roman" w:hAnsi="Times New Roman"/>
                <w:b/>
                <w:sz w:val="24"/>
                <w:szCs w:val="24"/>
              </w:rPr>
            </w:pPr>
            <w:r>
              <w:rPr>
                <w:rFonts w:ascii="Times New Roman" w:hAnsi="Times New Roman"/>
                <w:b/>
                <w:sz w:val="24"/>
                <w:szCs w:val="24"/>
              </w:rPr>
              <w:t>4</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sz w:val="24"/>
                <w:szCs w:val="24"/>
              </w:rPr>
            </w:pPr>
            <w:r>
              <w:rPr>
                <w:rFonts w:ascii="Times New Roman" w:hAnsi="Times New Roman"/>
                <w:sz w:val="24"/>
                <w:szCs w:val="24"/>
              </w:rPr>
              <w:t>1. Практическое занятие «Нахождение величин предельных отклонений по чертежу д</w:t>
            </w:r>
            <w:r>
              <w:rPr>
                <w:rFonts w:ascii="Times New Roman" w:hAnsi="Times New Roman"/>
                <w:sz w:val="24"/>
                <w:szCs w:val="24"/>
              </w:rPr>
              <w:t>е</w:t>
            </w:r>
            <w:r>
              <w:rPr>
                <w:rFonts w:ascii="Times New Roman" w:hAnsi="Times New Roman"/>
                <w:sz w:val="24"/>
                <w:szCs w:val="24"/>
              </w:rPr>
              <w:t>талей»</w:t>
            </w:r>
          </w:p>
        </w:tc>
        <w:tc>
          <w:tcPr>
            <w:tcW w:w="459" w:type="pct"/>
            <w:vAlign w:val="center"/>
            <w:hideMark/>
          </w:tcPr>
          <w:p w:rsidR="00BE10B1" w:rsidRDefault="00BE10B1">
            <w:pPr>
              <w:jc w:val="center"/>
              <w:rPr>
                <w:rFonts w:ascii="Times New Roman" w:hAnsi="Times New Roman"/>
                <w:b/>
                <w:sz w:val="24"/>
                <w:szCs w:val="24"/>
              </w:rPr>
            </w:pPr>
            <w:r>
              <w:rPr>
                <w:rFonts w:ascii="Times New Roman" w:hAnsi="Times New Roman"/>
                <w:b/>
                <w:sz w:val="24"/>
                <w:szCs w:val="24"/>
              </w:rPr>
              <w:t>2</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vAlign w:val="bottom"/>
            <w:hideMark/>
          </w:tcPr>
          <w:p w:rsidR="00BE10B1" w:rsidRDefault="00BE10B1">
            <w:pPr>
              <w:rPr>
                <w:rFonts w:ascii="Times New Roman" w:hAnsi="Times New Roman"/>
                <w:sz w:val="24"/>
                <w:szCs w:val="24"/>
              </w:rPr>
            </w:pPr>
            <w:r>
              <w:rPr>
                <w:rFonts w:ascii="Times New Roman" w:hAnsi="Times New Roman"/>
                <w:sz w:val="24"/>
                <w:szCs w:val="24"/>
              </w:rPr>
              <w:t>2. Практическое занятие «Определение вида посадки»</w:t>
            </w:r>
          </w:p>
        </w:tc>
        <w:tc>
          <w:tcPr>
            <w:tcW w:w="459" w:type="pct"/>
            <w:vAlign w:val="center"/>
            <w:hideMark/>
          </w:tcPr>
          <w:p w:rsidR="00BE10B1" w:rsidRDefault="00BE10B1">
            <w:pPr>
              <w:jc w:val="center"/>
              <w:rPr>
                <w:rFonts w:ascii="Times New Roman" w:hAnsi="Times New Roman"/>
                <w:b/>
                <w:sz w:val="24"/>
                <w:szCs w:val="24"/>
              </w:rPr>
            </w:pPr>
            <w:r>
              <w:rPr>
                <w:rFonts w:ascii="Times New Roman" w:hAnsi="Times New Roman"/>
                <w:b/>
                <w:sz w:val="24"/>
                <w:szCs w:val="24"/>
              </w:rPr>
              <w:t>2</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459" w:type="pc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653" w:type="pct"/>
            <w:vMerge w:val="restart"/>
            <w:hideMark/>
          </w:tcPr>
          <w:p w:rsidR="00BE10B1" w:rsidRDefault="00BE10B1">
            <w:pPr>
              <w:rPr>
                <w:rFonts w:ascii="Times New Roman" w:hAnsi="Times New Roman"/>
                <w:b/>
                <w:bCs/>
                <w:sz w:val="24"/>
                <w:szCs w:val="24"/>
              </w:rPr>
            </w:pPr>
            <w:r>
              <w:rPr>
                <w:rFonts w:ascii="Times New Roman" w:hAnsi="Times New Roman"/>
                <w:b/>
                <w:bCs/>
                <w:sz w:val="24"/>
                <w:szCs w:val="24"/>
              </w:rPr>
              <w:t>Тема 2. Допу</w:t>
            </w:r>
            <w:r>
              <w:rPr>
                <w:rFonts w:ascii="Times New Roman" w:hAnsi="Times New Roman"/>
                <w:b/>
                <w:bCs/>
                <w:sz w:val="24"/>
                <w:szCs w:val="24"/>
              </w:rPr>
              <w:t>с</w:t>
            </w:r>
            <w:r>
              <w:rPr>
                <w:rFonts w:ascii="Times New Roman" w:hAnsi="Times New Roman"/>
                <w:b/>
                <w:bCs/>
                <w:sz w:val="24"/>
                <w:szCs w:val="24"/>
              </w:rPr>
              <w:t>ки и посадки типовых с</w:t>
            </w:r>
            <w:r>
              <w:rPr>
                <w:rFonts w:ascii="Times New Roman" w:hAnsi="Times New Roman"/>
                <w:b/>
                <w:bCs/>
                <w:sz w:val="24"/>
                <w:szCs w:val="24"/>
              </w:rPr>
              <w:t>о</w:t>
            </w:r>
            <w:r>
              <w:rPr>
                <w:rFonts w:ascii="Times New Roman" w:hAnsi="Times New Roman"/>
                <w:b/>
                <w:bCs/>
                <w:sz w:val="24"/>
                <w:szCs w:val="24"/>
              </w:rPr>
              <w:t>единений</w:t>
            </w:r>
          </w:p>
        </w:tc>
        <w:tc>
          <w:tcPr>
            <w:tcW w:w="2281" w:type="pct"/>
            <w:tcBorders>
              <w:right w:val="nil"/>
            </w:tcBorders>
            <w:hideMark/>
          </w:tcPr>
          <w:p w:rsidR="00BE10B1" w:rsidRDefault="00BE10B1">
            <w:pPr>
              <w:rPr>
                <w:rFonts w:ascii="Times New Roman" w:hAnsi="Times New Roman"/>
                <w:b/>
                <w:bCs/>
                <w:sz w:val="24"/>
                <w:szCs w:val="24"/>
              </w:rPr>
            </w:pPr>
            <w:r>
              <w:rPr>
                <w:rFonts w:ascii="Times New Roman" w:hAnsi="Times New Roman"/>
                <w:b/>
                <w:bCs/>
                <w:sz w:val="24"/>
                <w:szCs w:val="24"/>
              </w:rPr>
              <w:t xml:space="preserve">Содержание учебного материала </w:t>
            </w:r>
          </w:p>
        </w:tc>
        <w:tc>
          <w:tcPr>
            <w:tcW w:w="859" w:type="pct"/>
            <w:tcBorders>
              <w:left w:val="nil"/>
            </w:tcBorders>
          </w:tcPr>
          <w:p w:rsidR="00BE10B1" w:rsidRDefault="00BE10B1">
            <w:pPr>
              <w:rPr>
                <w:rFonts w:ascii="Times New Roman" w:hAnsi="Times New Roman"/>
                <w:b/>
                <w:bCs/>
                <w:sz w:val="24"/>
                <w:szCs w:val="24"/>
              </w:rPr>
            </w:pPr>
          </w:p>
        </w:tc>
        <w:tc>
          <w:tcPr>
            <w:tcW w:w="459" w:type="pct"/>
            <w:vMerge w:val="restar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4</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281" w:type="pct"/>
            <w:tcBorders>
              <w:right w:val="nil"/>
            </w:tcBorders>
            <w:hideMark/>
          </w:tcPr>
          <w:p w:rsidR="00BE10B1" w:rsidRDefault="00BE10B1">
            <w:pPr>
              <w:rPr>
                <w:rFonts w:ascii="Times New Roman" w:hAnsi="Times New Roman"/>
                <w:bCs/>
                <w:sz w:val="24"/>
                <w:szCs w:val="24"/>
              </w:rPr>
            </w:pPr>
            <w:r>
              <w:rPr>
                <w:rFonts w:ascii="Times New Roman" w:hAnsi="Times New Roman"/>
                <w:bCs/>
                <w:sz w:val="24"/>
                <w:szCs w:val="24"/>
              </w:rPr>
              <w:t>1.  Шпоночные и шлицевые соединения</w:t>
            </w:r>
          </w:p>
        </w:tc>
        <w:tc>
          <w:tcPr>
            <w:tcW w:w="859" w:type="pct"/>
            <w:tcBorders>
              <w:left w:val="nil"/>
            </w:tcBorders>
          </w:tcPr>
          <w:p w:rsidR="00BE10B1" w:rsidRDefault="00BE10B1">
            <w:pPr>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281" w:type="pct"/>
            <w:tcBorders>
              <w:right w:val="nil"/>
            </w:tcBorders>
            <w:hideMark/>
          </w:tcPr>
          <w:p w:rsidR="00BE10B1" w:rsidRDefault="00BE10B1">
            <w:pPr>
              <w:rPr>
                <w:rFonts w:ascii="Times New Roman" w:hAnsi="Times New Roman"/>
                <w:bCs/>
                <w:sz w:val="24"/>
                <w:szCs w:val="24"/>
              </w:rPr>
            </w:pPr>
            <w:r>
              <w:rPr>
                <w:rFonts w:ascii="Times New Roman" w:hAnsi="Times New Roman"/>
                <w:bCs/>
                <w:sz w:val="24"/>
                <w:szCs w:val="24"/>
              </w:rPr>
              <w:t>2. Резьбовые соединения</w:t>
            </w:r>
          </w:p>
        </w:tc>
        <w:tc>
          <w:tcPr>
            <w:tcW w:w="859" w:type="pct"/>
            <w:tcBorders>
              <w:left w:val="nil"/>
            </w:tcBorders>
          </w:tcPr>
          <w:p w:rsidR="00BE10B1" w:rsidRDefault="00BE10B1">
            <w:pPr>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281" w:type="pct"/>
            <w:tcBorders>
              <w:right w:val="nil"/>
            </w:tcBorders>
            <w:hideMark/>
          </w:tcPr>
          <w:p w:rsidR="00BE10B1" w:rsidRDefault="00BE10B1">
            <w:pPr>
              <w:rPr>
                <w:rFonts w:ascii="Times New Roman" w:hAnsi="Times New Roman"/>
                <w:bCs/>
                <w:sz w:val="24"/>
                <w:szCs w:val="24"/>
              </w:rPr>
            </w:pPr>
            <w:r>
              <w:rPr>
                <w:rFonts w:ascii="Times New Roman" w:hAnsi="Times New Roman"/>
                <w:bCs/>
                <w:sz w:val="24"/>
                <w:szCs w:val="24"/>
              </w:rPr>
              <w:t>3. Зубчатые передачи</w:t>
            </w:r>
          </w:p>
        </w:tc>
        <w:tc>
          <w:tcPr>
            <w:tcW w:w="859" w:type="pct"/>
            <w:tcBorders>
              <w:left w:val="nil"/>
            </w:tcBorders>
          </w:tcPr>
          <w:p w:rsidR="00BE10B1" w:rsidRDefault="00BE10B1">
            <w:pPr>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459" w:type="pc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394"/>
        </w:trPr>
        <w:tc>
          <w:tcPr>
            <w:tcW w:w="653" w:type="pct"/>
            <w:vMerge w:val="restart"/>
            <w:hideMark/>
          </w:tcPr>
          <w:p w:rsidR="00BE10B1" w:rsidRDefault="00BE10B1">
            <w:pPr>
              <w:rPr>
                <w:rFonts w:ascii="Times New Roman" w:hAnsi="Times New Roman"/>
                <w:b/>
                <w:bCs/>
                <w:sz w:val="24"/>
                <w:szCs w:val="24"/>
              </w:rPr>
            </w:pPr>
            <w:r>
              <w:rPr>
                <w:rFonts w:ascii="Times New Roman" w:hAnsi="Times New Roman"/>
                <w:b/>
                <w:bCs/>
                <w:sz w:val="24"/>
                <w:szCs w:val="24"/>
              </w:rPr>
              <w:t>Тема 3. Допу</w:t>
            </w:r>
            <w:r>
              <w:rPr>
                <w:rFonts w:ascii="Times New Roman" w:hAnsi="Times New Roman"/>
                <w:b/>
                <w:bCs/>
                <w:sz w:val="24"/>
                <w:szCs w:val="24"/>
              </w:rPr>
              <w:t>с</w:t>
            </w:r>
            <w:r>
              <w:rPr>
                <w:rFonts w:ascii="Times New Roman" w:hAnsi="Times New Roman"/>
                <w:b/>
                <w:bCs/>
                <w:sz w:val="24"/>
                <w:szCs w:val="24"/>
              </w:rPr>
              <w:t>ки формы и расположения поверхностей. Шероховатость</w:t>
            </w:r>
          </w:p>
        </w:tc>
        <w:tc>
          <w:tcPr>
            <w:tcW w:w="3139" w:type="pct"/>
            <w:gridSpan w:val="2"/>
            <w:hideMark/>
          </w:tcPr>
          <w:p w:rsidR="00BE10B1" w:rsidRDefault="00BE10B1">
            <w:pPr>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459" w:type="pct"/>
            <w:vMerge w:val="restar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4</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394"/>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bCs/>
                <w:sz w:val="24"/>
                <w:szCs w:val="24"/>
              </w:rPr>
            </w:pPr>
            <w:r>
              <w:rPr>
                <w:rFonts w:ascii="Times New Roman" w:hAnsi="Times New Roman"/>
                <w:bCs/>
                <w:sz w:val="24"/>
                <w:szCs w:val="24"/>
              </w:rPr>
              <w:t>1.Допуски формы и расположения поверхностей</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394"/>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bCs/>
                <w:sz w:val="24"/>
                <w:szCs w:val="24"/>
              </w:rPr>
            </w:pPr>
            <w:r>
              <w:rPr>
                <w:rFonts w:ascii="Times New Roman" w:hAnsi="Times New Roman"/>
                <w:bCs/>
                <w:sz w:val="24"/>
                <w:szCs w:val="24"/>
              </w:rPr>
              <w:t>2.Шероховатость поверхности</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394"/>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459" w:type="pc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394"/>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bCs/>
                <w:sz w:val="24"/>
                <w:szCs w:val="24"/>
              </w:rPr>
            </w:pPr>
            <w:r>
              <w:rPr>
                <w:rFonts w:ascii="Times New Roman" w:hAnsi="Times New Roman"/>
                <w:bCs/>
                <w:sz w:val="24"/>
                <w:szCs w:val="24"/>
              </w:rPr>
              <w:t>1.</w:t>
            </w:r>
            <w:r>
              <w:rPr>
                <w:rFonts w:ascii="Times New Roman" w:hAnsi="Times New Roman"/>
                <w:sz w:val="24"/>
                <w:szCs w:val="24"/>
              </w:rPr>
              <w:t xml:space="preserve"> Практическое занятие</w:t>
            </w:r>
            <w:proofErr w:type="gramStart"/>
            <w:r>
              <w:rPr>
                <w:rFonts w:ascii="Times New Roman" w:hAnsi="Times New Roman"/>
                <w:bCs/>
                <w:sz w:val="24"/>
                <w:szCs w:val="24"/>
              </w:rPr>
              <w:t>«С</w:t>
            </w:r>
            <w:proofErr w:type="gramEnd"/>
            <w:r>
              <w:rPr>
                <w:rFonts w:ascii="Times New Roman" w:hAnsi="Times New Roman"/>
                <w:bCs/>
                <w:sz w:val="24"/>
                <w:szCs w:val="24"/>
              </w:rPr>
              <w:t>равнение шероховатости поверхностей с эталонами шерох</w:t>
            </w:r>
            <w:r>
              <w:rPr>
                <w:rFonts w:ascii="Times New Roman" w:hAnsi="Times New Roman"/>
                <w:bCs/>
                <w:sz w:val="24"/>
                <w:szCs w:val="24"/>
              </w:rPr>
              <w:t>о</w:t>
            </w:r>
            <w:r>
              <w:rPr>
                <w:rFonts w:ascii="Times New Roman" w:hAnsi="Times New Roman"/>
                <w:bCs/>
                <w:sz w:val="24"/>
                <w:szCs w:val="24"/>
              </w:rPr>
              <w:t>ватости»</w:t>
            </w:r>
          </w:p>
        </w:tc>
        <w:tc>
          <w:tcPr>
            <w:tcW w:w="459" w:type="pct"/>
            <w:vAlign w:val="center"/>
          </w:tcPr>
          <w:p w:rsidR="00BE10B1" w:rsidRDefault="00BE10B1">
            <w:pPr>
              <w:jc w:val="center"/>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394"/>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459" w:type="pc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9"/>
        </w:trPr>
        <w:tc>
          <w:tcPr>
            <w:tcW w:w="653" w:type="pct"/>
            <w:vMerge w:val="restart"/>
            <w:hideMark/>
          </w:tcPr>
          <w:p w:rsidR="00BE10B1" w:rsidRDefault="00BE10B1">
            <w:pPr>
              <w:rPr>
                <w:rFonts w:ascii="Times New Roman" w:hAnsi="Times New Roman"/>
                <w:b/>
                <w:bCs/>
                <w:sz w:val="24"/>
                <w:szCs w:val="24"/>
              </w:rPr>
            </w:pPr>
            <w:r>
              <w:rPr>
                <w:rFonts w:ascii="Times New Roman" w:hAnsi="Times New Roman"/>
                <w:b/>
                <w:bCs/>
                <w:sz w:val="24"/>
                <w:szCs w:val="24"/>
              </w:rPr>
              <w:t>Тема 4.</w:t>
            </w:r>
          </w:p>
          <w:p w:rsidR="00BE10B1" w:rsidRDefault="00BE10B1">
            <w:pPr>
              <w:rPr>
                <w:rFonts w:ascii="Times New Roman" w:hAnsi="Times New Roman"/>
                <w:b/>
                <w:bCs/>
                <w:sz w:val="24"/>
                <w:szCs w:val="24"/>
              </w:rPr>
            </w:pPr>
            <w:r>
              <w:rPr>
                <w:rFonts w:ascii="Times New Roman" w:hAnsi="Times New Roman"/>
                <w:b/>
                <w:bCs/>
                <w:sz w:val="24"/>
                <w:szCs w:val="24"/>
              </w:rPr>
              <w:t>Средства изм</w:t>
            </w:r>
            <w:r>
              <w:rPr>
                <w:rFonts w:ascii="Times New Roman" w:hAnsi="Times New Roman"/>
                <w:b/>
                <w:bCs/>
                <w:sz w:val="24"/>
                <w:szCs w:val="24"/>
              </w:rPr>
              <w:t>е</w:t>
            </w:r>
            <w:r>
              <w:rPr>
                <w:rFonts w:ascii="Times New Roman" w:hAnsi="Times New Roman"/>
                <w:b/>
                <w:bCs/>
                <w:sz w:val="24"/>
                <w:szCs w:val="24"/>
              </w:rPr>
              <w:t>рения</w:t>
            </w:r>
          </w:p>
        </w:tc>
        <w:tc>
          <w:tcPr>
            <w:tcW w:w="3139" w:type="pct"/>
            <w:gridSpan w:val="2"/>
            <w:hideMark/>
          </w:tcPr>
          <w:p w:rsidR="00BE10B1" w:rsidRDefault="00BE10B1">
            <w:pPr>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459" w:type="pct"/>
            <w:vMerge w:val="restar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4</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spacing w:after="0"/>
              <w:rPr>
                <w:rFonts w:ascii="Times New Roman" w:hAnsi="Times New Roman"/>
                <w:bCs/>
                <w:sz w:val="24"/>
                <w:szCs w:val="24"/>
              </w:rPr>
            </w:pPr>
            <w:r>
              <w:rPr>
                <w:rFonts w:ascii="Times New Roman" w:hAnsi="Times New Roman"/>
                <w:bCs/>
                <w:sz w:val="24"/>
                <w:szCs w:val="24"/>
              </w:rPr>
              <w:t>1.Штангенинструменты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spacing w:after="0"/>
              <w:rPr>
                <w:rFonts w:ascii="Times New Roman" w:hAnsi="Times New Roman"/>
                <w:bCs/>
                <w:sz w:val="24"/>
                <w:szCs w:val="24"/>
              </w:rPr>
            </w:pPr>
            <w:r>
              <w:rPr>
                <w:rFonts w:ascii="Times New Roman" w:hAnsi="Times New Roman"/>
                <w:bCs/>
                <w:sz w:val="24"/>
                <w:szCs w:val="24"/>
              </w:rPr>
              <w:t>2. Микрометрические инструменты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spacing w:after="0"/>
              <w:rPr>
                <w:rFonts w:ascii="Times New Roman" w:hAnsi="Times New Roman"/>
                <w:bCs/>
                <w:sz w:val="24"/>
                <w:szCs w:val="24"/>
              </w:rPr>
            </w:pPr>
            <w:r>
              <w:rPr>
                <w:rFonts w:ascii="Times New Roman" w:hAnsi="Times New Roman"/>
                <w:bCs/>
                <w:sz w:val="24"/>
                <w:szCs w:val="24"/>
              </w:rPr>
              <w:t>3.Угломеры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spacing w:after="0"/>
              <w:rPr>
                <w:rFonts w:ascii="Times New Roman" w:hAnsi="Times New Roman"/>
                <w:bCs/>
                <w:sz w:val="24"/>
                <w:szCs w:val="24"/>
              </w:rPr>
            </w:pPr>
            <w:r>
              <w:rPr>
                <w:rFonts w:ascii="Times New Roman" w:hAnsi="Times New Roman"/>
                <w:bCs/>
                <w:sz w:val="24"/>
                <w:szCs w:val="24"/>
              </w:rPr>
              <w:t>4.Скобы и калибры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spacing w:after="0"/>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459"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6</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spacing w:after="0"/>
              <w:rPr>
                <w:rFonts w:ascii="Times New Roman" w:hAnsi="Times New Roman"/>
                <w:bCs/>
                <w:sz w:val="24"/>
                <w:szCs w:val="24"/>
              </w:rPr>
            </w:pPr>
            <w:r>
              <w:rPr>
                <w:rFonts w:ascii="Times New Roman" w:hAnsi="Times New Roman"/>
                <w:bCs/>
                <w:sz w:val="24"/>
                <w:szCs w:val="24"/>
              </w:rPr>
              <w:t xml:space="preserve">1. </w:t>
            </w:r>
            <w:r>
              <w:rPr>
                <w:rFonts w:ascii="Times New Roman" w:hAnsi="Times New Roman"/>
                <w:sz w:val="24"/>
                <w:szCs w:val="24"/>
              </w:rPr>
              <w:t>Практическое занятие «</w:t>
            </w:r>
            <w:r>
              <w:rPr>
                <w:rFonts w:ascii="Times New Roman" w:hAnsi="Times New Roman"/>
                <w:bCs/>
                <w:sz w:val="24"/>
                <w:szCs w:val="24"/>
              </w:rPr>
              <w:t>Определение размеров по микрометру и индикатору»</w:t>
            </w:r>
          </w:p>
        </w:tc>
        <w:tc>
          <w:tcPr>
            <w:tcW w:w="459"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spacing w:after="0"/>
              <w:rPr>
                <w:rFonts w:ascii="Times New Roman" w:hAnsi="Times New Roman"/>
                <w:bCs/>
                <w:sz w:val="24"/>
                <w:szCs w:val="24"/>
              </w:rPr>
            </w:pPr>
            <w:r>
              <w:rPr>
                <w:rFonts w:ascii="Times New Roman" w:hAnsi="Times New Roman"/>
                <w:bCs/>
                <w:sz w:val="24"/>
                <w:szCs w:val="24"/>
              </w:rPr>
              <w:t>2.</w:t>
            </w:r>
            <w:r>
              <w:rPr>
                <w:rFonts w:ascii="Times New Roman" w:hAnsi="Times New Roman"/>
                <w:sz w:val="24"/>
                <w:szCs w:val="24"/>
              </w:rPr>
              <w:t xml:space="preserve"> Практическое занятие</w:t>
            </w:r>
            <w:proofErr w:type="gramStart"/>
            <w:r>
              <w:rPr>
                <w:rFonts w:ascii="Times New Roman" w:hAnsi="Times New Roman"/>
                <w:bCs/>
                <w:sz w:val="24"/>
                <w:szCs w:val="24"/>
              </w:rPr>
              <w:t>«О</w:t>
            </w:r>
            <w:proofErr w:type="gramEnd"/>
            <w:r>
              <w:rPr>
                <w:rFonts w:ascii="Times New Roman" w:hAnsi="Times New Roman"/>
                <w:bCs/>
                <w:sz w:val="24"/>
                <w:szCs w:val="24"/>
              </w:rPr>
              <w:t>пределение углов угломером»</w:t>
            </w:r>
          </w:p>
        </w:tc>
        <w:tc>
          <w:tcPr>
            <w:tcW w:w="459"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spacing w:after="0"/>
              <w:rPr>
                <w:rFonts w:ascii="Times New Roman" w:hAnsi="Times New Roman"/>
                <w:bCs/>
                <w:sz w:val="24"/>
                <w:szCs w:val="24"/>
              </w:rPr>
            </w:pPr>
            <w:r>
              <w:rPr>
                <w:rFonts w:ascii="Times New Roman" w:hAnsi="Times New Roman"/>
                <w:bCs/>
                <w:sz w:val="24"/>
                <w:szCs w:val="24"/>
              </w:rPr>
              <w:t>3.</w:t>
            </w:r>
            <w:r>
              <w:rPr>
                <w:rFonts w:ascii="Times New Roman" w:hAnsi="Times New Roman"/>
                <w:sz w:val="24"/>
                <w:szCs w:val="24"/>
              </w:rPr>
              <w:t xml:space="preserve"> Практическое занятие «</w:t>
            </w:r>
            <w:r>
              <w:rPr>
                <w:rFonts w:ascii="Times New Roman" w:hAnsi="Times New Roman"/>
                <w:bCs/>
                <w:sz w:val="24"/>
                <w:szCs w:val="24"/>
              </w:rPr>
              <w:t>Измерение элементов резьбы резьбомером, резьбовым микр</w:t>
            </w:r>
            <w:r>
              <w:rPr>
                <w:rFonts w:ascii="Times New Roman" w:hAnsi="Times New Roman"/>
                <w:bCs/>
                <w:sz w:val="24"/>
                <w:szCs w:val="24"/>
              </w:rPr>
              <w:t>о</w:t>
            </w:r>
            <w:r>
              <w:rPr>
                <w:rFonts w:ascii="Times New Roman" w:hAnsi="Times New Roman"/>
                <w:bCs/>
                <w:sz w:val="24"/>
                <w:szCs w:val="24"/>
              </w:rPr>
              <w:t>метром, резьбовыми калибрами»</w:t>
            </w:r>
          </w:p>
        </w:tc>
        <w:tc>
          <w:tcPr>
            <w:tcW w:w="459"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39" w:type="pct"/>
            <w:gridSpan w:val="2"/>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459"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182"/>
        </w:trPr>
        <w:tc>
          <w:tcPr>
            <w:tcW w:w="3792" w:type="pct"/>
            <w:gridSpan w:val="3"/>
            <w:hideMark/>
          </w:tcPr>
          <w:p w:rsidR="00BE10B1" w:rsidRDefault="00BE10B1">
            <w:pPr>
              <w:rPr>
                <w:rFonts w:ascii="Times New Roman" w:hAnsi="Times New Roman"/>
                <w:b/>
                <w:bCs/>
                <w:sz w:val="24"/>
                <w:szCs w:val="24"/>
              </w:rPr>
            </w:pPr>
            <w:r>
              <w:rPr>
                <w:rFonts w:ascii="Times New Roman" w:hAnsi="Times New Roman"/>
                <w:b/>
                <w:iCs/>
                <w:sz w:val="24"/>
                <w:szCs w:val="24"/>
              </w:rPr>
              <w:t xml:space="preserve">Промежуточная аттестация                                                                                            </w:t>
            </w:r>
          </w:p>
        </w:tc>
        <w:tc>
          <w:tcPr>
            <w:tcW w:w="459" w:type="pc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3792" w:type="pct"/>
            <w:gridSpan w:val="3"/>
            <w:hideMark/>
          </w:tcPr>
          <w:p w:rsidR="00BE10B1" w:rsidRDefault="00BE10B1">
            <w:pPr>
              <w:rPr>
                <w:rFonts w:ascii="Times New Roman" w:hAnsi="Times New Roman"/>
                <w:b/>
                <w:bCs/>
                <w:sz w:val="24"/>
                <w:szCs w:val="24"/>
              </w:rPr>
            </w:pPr>
            <w:r>
              <w:rPr>
                <w:rFonts w:ascii="Times New Roman" w:hAnsi="Times New Roman"/>
                <w:b/>
                <w:bCs/>
                <w:sz w:val="24"/>
                <w:szCs w:val="24"/>
              </w:rPr>
              <w:t>Всего:</w:t>
            </w:r>
          </w:p>
        </w:tc>
        <w:tc>
          <w:tcPr>
            <w:tcW w:w="459" w:type="pct"/>
            <w:vAlign w:val="center"/>
            <w:hideMark/>
          </w:tcPr>
          <w:p w:rsidR="00BE10B1" w:rsidRDefault="00BE10B1">
            <w:pPr>
              <w:jc w:val="center"/>
              <w:rPr>
                <w:rFonts w:ascii="Times New Roman" w:hAnsi="Times New Roman"/>
                <w:b/>
                <w:bCs/>
                <w:sz w:val="24"/>
                <w:szCs w:val="24"/>
              </w:rPr>
            </w:pPr>
            <w:r>
              <w:rPr>
                <w:rFonts w:ascii="Times New Roman" w:hAnsi="Times New Roman"/>
                <w:b/>
                <w:bCs/>
                <w:sz w:val="24"/>
                <w:szCs w:val="24"/>
              </w:rPr>
              <w:t>34</w:t>
            </w:r>
          </w:p>
        </w:tc>
        <w:tc>
          <w:tcPr>
            <w:tcW w:w="0" w:type="auto"/>
            <w:vMerge/>
            <w:vAlign w:val="center"/>
            <w:hideMark/>
          </w:tcPr>
          <w:p w:rsidR="00BE10B1" w:rsidRDefault="00BE10B1">
            <w:pPr>
              <w:spacing w:after="0" w:line="256" w:lineRule="auto"/>
              <w:rPr>
                <w:rFonts w:ascii="Times New Roman" w:hAnsi="Times New Roman"/>
                <w:b/>
                <w:sz w:val="24"/>
                <w:szCs w:val="24"/>
              </w:rPr>
            </w:pPr>
          </w:p>
        </w:tc>
      </w:tr>
    </w:tbl>
    <w:p w:rsidR="00BE10B1" w:rsidRDefault="00BE10B1" w:rsidP="00BE10B1">
      <w:pPr>
        <w:rPr>
          <w:rFonts w:ascii="Times New Roman" w:hAnsi="Times New Roman"/>
          <w:b/>
          <w:bCs/>
        </w:rPr>
      </w:pPr>
    </w:p>
    <w:p w:rsidR="00BE10B1" w:rsidRDefault="00BE10B1" w:rsidP="00BE10B1">
      <w:pPr>
        <w:rPr>
          <w:rFonts w:ascii="Times New Roman" w:hAnsi="Times New Roman"/>
          <w:b/>
          <w:bCs/>
          <w:i/>
        </w:rPr>
      </w:pPr>
    </w:p>
    <w:p w:rsidR="00BE10B1" w:rsidRDefault="00BE10B1" w:rsidP="00BE10B1">
      <w:pPr>
        <w:pStyle w:val="ae"/>
        <w:ind w:left="709"/>
        <w:rPr>
          <w:i/>
        </w:rPr>
      </w:pPr>
      <w:r>
        <w:rPr>
          <w:i/>
        </w:rPr>
        <w:t>.</w:t>
      </w:r>
    </w:p>
    <w:p w:rsidR="00BE10B1" w:rsidRDefault="00BE10B1" w:rsidP="00BE10B1">
      <w:pPr>
        <w:spacing w:after="0"/>
        <w:rPr>
          <w:rFonts w:ascii="Times New Roman" w:hAnsi="Times New Roman"/>
          <w:i/>
        </w:rPr>
        <w:sectPr w:rsidR="00BE10B1">
          <w:pgSz w:w="16840" w:h="11907" w:orient="landscape"/>
          <w:pgMar w:top="851" w:right="1134" w:bottom="851" w:left="992" w:header="709" w:footer="709" w:gutter="0"/>
          <w:cols w:space="720"/>
        </w:sectPr>
      </w:pPr>
    </w:p>
    <w:p w:rsidR="00BE10B1" w:rsidRDefault="00BE10B1" w:rsidP="00BE10B1">
      <w:pPr>
        <w:pStyle w:val="ae"/>
        <w:ind w:left="720"/>
        <w:jc w:val="center"/>
        <w:rPr>
          <w:b/>
        </w:rPr>
      </w:pPr>
      <w:r>
        <w:rPr>
          <w:b/>
          <w:bCs/>
        </w:rPr>
        <w:lastRenderedPageBreak/>
        <w:t xml:space="preserve">3. УСЛОВИЯ РЕАЛИЗАЦИИ ПРОГРАММЫ УЧЕБНОЙ ДИСЦИПЛИНЫ </w:t>
      </w:r>
    </w:p>
    <w:p w:rsidR="00BE10B1" w:rsidRDefault="00BE10B1" w:rsidP="00BE10B1">
      <w:pPr>
        <w:ind w:left="1353"/>
        <w:rPr>
          <w:rFonts w:ascii="Times New Roman" w:hAnsi="Times New Roman"/>
          <w:b/>
          <w:bCs/>
        </w:rPr>
      </w:pPr>
    </w:p>
    <w:p w:rsidR="00BE10B1" w:rsidRDefault="00BE10B1" w:rsidP="00BE10B1">
      <w:pPr>
        <w:spacing w:after="0" w:line="240" w:lineRule="auto"/>
        <w:jc w:val="both"/>
        <w:outlineLvl w:val="0"/>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BE10B1" w:rsidRDefault="00BE10B1" w:rsidP="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Cs/>
          <w:sz w:val="24"/>
          <w:szCs w:val="24"/>
        </w:rPr>
      </w:pPr>
    </w:p>
    <w:p w:rsidR="00BE10B1" w:rsidRDefault="00BE10B1" w:rsidP="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bCs/>
          <w:i/>
          <w:sz w:val="24"/>
          <w:szCs w:val="24"/>
          <w:u w:val="single"/>
        </w:rPr>
      </w:pPr>
      <w:r>
        <w:rPr>
          <w:rFonts w:ascii="Times New Roman" w:hAnsi="Times New Roman"/>
          <w:b/>
          <w:sz w:val="24"/>
          <w:szCs w:val="24"/>
        </w:rPr>
        <w:t>Кабинет «Техническая графика и технические измерения»</w:t>
      </w:r>
      <w:r>
        <w:rPr>
          <w:rFonts w:ascii="Times New Roman" w:hAnsi="Times New Roman"/>
          <w:bCs/>
          <w:sz w:val="24"/>
          <w:szCs w:val="24"/>
        </w:rPr>
        <w:t>, оснащенный оборудован</w:t>
      </w:r>
      <w:r>
        <w:rPr>
          <w:rFonts w:ascii="Times New Roman" w:hAnsi="Times New Roman"/>
          <w:bCs/>
          <w:sz w:val="24"/>
          <w:szCs w:val="24"/>
        </w:rPr>
        <w:t>и</w:t>
      </w:r>
      <w:r>
        <w:rPr>
          <w:rFonts w:ascii="Times New Roman" w:hAnsi="Times New Roman"/>
          <w:bCs/>
          <w:sz w:val="24"/>
          <w:szCs w:val="24"/>
          <w:u w:val="single"/>
        </w:rPr>
        <w:t>ем:</w:t>
      </w:r>
    </w:p>
    <w:p w:rsidR="00BE10B1" w:rsidRDefault="00BE10B1" w:rsidP="008033D0">
      <w:pPr>
        <w:numPr>
          <w:ilvl w:val="0"/>
          <w:numId w:val="23"/>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jc w:val="both"/>
        <w:rPr>
          <w:rFonts w:ascii="Times New Roman" w:hAnsi="Times New Roman"/>
          <w:bCs/>
          <w:sz w:val="24"/>
          <w:szCs w:val="24"/>
        </w:rPr>
      </w:pPr>
      <w:r>
        <w:rPr>
          <w:rFonts w:ascii="Times New Roman" w:hAnsi="Times New Roman"/>
          <w:bCs/>
          <w:sz w:val="24"/>
          <w:szCs w:val="24"/>
        </w:rPr>
        <w:t xml:space="preserve">посадочные места по количеству </w:t>
      </w:r>
      <w:proofErr w:type="gramStart"/>
      <w:r>
        <w:rPr>
          <w:rFonts w:ascii="Times New Roman" w:hAnsi="Times New Roman"/>
          <w:bCs/>
          <w:sz w:val="24"/>
          <w:szCs w:val="24"/>
        </w:rPr>
        <w:t>обучающихся</w:t>
      </w:r>
      <w:proofErr w:type="gramEnd"/>
      <w:r>
        <w:rPr>
          <w:rFonts w:ascii="Times New Roman" w:hAnsi="Times New Roman"/>
          <w:bCs/>
          <w:sz w:val="24"/>
          <w:szCs w:val="24"/>
        </w:rPr>
        <w:t>;</w:t>
      </w:r>
    </w:p>
    <w:p w:rsidR="00BE10B1" w:rsidRDefault="00BE10B1" w:rsidP="008033D0">
      <w:pPr>
        <w:numPr>
          <w:ilvl w:val="0"/>
          <w:numId w:val="23"/>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jc w:val="both"/>
        <w:rPr>
          <w:rFonts w:ascii="Times New Roman" w:hAnsi="Times New Roman"/>
          <w:bCs/>
          <w:sz w:val="24"/>
          <w:szCs w:val="24"/>
        </w:rPr>
      </w:pPr>
      <w:r>
        <w:rPr>
          <w:rFonts w:ascii="Times New Roman" w:hAnsi="Times New Roman"/>
          <w:bCs/>
          <w:sz w:val="24"/>
          <w:szCs w:val="24"/>
        </w:rPr>
        <w:t>рабочее место преподавателя;</w:t>
      </w:r>
    </w:p>
    <w:p w:rsidR="00BE10B1" w:rsidRDefault="00BE10B1" w:rsidP="008033D0">
      <w:pPr>
        <w:numPr>
          <w:ilvl w:val="0"/>
          <w:numId w:val="23"/>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jc w:val="both"/>
        <w:rPr>
          <w:rFonts w:ascii="Times New Roman" w:hAnsi="Times New Roman"/>
          <w:bCs/>
          <w:sz w:val="24"/>
          <w:szCs w:val="24"/>
        </w:rPr>
      </w:pPr>
      <w:r>
        <w:rPr>
          <w:rFonts w:ascii="Times New Roman" w:hAnsi="Times New Roman"/>
          <w:bCs/>
          <w:sz w:val="24"/>
          <w:szCs w:val="24"/>
        </w:rPr>
        <w:t>комплектами:</w:t>
      </w:r>
    </w:p>
    <w:p w:rsidR="00BE10B1" w:rsidRDefault="00BE10B1" w:rsidP="00BE10B1">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ind w:left="720"/>
        <w:jc w:val="both"/>
        <w:rPr>
          <w:rFonts w:ascii="Times New Roman" w:hAnsi="Times New Roman"/>
          <w:bCs/>
          <w:sz w:val="24"/>
          <w:szCs w:val="24"/>
        </w:rPr>
      </w:pPr>
      <w:proofErr w:type="spellStart"/>
      <w:r>
        <w:rPr>
          <w:rFonts w:ascii="Times New Roman" w:hAnsi="Times New Roman"/>
          <w:bCs/>
          <w:sz w:val="24"/>
          <w:szCs w:val="24"/>
        </w:rPr>
        <w:t>учебно</w:t>
      </w:r>
      <w:proofErr w:type="spellEnd"/>
      <w:r>
        <w:rPr>
          <w:rFonts w:ascii="Times New Roman" w:hAnsi="Times New Roman"/>
          <w:bCs/>
          <w:sz w:val="24"/>
          <w:szCs w:val="24"/>
        </w:rPr>
        <w:t xml:space="preserve"> — наглядных пособий «Технические измерения»;</w:t>
      </w:r>
    </w:p>
    <w:p w:rsidR="00BE10B1" w:rsidRDefault="00BE10B1" w:rsidP="00BE10B1">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ind w:left="720"/>
        <w:jc w:val="both"/>
        <w:rPr>
          <w:rFonts w:ascii="Times New Roman" w:hAnsi="Times New Roman"/>
          <w:bCs/>
          <w:sz w:val="24"/>
          <w:szCs w:val="24"/>
        </w:rPr>
      </w:pPr>
      <w:proofErr w:type="spellStart"/>
      <w:r>
        <w:rPr>
          <w:rFonts w:ascii="Times New Roman" w:hAnsi="Times New Roman"/>
          <w:bCs/>
          <w:sz w:val="24"/>
          <w:szCs w:val="24"/>
        </w:rPr>
        <w:t>штанген-инструментов</w:t>
      </w:r>
      <w:proofErr w:type="spellEnd"/>
      <w:r>
        <w:rPr>
          <w:rFonts w:ascii="Times New Roman" w:hAnsi="Times New Roman"/>
          <w:bCs/>
          <w:sz w:val="24"/>
          <w:szCs w:val="24"/>
        </w:rPr>
        <w:t>;</w:t>
      </w:r>
    </w:p>
    <w:p w:rsidR="00BE10B1" w:rsidRDefault="00BE10B1" w:rsidP="00BE10B1">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ind w:left="720"/>
        <w:jc w:val="both"/>
        <w:rPr>
          <w:rFonts w:ascii="Times New Roman" w:hAnsi="Times New Roman"/>
          <w:bCs/>
          <w:sz w:val="24"/>
          <w:szCs w:val="24"/>
        </w:rPr>
      </w:pPr>
      <w:r>
        <w:rPr>
          <w:rFonts w:ascii="Times New Roman" w:hAnsi="Times New Roman"/>
          <w:bCs/>
          <w:sz w:val="24"/>
          <w:szCs w:val="24"/>
        </w:rPr>
        <w:t>микрометрических инструментов;</w:t>
      </w:r>
    </w:p>
    <w:p w:rsidR="00BE10B1" w:rsidRDefault="00BE10B1" w:rsidP="00BE10B1">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ind w:left="720"/>
        <w:jc w:val="both"/>
        <w:rPr>
          <w:rFonts w:ascii="Times New Roman" w:hAnsi="Times New Roman"/>
          <w:bCs/>
          <w:sz w:val="24"/>
          <w:szCs w:val="24"/>
        </w:rPr>
      </w:pPr>
      <w:r>
        <w:rPr>
          <w:rFonts w:ascii="Times New Roman" w:hAnsi="Times New Roman"/>
          <w:bCs/>
          <w:sz w:val="24"/>
          <w:szCs w:val="24"/>
        </w:rPr>
        <w:t>угломеров;</w:t>
      </w:r>
    </w:p>
    <w:p w:rsidR="00BE10B1" w:rsidRDefault="00BE10B1" w:rsidP="00BE10B1">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ind w:left="720"/>
        <w:jc w:val="both"/>
        <w:rPr>
          <w:rFonts w:ascii="Times New Roman" w:hAnsi="Times New Roman"/>
          <w:bCs/>
          <w:sz w:val="24"/>
          <w:szCs w:val="24"/>
        </w:rPr>
      </w:pPr>
      <w:r>
        <w:rPr>
          <w:rFonts w:ascii="Times New Roman" w:hAnsi="Times New Roman"/>
          <w:bCs/>
          <w:sz w:val="24"/>
          <w:szCs w:val="24"/>
        </w:rPr>
        <w:t>калибров;</w:t>
      </w:r>
    </w:p>
    <w:p w:rsidR="00BE10B1" w:rsidRDefault="00BE10B1" w:rsidP="00BE10B1">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ind w:left="720"/>
        <w:jc w:val="both"/>
        <w:rPr>
          <w:rFonts w:ascii="Times New Roman" w:hAnsi="Times New Roman"/>
          <w:bCs/>
          <w:sz w:val="24"/>
          <w:szCs w:val="24"/>
        </w:rPr>
      </w:pPr>
      <w:r>
        <w:rPr>
          <w:rFonts w:ascii="Times New Roman" w:hAnsi="Times New Roman"/>
          <w:bCs/>
          <w:sz w:val="24"/>
          <w:szCs w:val="24"/>
        </w:rPr>
        <w:t>образцов шероховатостей</w:t>
      </w:r>
    </w:p>
    <w:p w:rsidR="00BE10B1" w:rsidRDefault="00BE10B1" w:rsidP="00BE10B1">
      <w:pPr>
        <w:rPr>
          <w:rFonts w:ascii="Times New Roman" w:hAnsi="Times New Roman"/>
          <w:i/>
          <w:u w:val="single"/>
        </w:rPr>
      </w:pPr>
      <w:r>
        <w:rPr>
          <w:rFonts w:ascii="Times New Roman" w:hAnsi="Times New Roman"/>
          <w:sz w:val="24"/>
          <w:szCs w:val="24"/>
          <w:u w:val="single"/>
        </w:rPr>
        <w:t>Технические средства обучения</w:t>
      </w:r>
      <w:r>
        <w:rPr>
          <w:rFonts w:ascii="Times New Roman" w:hAnsi="Times New Roman"/>
          <w:i/>
          <w:u w:val="single"/>
        </w:rPr>
        <w:t xml:space="preserve">: </w:t>
      </w:r>
    </w:p>
    <w:p w:rsidR="00BE10B1" w:rsidRDefault="00BE10B1" w:rsidP="00BE10B1">
      <w:pPr>
        <w:pStyle w:val="ae"/>
        <w:spacing w:before="0" w:after="200" w:line="276" w:lineRule="auto"/>
        <w:ind w:left="720"/>
        <w:contextualSpacing/>
      </w:pPr>
      <w:r>
        <w:t xml:space="preserve">- проектор </w:t>
      </w:r>
      <w:proofErr w:type="spellStart"/>
      <w:r>
        <w:t>мультимедийный</w:t>
      </w:r>
      <w:proofErr w:type="spellEnd"/>
    </w:p>
    <w:p w:rsidR="00BE10B1" w:rsidRDefault="00BE10B1" w:rsidP="00BE10B1">
      <w:pPr>
        <w:pStyle w:val="ae"/>
        <w:spacing w:before="0" w:after="200" w:line="276" w:lineRule="auto"/>
        <w:ind w:left="720"/>
        <w:contextualSpacing/>
      </w:pPr>
      <w:r>
        <w:t>- компьютер</w:t>
      </w:r>
    </w:p>
    <w:p w:rsidR="00BE10B1" w:rsidRDefault="00BE10B1" w:rsidP="00BE10B1">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 xml:space="preserve">библиотечного фонда образовательной организацией </w:t>
      </w:r>
      <w:proofErr w:type="gramStart"/>
      <w:r>
        <w:rPr>
          <w:rFonts w:ascii="Times New Roman" w:hAnsi="Times New Roman"/>
          <w:bCs/>
          <w:sz w:val="24"/>
          <w:szCs w:val="24"/>
        </w:rPr>
        <w:t>выбирается не менее одного издания</w:t>
      </w:r>
      <w:proofErr w:type="gramEnd"/>
      <w:r>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uppressAutoHyphens/>
        <w:spacing w:after="0"/>
        <w:ind w:firstLine="709"/>
        <w:jc w:val="both"/>
        <w:rPr>
          <w:rFonts w:ascii="Times New Roman" w:hAnsi="Times New Roman"/>
          <w:bCs/>
          <w:sz w:val="24"/>
          <w:szCs w:val="24"/>
        </w:rPr>
      </w:pPr>
    </w:p>
    <w:p w:rsidR="00BE10B1" w:rsidRDefault="00BE10B1" w:rsidP="00BE10B1">
      <w:pPr>
        <w:spacing w:after="0" w:line="240" w:lineRule="auto"/>
        <w:rPr>
          <w:rFonts w:ascii="Times New Roman" w:hAnsi="Times New Roman"/>
          <w:b/>
          <w:color w:val="000000"/>
          <w:sz w:val="24"/>
          <w:szCs w:val="24"/>
        </w:rPr>
      </w:pPr>
      <w:r>
        <w:rPr>
          <w:rFonts w:ascii="Times New Roman" w:hAnsi="Times New Roman"/>
          <w:b/>
          <w:color w:val="000000"/>
          <w:sz w:val="24"/>
          <w:szCs w:val="24"/>
        </w:rPr>
        <w:t>3.2.1. Основные печатные издания</w:t>
      </w:r>
      <w:r>
        <w:rPr>
          <w:rFonts w:ascii="Times New Roman" w:hAnsi="Times New Roman"/>
          <w:color w:val="000000"/>
          <w:sz w:val="24"/>
          <w:szCs w:val="24"/>
        </w:rPr>
        <w:br/>
        <w:t>1. Коротков, В. С. Метрология, стандартизация и сертификация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В. С. Коротков, А. И. </w:t>
      </w:r>
      <w:proofErr w:type="spellStart"/>
      <w:r>
        <w:rPr>
          <w:rFonts w:ascii="Times New Roman" w:hAnsi="Times New Roman"/>
          <w:color w:val="000000"/>
          <w:sz w:val="24"/>
          <w:szCs w:val="24"/>
        </w:rPr>
        <w:t>Афонасов</w:t>
      </w:r>
      <w:proofErr w:type="spellEnd"/>
      <w:r>
        <w:rPr>
          <w:rFonts w:ascii="Times New Roman" w:hAnsi="Times New Roman"/>
          <w:color w:val="000000"/>
          <w:sz w:val="24"/>
          <w:szCs w:val="24"/>
        </w:rPr>
        <w:t>.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Профобразование, 2017. — 186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 ISBN 978-5-4488-0020-7. — Текст</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электронный // Электронный ресурс цифровой образ</w:t>
      </w:r>
      <w:r>
        <w:rPr>
          <w:rFonts w:ascii="Times New Roman" w:hAnsi="Times New Roman"/>
          <w:color w:val="000000"/>
          <w:sz w:val="24"/>
          <w:szCs w:val="24"/>
        </w:rPr>
        <w:t>о</w:t>
      </w:r>
      <w:r>
        <w:rPr>
          <w:rFonts w:ascii="Times New Roman" w:hAnsi="Times New Roman"/>
          <w:color w:val="000000"/>
          <w:sz w:val="24"/>
          <w:szCs w:val="24"/>
        </w:rPr>
        <w:t xml:space="preserve">вательной среды СПО </w:t>
      </w:r>
      <w:proofErr w:type="spellStart"/>
      <w:r>
        <w:rPr>
          <w:rFonts w:ascii="Times New Roman" w:hAnsi="Times New Roman"/>
          <w:color w:val="000000"/>
          <w:sz w:val="24"/>
          <w:szCs w:val="24"/>
        </w:rPr>
        <w:t>PROFобразование</w:t>
      </w:r>
      <w:proofErr w:type="spellEnd"/>
      <w:r>
        <w:rPr>
          <w:rFonts w:ascii="Times New Roman" w:hAnsi="Times New Roman"/>
          <w:color w:val="000000"/>
          <w:sz w:val="24"/>
          <w:szCs w:val="24"/>
        </w:rPr>
        <w:t xml:space="preserve"> : [сайт]. — URL: https://profspo.ru/books/66391</w:t>
      </w:r>
      <w:r>
        <w:rPr>
          <w:rFonts w:ascii="Times New Roman" w:hAnsi="Times New Roman"/>
          <w:color w:val="000000"/>
          <w:sz w:val="24"/>
          <w:szCs w:val="24"/>
        </w:rPr>
        <w:br/>
        <w:t>2. Метрология, стандартизация, сертификация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учебно-методическое пособие для СПО / И. А. Фролов, В. А. </w:t>
      </w:r>
      <w:proofErr w:type="spellStart"/>
      <w:r>
        <w:rPr>
          <w:rFonts w:ascii="Times New Roman" w:hAnsi="Times New Roman"/>
          <w:color w:val="000000"/>
          <w:sz w:val="24"/>
          <w:szCs w:val="24"/>
        </w:rPr>
        <w:t>Жулай</w:t>
      </w:r>
      <w:proofErr w:type="spellEnd"/>
      <w:r>
        <w:rPr>
          <w:rFonts w:ascii="Times New Roman" w:hAnsi="Times New Roman"/>
          <w:color w:val="000000"/>
          <w:sz w:val="24"/>
          <w:szCs w:val="24"/>
        </w:rPr>
        <w:t>, Ю. Ф. Устинов, В. А. Муравьев.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w:t>
      </w:r>
      <w:r>
        <w:rPr>
          <w:rFonts w:ascii="Times New Roman" w:hAnsi="Times New Roman"/>
          <w:color w:val="000000"/>
          <w:sz w:val="24"/>
          <w:szCs w:val="24"/>
        </w:rPr>
        <w:t>а</w:t>
      </w:r>
      <w:r>
        <w:rPr>
          <w:rFonts w:ascii="Times New Roman" w:hAnsi="Times New Roman"/>
          <w:color w:val="000000"/>
          <w:sz w:val="24"/>
          <w:szCs w:val="24"/>
        </w:rPr>
        <w:t xml:space="preserve">ние, 2019. — 126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 ISBN 978-5-4488-0375-8. — Текст</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электронный // Электронный ресурс цифровой образовательной среды СПО </w:t>
      </w:r>
      <w:proofErr w:type="spellStart"/>
      <w:r>
        <w:rPr>
          <w:rFonts w:ascii="Times New Roman" w:hAnsi="Times New Roman"/>
          <w:color w:val="000000"/>
          <w:sz w:val="24"/>
          <w:szCs w:val="24"/>
        </w:rPr>
        <w:t>PROFобразование</w:t>
      </w:r>
      <w:proofErr w:type="spellEnd"/>
      <w:r>
        <w:rPr>
          <w:rFonts w:ascii="Times New Roman" w:hAnsi="Times New Roman"/>
          <w:color w:val="000000"/>
          <w:sz w:val="24"/>
          <w:szCs w:val="24"/>
        </w:rPr>
        <w:t xml:space="preserve"> : [сайт]. — URL: https://profspo.ru/books/87271</w:t>
      </w:r>
      <w:r>
        <w:rPr>
          <w:rFonts w:ascii="Times New Roman" w:hAnsi="Times New Roman"/>
          <w:color w:val="000000"/>
          <w:sz w:val="24"/>
          <w:szCs w:val="24"/>
        </w:rPr>
        <w:br/>
        <w:t>3. Смирнов Ю.А. Контроль и метрологическое обеспечение средств и систем автоматиз</w:t>
      </w:r>
      <w:r>
        <w:rPr>
          <w:rFonts w:ascii="Times New Roman" w:hAnsi="Times New Roman"/>
          <w:color w:val="000000"/>
          <w:sz w:val="24"/>
          <w:szCs w:val="24"/>
        </w:rPr>
        <w:t>а</w:t>
      </w:r>
      <w:r>
        <w:rPr>
          <w:rFonts w:ascii="Times New Roman" w:hAnsi="Times New Roman"/>
          <w:color w:val="000000"/>
          <w:sz w:val="24"/>
          <w:szCs w:val="24"/>
        </w:rPr>
        <w:t xml:space="preserve">ции. Основы метрологии и автоматизации. </w:t>
      </w:r>
      <w:proofErr w:type="spellStart"/>
      <w:r>
        <w:rPr>
          <w:rFonts w:ascii="Times New Roman" w:hAnsi="Times New Roman"/>
          <w:color w:val="000000"/>
          <w:sz w:val="24"/>
          <w:szCs w:val="24"/>
        </w:rPr>
        <w:t>Уч</w:t>
      </w:r>
      <w:proofErr w:type="spellEnd"/>
      <w:r>
        <w:rPr>
          <w:rFonts w:ascii="Times New Roman" w:hAnsi="Times New Roman"/>
          <w:color w:val="000000"/>
          <w:sz w:val="24"/>
          <w:szCs w:val="24"/>
        </w:rPr>
        <w:t>. пособие, 1-е изд./ Ю.А.Смирнов.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2020. — 240 с. — ISBN 978-5-8114-3934-8</w:t>
      </w:r>
      <w:r>
        <w:rPr>
          <w:rFonts w:ascii="Times New Roman" w:hAnsi="Times New Roman"/>
          <w:color w:val="000000"/>
          <w:sz w:val="24"/>
          <w:szCs w:val="24"/>
        </w:rPr>
        <w:br/>
      </w:r>
      <w:r>
        <w:rPr>
          <w:rFonts w:ascii="Times New Roman" w:hAnsi="Times New Roman"/>
          <w:color w:val="000000"/>
          <w:sz w:val="24"/>
          <w:szCs w:val="24"/>
        </w:rPr>
        <w:lastRenderedPageBreak/>
        <w:t xml:space="preserve">4. Юрасова Н. В., Полякова Т. В., </w:t>
      </w:r>
      <w:proofErr w:type="spellStart"/>
      <w:r>
        <w:rPr>
          <w:rFonts w:ascii="Times New Roman" w:hAnsi="Times New Roman"/>
          <w:color w:val="000000"/>
          <w:sz w:val="24"/>
          <w:szCs w:val="24"/>
        </w:rPr>
        <w:t>Кишуров</w:t>
      </w:r>
      <w:proofErr w:type="spellEnd"/>
      <w:r>
        <w:rPr>
          <w:rFonts w:ascii="Times New Roman" w:hAnsi="Times New Roman"/>
          <w:color w:val="000000"/>
          <w:sz w:val="24"/>
          <w:szCs w:val="24"/>
        </w:rPr>
        <w:t xml:space="preserve"> В. М. Метрология и технические измерения. Лабораторный практикум. Учебное пособие для СПО, 2-е изд., стер./ Н.В.Юрасова.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2021. — 188 с. — ISBN 978-5-8114-7394-6</w:t>
      </w:r>
      <w:r>
        <w:rPr>
          <w:rFonts w:ascii="Times New Roman" w:hAnsi="Times New Roman"/>
          <w:color w:val="000000"/>
          <w:sz w:val="24"/>
          <w:szCs w:val="24"/>
        </w:rPr>
        <w:br/>
      </w:r>
    </w:p>
    <w:p w:rsidR="00BE10B1" w:rsidRDefault="00BE10B1" w:rsidP="00BE10B1">
      <w:pPr>
        <w:spacing w:after="0" w:line="240" w:lineRule="auto"/>
        <w:rPr>
          <w:rFonts w:ascii="Times New Roman" w:hAnsi="Times New Roman"/>
          <w:b/>
          <w:color w:val="000000"/>
          <w:sz w:val="24"/>
          <w:szCs w:val="24"/>
        </w:rPr>
      </w:pPr>
      <w:r>
        <w:rPr>
          <w:rFonts w:ascii="Times New Roman" w:hAnsi="Times New Roman"/>
          <w:b/>
          <w:color w:val="000000"/>
          <w:sz w:val="24"/>
          <w:szCs w:val="24"/>
        </w:rPr>
        <w:t>3.2.2. Основные электронные издания</w:t>
      </w:r>
      <w:r>
        <w:rPr>
          <w:rFonts w:ascii="Times New Roman" w:hAnsi="Times New Roman"/>
          <w:color w:val="000000"/>
          <w:sz w:val="24"/>
          <w:szCs w:val="24"/>
        </w:rPr>
        <w:br/>
        <w:t>1. Кравченко, Е. Г. Нормирование точности и технические измерения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Е. Г. Кравченко, В. Ю. Верещагин.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Профобразование, 2021. — 172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 ISBN 978-5-4488-1194-4. — Текст</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электронный // Электронный ресурс цифровой образовательной среды СПО </w:t>
      </w:r>
      <w:proofErr w:type="spellStart"/>
      <w:r>
        <w:rPr>
          <w:rFonts w:ascii="Times New Roman" w:hAnsi="Times New Roman"/>
          <w:color w:val="000000"/>
          <w:sz w:val="24"/>
          <w:szCs w:val="24"/>
        </w:rPr>
        <w:t>PROFобразование</w:t>
      </w:r>
      <w:proofErr w:type="spellEnd"/>
      <w:r>
        <w:rPr>
          <w:rFonts w:ascii="Times New Roman" w:hAnsi="Times New Roman"/>
          <w:color w:val="000000"/>
          <w:sz w:val="24"/>
          <w:szCs w:val="24"/>
        </w:rPr>
        <w:t xml:space="preserve"> : [сайт]. — URL: https://profspo.ru/books/105722</w:t>
      </w:r>
      <w:r>
        <w:rPr>
          <w:rFonts w:ascii="Times New Roman" w:hAnsi="Times New Roman"/>
          <w:color w:val="000000"/>
          <w:sz w:val="24"/>
          <w:szCs w:val="24"/>
        </w:rPr>
        <w:br/>
        <w:t>2. Сайт "Допуски и посадки". URL:http://ktf.krk.ru/courses/foet/  (дата обращения 10.05.2021)</w:t>
      </w:r>
      <w:r>
        <w:rPr>
          <w:rFonts w:ascii="Times New Roman" w:hAnsi="Times New Roman"/>
          <w:color w:val="000000"/>
          <w:sz w:val="24"/>
          <w:szCs w:val="24"/>
        </w:rPr>
        <w:br/>
        <w:t xml:space="preserve">3. Технические измерения и приборы [Электронный ресурс]. URL:www.mami.ru/kaf/aipu/techizm1.doc (дата обращения 10.05.2021) </w:t>
      </w:r>
      <w:r>
        <w:rPr>
          <w:rFonts w:ascii="Times New Roman" w:hAnsi="Times New Roman"/>
          <w:color w:val="000000"/>
          <w:sz w:val="24"/>
          <w:szCs w:val="24"/>
        </w:rPr>
        <w:br/>
      </w:r>
    </w:p>
    <w:p w:rsidR="00BE10B1" w:rsidRDefault="00BE10B1" w:rsidP="00BE10B1">
      <w:pPr>
        <w:spacing w:after="0" w:line="240" w:lineRule="auto"/>
        <w:rPr>
          <w:rFonts w:ascii="Times New Roman" w:hAnsi="Times New Roman"/>
          <w:color w:val="000000"/>
          <w:sz w:val="24"/>
          <w:szCs w:val="24"/>
        </w:rPr>
      </w:pPr>
      <w:r>
        <w:rPr>
          <w:rFonts w:ascii="Times New Roman" w:hAnsi="Times New Roman"/>
          <w:b/>
          <w:color w:val="000000"/>
          <w:sz w:val="24"/>
          <w:szCs w:val="24"/>
        </w:rPr>
        <w:t xml:space="preserve">3.2.3. Дополнительные источники </w:t>
      </w:r>
      <w:r>
        <w:rPr>
          <w:rFonts w:ascii="Times New Roman" w:hAnsi="Times New Roman"/>
          <w:color w:val="000000"/>
          <w:sz w:val="24"/>
          <w:szCs w:val="24"/>
        </w:rPr>
        <w:br/>
        <w:t xml:space="preserve">1. </w:t>
      </w:r>
      <w:proofErr w:type="spellStart"/>
      <w:r>
        <w:rPr>
          <w:rFonts w:ascii="Times New Roman" w:hAnsi="Times New Roman"/>
          <w:color w:val="000000"/>
          <w:sz w:val="24"/>
          <w:szCs w:val="24"/>
        </w:rPr>
        <w:t>Багдасарова</w:t>
      </w:r>
      <w:proofErr w:type="spellEnd"/>
      <w:r>
        <w:rPr>
          <w:rFonts w:ascii="Times New Roman" w:hAnsi="Times New Roman"/>
          <w:color w:val="000000"/>
          <w:sz w:val="24"/>
          <w:szCs w:val="24"/>
        </w:rPr>
        <w:t xml:space="preserve"> Т.А. Допуски и технические измерения. Контрольные материалы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ОИЦ «Академия» 2020  - 64 с.</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Багдасарова</w:t>
      </w:r>
      <w:proofErr w:type="spellEnd"/>
      <w:r>
        <w:rPr>
          <w:rFonts w:ascii="Times New Roman" w:hAnsi="Times New Roman"/>
          <w:color w:val="000000"/>
          <w:sz w:val="24"/>
          <w:szCs w:val="24"/>
        </w:rPr>
        <w:t xml:space="preserve"> Т.А. Допуски и технические измерения. Лабораторно-практические работы М.: ОИЦ «Академия», 2020 - 64 с.</w:t>
      </w:r>
      <w:r>
        <w:rPr>
          <w:rFonts w:ascii="Times New Roman" w:hAnsi="Times New Roman"/>
          <w:color w:val="000000"/>
          <w:sz w:val="24"/>
          <w:szCs w:val="24"/>
        </w:rPr>
        <w:br/>
        <w:t xml:space="preserve">3. </w:t>
      </w:r>
      <w:proofErr w:type="spellStart"/>
      <w:r>
        <w:rPr>
          <w:rFonts w:ascii="Times New Roman" w:hAnsi="Times New Roman"/>
          <w:color w:val="000000"/>
          <w:sz w:val="24"/>
          <w:szCs w:val="24"/>
        </w:rPr>
        <w:t>Багдасарова</w:t>
      </w:r>
      <w:proofErr w:type="spellEnd"/>
      <w:r>
        <w:rPr>
          <w:rFonts w:ascii="Times New Roman" w:hAnsi="Times New Roman"/>
          <w:color w:val="000000"/>
          <w:sz w:val="24"/>
          <w:szCs w:val="24"/>
        </w:rPr>
        <w:t xml:space="preserve"> Т.А. Допуски и технические измерения. Рабочая тетрадь </w:t>
      </w:r>
      <w:proofErr w:type="gramStart"/>
      <w:r>
        <w:rPr>
          <w:rFonts w:ascii="Times New Roman" w:hAnsi="Times New Roman"/>
          <w:color w:val="000000"/>
          <w:sz w:val="24"/>
          <w:szCs w:val="24"/>
        </w:rPr>
        <w:t>–М</w:t>
      </w:r>
      <w:proofErr w:type="gramEnd"/>
      <w:r>
        <w:rPr>
          <w:rFonts w:ascii="Times New Roman" w:hAnsi="Times New Roman"/>
          <w:color w:val="000000"/>
          <w:sz w:val="24"/>
          <w:szCs w:val="24"/>
        </w:rPr>
        <w:t>.: ОИЦ «Ак</w:t>
      </w:r>
      <w:r>
        <w:rPr>
          <w:rFonts w:ascii="Times New Roman" w:hAnsi="Times New Roman"/>
          <w:color w:val="000000"/>
          <w:sz w:val="24"/>
          <w:szCs w:val="24"/>
        </w:rPr>
        <w:t>а</w:t>
      </w:r>
      <w:r>
        <w:rPr>
          <w:rFonts w:ascii="Times New Roman" w:hAnsi="Times New Roman"/>
          <w:color w:val="000000"/>
          <w:sz w:val="24"/>
          <w:szCs w:val="24"/>
        </w:rPr>
        <w:t>демия» 2020 - 80 с.</w:t>
      </w:r>
      <w:r>
        <w:rPr>
          <w:rFonts w:ascii="Times New Roman" w:hAnsi="Times New Roman"/>
          <w:color w:val="000000"/>
          <w:sz w:val="24"/>
          <w:szCs w:val="24"/>
        </w:rPr>
        <w:br/>
        <w:t xml:space="preserve">4. </w:t>
      </w:r>
      <w:proofErr w:type="spellStart"/>
      <w:r>
        <w:rPr>
          <w:rFonts w:ascii="Times New Roman" w:hAnsi="Times New Roman"/>
          <w:color w:val="000000"/>
          <w:sz w:val="24"/>
          <w:szCs w:val="24"/>
        </w:rPr>
        <w:t>Димов</w:t>
      </w:r>
      <w:proofErr w:type="spellEnd"/>
      <w:r>
        <w:rPr>
          <w:rFonts w:ascii="Times New Roman" w:hAnsi="Times New Roman"/>
          <w:color w:val="000000"/>
          <w:sz w:val="24"/>
          <w:szCs w:val="24"/>
        </w:rPr>
        <w:t xml:space="preserve"> Ю.В. Метрология, стандартизация и сертификация. Учебник для вузов. 2-е изд. – СПб</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Питер, 2021. </w:t>
      </w:r>
      <w:r>
        <w:rPr>
          <w:rFonts w:ascii="Times New Roman" w:hAnsi="Times New Roman"/>
          <w:color w:val="000000"/>
          <w:sz w:val="24"/>
          <w:szCs w:val="24"/>
        </w:rPr>
        <w:br/>
        <w:t xml:space="preserve">5. Допуски и посадки: Справочник в 2-х ч. – 7-е изд., </w:t>
      </w:r>
      <w:proofErr w:type="spellStart"/>
      <w:r>
        <w:rPr>
          <w:rFonts w:ascii="Times New Roman" w:hAnsi="Times New Roman"/>
          <w:color w:val="000000"/>
          <w:sz w:val="24"/>
          <w:szCs w:val="24"/>
        </w:rPr>
        <w:t>перераб</w:t>
      </w:r>
      <w:proofErr w:type="spellEnd"/>
      <w:r>
        <w:rPr>
          <w:rFonts w:ascii="Times New Roman" w:hAnsi="Times New Roman"/>
          <w:color w:val="000000"/>
          <w:sz w:val="24"/>
          <w:szCs w:val="24"/>
        </w:rPr>
        <w:t>. и доп. – Л.: Политехника, 2021.</w:t>
      </w:r>
      <w:r>
        <w:rPr>
          <w:rFonts w:ascii="Times New Roman" w:hAnsi="Times New Roman"/>
          <w:color w:val="000000"/>
          <w:sz w:val="24"/>
          <w:szCs w:val="24"/>
        </w:rPr>
        <w:br/>
        <w:t xml:space="preserve">6. Кузнецов В.А., </w:t>
      </w:r>
      <w:proofErr w:type="spellStart"/>
      <w:r>
        <w:rPr>
          <w:rFonts w:ascii="Times New Roman" w:hAnsi="Times New Roman"/>
          <w:color w:val="000000"/>
          <w:sz w:val="24"/>
          <w:szCs w:val="24"/>
        </w:rPr>
        <w:t>Ялунина</w:t>
      </w:r>
      <w:proofErr w:type="spellEnd"/>
      <w:r>
        <w:rPr>
          <w:rFonts w:ascii="Times New Roman" w:hAnsi="Times New Roman"/>
          <w:color w:val="000000"/>
          <w:sz w:val="24"/>
          <w:szCs w:val="24"/>
        </w:rPr>
        <w:t xml:space="preserve"> Г.В. Основы метрологии: Учебное пособие – М.: </w:t>
      </w:r>
      <w:proofErr w:type="spellStart"/>
      <w:r>
        <w:rPr>
          <w:rFonts w:ascii="Times New Roman" w:hAnsi="Times New Roman"/>
          <w:color w:val="000000"/>
          <w:sz w:val="24"/>
          <w:szCs w:val="24"/>
        </w:rPr>
        <w:t>Издво</w:t>
      </w:r>
      <w:proofErr w:type="spellEnd"/>
      <w:r>
        <w:rPr>
          <w:rFonts w:ascii="Times New Roman" w:hAnsi="Times New Roman"/>
          <w:color w:val="000000"/>
          <w:sz w:val="24"/>
          <w:szCs w:val="24"/>
        </w:rPr>
        <w:t xml:space="preserve"> ста</w:t>
      </w:r>
      <w:r>
        <w:rPr>
          <w:rFonts w:ascii="Times New Roman" w:hAnsi="Times New Roman"/>
          <w:color w:val="000000"/>
          <w:sz w:val="24"/>
          <w:szCs w:val="24"/>
        </w:rPr>
        <w:t>н</w:t>
      </w:r>
      <w:r>
        <w:rPr>
          <w:rFonts w:ascii="Times New Roman" w:hAnsi="Times New Roman"/>
          <w:color w:val="000000"/>
          <w:sz w:val="24"/>
          <w:szCs w:val="24"/>
        </w:rPr>
        <w:t>дартов, 2021.</w:t>
      </w:r>
      <w:r>
        <w:rPr>
          <w:rFonts w:ascii="Times New Roman" w:hAnsi="Times New Roman"/>
          <w:color w:val="000000"/>
          <w:sz w:val="24"/>
          <w:szCs w:val="24"/>
        </w:rPr>
        <w:br/>
        <w:t>7. Смирнов Ю.А. Контроль и метрологическое обеспечение средств и систем автоматиз</w:t>
      </w:r>
      <w:r>
        <w:rPr>
          <w:rFonts w:ascii="Times New Roman" w:hAnsi="Times New Roman"/>
          <w:color w:val="000000"/>
          <w:sz w:val="24"/>
          <w:szCs w:val="24"/>
        </w:rPr>
        <w:t>а</w:t>
      </w:r>
      <w:r>
        <w:rPr>
          <w:rFonts w:ascii="Times New Roman" w:hAnsi="Times New Roman"/>
          <w:color w:val="000000"/>
          <w:sz w:val="24"/>
          <w:szCs w:val="24"/>
        </w:rPr>
        <w:t xml:space="preserve">ции. Технические измерения и приборы. </w:t>
      </w:r>
      <w:proofErr w:type="spellStart"/>
      <w:r>
        <w:rPr>
          <w:rFonts w:ascii="Times New Roman" w:hAnsi="Times New Roman"/>
          <w:color w:val="000000"/>
          <w:sz w:val="24"/>
          <w:szCs w:val="24"/>
        </w:rPr>
        <w:t>Уч</w:t>
      </w:r>
      <w:proofErr w:type="spellEnd"/>
      <w:r>
        <w:rPr>
          <w:rFonts w:ascii="Times New Roman" w:hAnsi="Times New Roman"/>
          <w:color w:val="000000"/>
          <w:sz w:val="24"/>
          <w:szCs w:val="24"/>
        </w:rPr>
        <w:t xml:space="preserve">. пос., 1-е </w:t>
      </w:r>
      <w:proofErr w:type="spellStart"/>
      <w:proofErr w:type="gramStart"/>
      <w:r>
        <w:rPr>
          <w:rFonts w:ascii="Times New Roman" w:hAnsi="Times New Roman"/>
          <w:color w:val="000000"/>
          <w:sz w:val="24"/>
          <w:szCs w:val="24"/>
        </w:rPr>
        <w:t>изд</w:t>
      </w:r>
      <w:proofErr w:type="spellEnd"/>
      <w:proofErr w:type="gramEnd"/>
      <w:r>
        <w:rPr>
          <w:rFonts w:ascii="Times New Roman" w:hAnsi="Times New Roman"/>
          <w:color w:val="000000"/>
          <w:sz w:val="24"/>
          <w:szCs w:val="24"/>
        </w:rPr>
        <w:t>/ Ю.А.Смирнов.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2020. — 252 с. — ISBN 978-5-8114-3938-6</w:t>
      </w:r>
      <w:r>
        <w:rPr>
          <w:rFonts w:ascii="Times New Roman" w:hAnsi="Times New Roman"/>
          <w:color w:val="000000"/>
          <w:sz w:val="24"/>
          <w:szCs w:val="24"/>
        </w:rPr>
        <w:br/>
        <w:t xml:space="preserve">8. Тартаковский Д.Ф. Ястребов А.С. Метрология, стандартизация и технические средства измерений: Учебник для вузов - М.: </w:t>
      </w:r>
      <w:proofErr w:type="spellStart"/>
      <w:r>
        <w:rPr>
          <w:rFonts w:ascii="Times New Roman" w:hAnsi="Times New Roman"/>
          <w:color w:val="000000"/>
          <w:sz w:val="24"/>
          <w:szCs w:val="24"/>
        </w:rPr>
        <w:t>Высш</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шк</w:t>
      </w:r>
      <w:proofErr w:type="spellEnd"/>
      <w:r>
        <w:rPr>
          <w:rFonts w:ascii="Times New Roman" w:hAnsi="Times New Roman"/>
          <w:color w:val="000000"/>
          <w:sz w:val="24"/>
          <w:szCs w:val="24"/>
        </w:rPr>
        <w:t>., 2021</w:t>
      </w:r>
    </w:p>
    <w:p w:rsidR="00BE10B1" w:rsidRDefault="00BE10B1" w:rsidP="00BE10B1">
      <w:pPr>
        <w:suppressAutoHyphens/>
        <w:spacing w:after="0"/>
        <w:ind w:firstLine="709"/>
        <w:jc w:val="both"/>
        <w:rPr>
          <w:rFonts w:ascii="Times New Roman" w:hAnsi="Times New Roman"/>
          <w:bCs/>
          <w:sz w:val="24"/>
          <w:szCs w:val="24"/>
        </w:rPr>
      </w:pPr>
    </w:p>
    <w:p w:rsidR="00BE10B1" w:rsidRDefault="00BE10B1" w:rsidP="00BE10B1">
      <w:pPr>
        <w:spacing w:after="160" w:line="254" w:lineRule="auto"/>
      </w:pPr>
      <w:r>
        <w:br w:type="page"/>
      </w:r>
    </w:p>
    <w:p w:rsidR="00BE10B1" w:rsidRDefault="00BE10B1" w:rsidP="00BE10B1">
      <w:pPr>
        <w:ind w:left="360"/>
        <w:contextualSpacing/>
        <w:jc w:val="center"/>
        <w:rPr>
          <w:rFonts w:ascii="Times New Roman" w:hAnsi="Times New Roman"/>
          <w:b/>
          <w:sz w:val="24"/>
          <w:szCs w:val="24"/>
        </w:rPr>
      </w:pPr>
      <w:r>
        <w:rPr>
          <w:rFonts w:ascii="Times New Roman" w:hAnsi="Times New Roman"/>
          <w:b/>
          <w:sz w:val="24"/>
          <w:szCs w:val="24"/>
        </w:rPr>
        <w:lastRenderedPageBreak/>
        <w:t>4. КОНТРОЛЬ И ОЦЕНКА РЕЗУЛЬТАТОВ ОСВОЕНИЯ УЧЕБНОЙ ДИСЦИ</w:t>
      </w:r>
      <w:r>
        <w:rPr>
          <w:rFonts w:ascii="Times New Roman" w:hAnsi="Times New Roman"/>
          <w:b/>
          <w:sz w:val="24"/>
          <w:szCs w:val="24"/>
        </w:rPr>
        <w:t>П</w:t>
      </w:r>
      <w:r>
        <w:rPr>
          <w:rFonts w:ascii="Times New Roman" w:hAnsi="Times New Roman"/>
          <w:b/>
          <w:sz w:val="24"/>
          <w:szCs w:val="24"/>
        </w:rPr>
        <w:t>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8"/>
        <w:gridCol w:w="2467"/>
        <w:gridCol w:w="2376"/>
      </w:tblGrid>
      <w:tr w:rsidR="00BE10B1" w:rsidTr="00BE10B1">
        <w:tc>
          <w:tcPr>
            <w:tcW w:w="2470" w:type="pct"/>
            <w:hideMark/>
          </w:tcPr>
          <w:p w:rsidR="00BE10B1" w:rsidRDefault="00BE10B1">
            <w:pPr>
              <w:spacing w:after="0" w:line="240" w:lineRule="auto"/>
              <w:jc w:val="center"/>
              <w:rPr>
                <w:rFonts w:ascii="Times New Roman" w:hAnsi="Times New Roman"/>
                <w:b/>
                <w:bCs/>
                <w:sz w:val="24"/>
                <w:szCs w:val="24"/>
              </w:rPr>
            </w:pPr>
            <w:r>
              <w:rPr>
                <w:rFonts w:ascii="Times New Roman" w:hAnsi="Times New Roman"/>
                <w:b/>
                <w:bCs/>
                <w:sz w:val="24"/>
                <w:szCs w:val="24"/>
              </w:rPr>
              <w:t>Результаты обучения</w:t>
            </w:r>
          </w:p>
        </w:tc>
        <w:tc>
          <w:tcPr>
            <w:tcW w:w="1289" w:type="pct"/>
            <w:hideMark/>
          </w:tcPr>
          <w:p w:rsidR="00BE10B1" w:rsidRDefault="00BE10B1">
            <w:pPr>
              <w:spacing w:after="0" w:line="240" w:lineRule="auto"/>
              <w:jc w:val="center"/>
              <w:rPr>
                <w:rFonts w:ascii="Times New Roman" w:hAnsi="Times New Roman"/>
                <w:b/>
                <w:bCs/>
                <w:sz w:val="24"/>
                <w:szCs w:val="24"/>
              </w:rPr>
            </w:pPr>
            <w:r>
              <w:rPr>
                <w:rFonts w:ascii="Times New Roman" w:hAnsi="Times New Roman"/>
                <w:b/>
                <w:bCs/>
                <w:sz w:val="24"/>
                <w:szCs w:val="24"/>
              </w:rPr>
              <w:t>Критерии оценки</w:t>
            </w:r>
          </w:p>
        </w:tc>
        <w:tc>
          <w:tcPr>
            <w:tcW w:w="1241" w:type="pct"/>
            <w:hideMark/>
          </w:tcPr>
          <w:p w:rsidR="00BE10B1" w:rsidRDefault="00BE10B1">
            <w:pPr>
              <w:spacing w:after="0" w:line="240" w:lineRule="auto"/>
              <w:jc w:val="center"/>
              <w:rPr>
                <w:rFonts w:ascii="Times New Roman" w:hAnsi="Times New Roman"/>
                <w:b/>
                <w:bCs/>
                <w:sz w:val="24"/>
                <w:szCs w:val="24"/>
              </w:rPr>
            </w:pPr>
            <w:r>
              <w:rPr>
                <w:rFonts w:ascii="Times New Roman" w:hAnsi="Times New Roman"/>
                <w:b/>
                <w:bCs/>
                <w:sz w:val="24"/>
                <w:szCs w:val="24"/>
              </w:rPr>
              <w:t>Методы оценки</w:t>
            </w:r>
          </w:p>
        </w:tc>
      </w:tr>
      <w:tr w:rsidR="00BE10B1" w:rsidTr="00BE10B1">
        <w:tc>
          <w:tcPr>
            <w:tcW w:w="2470"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Знать:</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1.Систему допусков и посадок;</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2.квалитеты и параметры шероховатости;</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3.Основные принципы калибровки сло</w:t>
            </w:r>
            <w:r>
              <w:rPr>
                <w:rFonts w:ascii="Times New Roman" w:hAnsi="Times New Roman"/>
                <w:sz w:val="24"/>
                <w:szCs w:val="24"/>
              </w:rPr>
              <w:t>ж</w:t>
            </w:r>
            <w:r>
              <w:rPr>
                <w:rFonts w:ascii="Times New Roman" w:hAnsi="Times New Roman"/>
                <w:sz w:val="24"/>
                <w:szCs w:val="24"/>
              </w:rPr>
              <w:t>ных профилей;</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4.Основы взаимозаменяемости;</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5.методы определения погрешностей и</w:t>
            </w:r>
            <w:r>
              <w:rPr>
                <w:rFonts w:ascii="Times New Roman" w:hAnsi="Times New Roman"/>
                <w:sz w:val="24"/>
                <w:szCs w:val="24"/>
              </w:rPr>
              <w:t>з</w:t>
            </w:r>
            <w:r>
              <w:rPr>
                <w:rFonts w:ascii="Times New Roman" w:hAnsi="Times New Roman"/>
                <w:sz w:val="24"/>
                <w:szCs w:val="24"/>
              </w:rPr>
              <w:t>мерений;</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6.Основные сведения о сопряжениях в машиностроении;</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7.Размеры допусков для основных видов механической обработки и для деталей, п</w:t>
            </w:r>
            <w:r>
              <w:rPr>
                <w:rFonts w:ascii="Times New Roman" w:hAnsi="Times New Roman"/>
                <w:sz w:val="24"/>
                <w:szCs w:val="24"/>
              </w:rPr>
              <w:t>о</w:t>
            </w:r>
            <w:r>
              <w:rPr>
                <w:rFonts w:ascii="Times New Roman" w:hAnsi="Times New Roman"/>
                <w:sz w:val="24"/>
                <w:szCs w:val="24"/>
              </w:rPr>
              <w:t>ступающих на сборку;</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8.Основные принципы калибрования пр</w:t>
            </w:r>
            <w:r>
              <w:rPr>
                <w:rFonts w:ascii="Times New Roman" w:hAnsi="Times New Roman"/>
                <w:sz w:val="24"/>
                <w:szCs w:val="24"/>
              </w:rPr>
              <w:t>о</w:t>
            </w:r>
            <w:r>
              <w:rPr>
                <w:rFonts w:ascii="Times New Roman" w:hAnsi="Times New Roman"/>
                <w:sz w:val="24"/>
                <w:szCs w:val="24"/>
              </w:rPr>
              <w:t>стых и средней сложности профилей;</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9.Стандарты на материалы, крепежные и нормализованные детали и узлы;</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10.Наименования и свойства комплекту</w:t>
            </w:r>
            <w:r>
              <w:rPr>
                <w:rFonts w:ascii="Times New Roman" w:hAnsi="Times New Roman"/>
                <w:sz w:val="24"/>
                <w:szCs w:val="24"/>
              </w:rPr>
              <w:t>е</w:t>
            </w:r>
            <w:r>
              <w:rPr>
                <w:rFonts w:ascii="Times New Roman" w:hAnsi="Times New Roman"/>
                <w:sz w:val="24"/>
                <w:szCs w:val="24"/>
              </w:rPr>
              <w:t>мых материалов;</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11.Устройство, назначение, правила н</w:t>
            </w:r>
            <w:r>
              <w:rPr>
                <w:rFonts w:ascii="Times New Roman" w:hAnsi="Times New Roman"/>
                <w:sz w:val="24"/>
                <w:szCs w:val="24"/>
              </w:rPr>
              <w:t>а</w:t>
            </w:r>
            <w:r>
              <w:rPr>
                <w:rFonts w:ascii="Times New Roman" w:hAnsi="Times New Roman"/>
                <w:sz w:val="24"/>
                <w:szCs w:val="24"/>
              </w:rPr>
              <w:t>стройки и регулирования контрольно-измерительных инструментов и приборов;</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bCs/>
                <w:sz w:val="24"/>
                <w:szCs w:val="24"/>
              </w:rPr>
            </w:pPr>
            <w:r>
              <w:rPr>
                <w:rFonts w:ascii="Times New Roman" w:hAnsi="Times New Roman"/>
                <w:sz w:val="24"/>
                <w:szCs w:val="24"/>
              </w:rPr>
              <w:t>12.Методы и средства контроля обраб</w:t>
            </w:r>
            <w:r>
              <w:rPr>
                <w:rFonts w:ascii="Times New Roman" w:hAnsi="Times New Roman"/>
                <w:sz w:val="24"/>
                <w:szCs w:val="24"/>
              </w:rPr>
              <w:t>о</w:t>
            </w:r>
            <w:r>
              <w:rPr>
                <w:rFonts w:ascii="Times New Roman" w:hAnsi="Times New Roman"/>
                <w:sz w:val="24"/>
                <w:szCs w:val="24"/>
              </w:rPr>
              <w:t>танных поверхностей</w:t>
            </w:r>
          </w:p>
        </w:tc>
        <w:tc>
          <w:tcPr>
            <w:tcW w:w="1289" w:type="pct"/>
          </w:tcPr>
          <w:p w:rsidR="00BE10B1" w:rsidRDefault="00BE10B1">
            <w:pPr>
              <w:spacing w:after="0"/>
              <w:rPr>
                <w:rFonts w:ascii="Times New Roman" w:hAnsi="Times New Roman"/>
                <w:bCs/>
                <w:sz w:val="24"/>
                <w:szCs w:val="24"/>
              </w:rPr>
            </w:pPr>
            <w:r>
              <w:rPr>
                <w:rFonts w:ascii="Times New Roman" w:hAnsi="Times New Roman"/>
                <w:bCs/>
                <w:sz w:val="24"/>
                <w:szCs w:val="24"/>
              </w:rPr>
              <w:t>Демонстрация уче</w:t>
            </w:r>
            <w:r>
              <w:rPr>
                <w:rFonts w:ascii="Times New Roman" w:hAnsi="Times New Roman"/>
                <w:bCs/>
                <w:sz w:val="24"/>
                <w:szCs w:val="24"/>
              </w:rPr>
              <w:t>б</w:t>
            </w:r>
            <w:r>
              <w:rPr>
                <w:rFonts w:ascii="Times New Roman" w:hAnsi="Times New Roman"/>
                <w:bCs/>
                <w:sz w:val="24"/>
                <w:szCs w:val="24"/>
              </w:rPr>
              <w:t>ного материала в знакомой ситуации:</w:t>
            </w:r>
          </w:p>
          <w:p w:rsidR="00BE10B1" w:rsidRDefault="00BE10B1">
            <w:pPr>
              <w:spacing w:after="0"/>
              <w:rPr>
                <w:rFonts w:ascii="Times New Roman" w:hAnsi="Times New Roman"/>
                <w:bCs/>
                <w:sz w:val="24"/>
                <w:szCs w:val="24"/>
              </w:rPr>
            </w:pPr>
            <w:r>
              <w:rPr>
                <w:rFonts w:ascii="Times New Roman" w:hAnsi="Times New Roman"/>
                <w:bCs/>
                <w:sz w:val="24"/>
                <w:szCs w:val="24"/>
              </w:rPr>
              <w:t>- описание и объя</w:t>
            </w:r>
            <w:r>
              <w:rPr>
                <w:rFonts w:ascii="Times New Roman" w:hAnsi="Times New Roman"/>
                <w:bCs/>
                <w:sz w:val="24"/>
                <w:szCs w:val="24"/>
              </w:rPr>
              <w:t>с</w:t>
            </w:r>
            <w:r>
              <w:rPr>
                <w:rFonts w:ascii="Times New Roman" w:hAnsi="Times New Roman"/>
                <w:bCs/>
                <w:sz w:val="24"/>
                <w:szCs w:val="24"/>
              </w:rPr>
              <w:t>нение определений, условных обознач</w:t>
            </w:r>
            <w:r>
              <w:rPr>
                <w:rFonts w:ascii="Times New Roman" w:hAnsi="Times New Roman"/>
                <w:bCs/>
                <w:sz w:val="24"/>
                <w:szCs w:val="24"/>
              </w:rPr>
              <w:t>е</w:t>
            </w:r>
            <w:r>
              <w:rPr>
                <w:rFonts w:ascii="Times New Roman" w:hAnsi="Times New Roman"/>
                <w:bCs/>
                <w:sz w:val="24"/>
                <w:szCs w:val="24"/>
              </w:rPr>
              <w:t>ний и формул для расчета;</w:t>
            </w:r>
          </w:p>
          <w:p w:rsidR="00BE10B1" w:rsidRDefault="00BE10B1">
            <w:pPr>
              <w:spacing w:after="0"/>
              <w:rPr>
                <w:rFonts w:ascii="Times New Roman" w:hAnsi="Times New Roman"/>
                <w:bCs/>
                <w:sz w:val="24"/>
                <w:szCs w:val="24"/>
              </w:rPr>
            </w:pPr>
            <w:r>
              <w:rPr>
                <w:rFonts w:ascii="Times New Roman" w:hAnsi="Times New Roman"/>
                <w:bCs/>
                <w:sz w:val="24"/>
                <w:szCs w:val="24"/>
              </w:rPr>
              <w:t>- чтение и расши</w:t>
            </w:r>
            <w:r>
              <w:rPr>
                <w:rFonts w:ascii="Times New Roman" w:hAnsi="Times New Roman"/>
                <w:bCs/>
                <w:sz w:val="24"/>
                <w:szCs w:val="24"/>
              </w:rPr>
              <w:t>ф</w:t>
            </w:r>
            <w:r>
              <w:rPr>
                <w:rFonts w:ascii="Times New Roman" w:hAnsi="Times New Roman"/>
                <w:bCs/>
                <w:sz w:val="24"/>
                <w:szCs w:val="24"/>
              </w:rPr>
              <w:t>ровка условных об</w:t>
            </w:r>
            <w:r>
              <w:rPr>
                <w:rFonts w:ascii="Times New Roman" w:hAnsi="Times New Roman"/>
                <w:bCs/>
                <w:sz w:val="24"/>
                <w:szCs w:val="24"/>
              </w:rPr>
              <w:t>о</w:t>
            </w:r>
            <w:r>
              <w:rPr>
                <w:rFonts w:ascii="Times New Roman" w:hAnsi="Times New Roman"/>
                <w:bCs/>
                <w:sz w:val="24"/>
                <w:szCs w:val="24"/>
              </w:rPr>
              <w:t>значений</w:t>
            </w:r>
          </w:p>
          <w:p w:rsidR="00BE10B1" w:rsidRDefault="00BE10B1">
            <w:pPr>
              <w:spacing w:after="0"/>
              <w:rPr>
                <w:rFonts w:ascii="Times New Roman" w:hAnsi="Times New Roman"/>
                <w:bCs/>
                <w:sz w:val="24"/>
                <w:szCs w:val="24"/>
              </w:rPr>
            </w:pPr>
          </w:p>
        </w:tc>
        <w:tc>
          <w:tcPr>
            <w:tcW w:w="1241" w:type="pct"/>
          </w:tcPr>
          <w:p w:rsidR="00BE10B1" w:rsidRDefault="00BE10B1">
            <w:pPr>
              <w:spacing w:after="0"/>
              <w:rPr>
                <w:rFonts w:ascii="Times New Roman" w:hAnsi="Times New Roman"/>
                <w:bCs/>
                <w:sz w:val="24"/>
                <w:szCs w:val="24"/>
              </w:rPr>
            </w:pPr>
            <w:r>
              <w:rPr>
                <w:rFonts w:ascii="Times New Roman" w:hAnsi="Times New Roman"/>
                <w:bCs/>
                <w:sz w:val="24"/>
                <w:szCs w:val="24"/>
              </w:rPr>
              <w:t>Тестирование</w:t>
            </w:r>
          </w:p>
          <w:p w:rsidR="00BE10B1" w:rsidRDefault="00BE10B1">
            <w:pPr>
              <w:spacing w:after="0"/>
              <w:rPr>
                <w:rFonts w:ascii="Times New Roman" w:hAnsi="Times New Roman"/>
                <w:bCs/>
                <w:sz w:val="24"/>
                <w:szCs w:val="24"/>
              </w:rPr>
            </w:pPr>
            <w:r>
              <w:rPr>
                <w:rFonts w:ascii="Times New Roman" w:hAnsi="Times New Roman"/>
                <w:bCs/>
                <w:sz w:val="24"/>
                <w:szCs w:val="24"/>
              </w:rPr>
              <w:t>Устный  и письме</w:t>
            </w:r>
            <w:r>
              <w:rPr>
                <w:rFonts w:ascii="Times New Roman" w:hAnsi="Times New Roman"/>
                <w:bCs/>
                <w:sz w:val="24"/>
                <w:szCs w:val="24"/>
              </w:rPr>
              <w:t>н</w:t>
            </w:r>
            <w:r>
              <w:rPr>
                <w:rFonts w:ascii="Times New Roman" w:hAnsi="Times New Roman"/>
                <w:bCs/>
                <w:sz w:val="24"/>
                <w:szCs w:val="24"/>
              </w:rPr>
              <w:t>ный опрос</w:t>
            </w:r>
          </w:p>
          <w:p w:rsidR="00BE10B1" w:rsidRDefault="00BE10B1">
            <w:pPr>
              <w:spacing w:after="0"/>
              <w:rPr>
                <w:rFonts w:ascii="Times New Roman" w:hAnsi="Times New Roman"/>
                <w:bCs/>
                <w:sz w:val="24"/>
                <w:szCs w:val="24"/>
              </w:rPr>
            </w:pPr>
          </w:p>
        </w:tc>
      </w:tr>
      <w:tr w:rsidR="00BE10B1" w:rsidTr="00BE10B1">
        <w:trPr>
          <w:trHeight w:val="896"/>
        </w:trPr>
        <w:tc>
          <w:tcPr>
            <w:tcW w:w="2470"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Уметь:</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1.Анализировать техническую докуме</w:t>
            </w:r>
            <w:r>
              <w:rPr>
                <w:rFonts w:ascii="Times New Roman" w:hAnsi="Times New Roman"/>
                <w:sz w:val="24"/>
                <w:szCs w:val="24"/>
              </w:rPr>
              <w:t>н</w:t>
            </w:r>
            <w:r>
              <w:rPr>
                <w:rFonts w:ascii="Times New Roman" w:hAnsi="Times New Roman"/>
                <w:sz w:val="24"/>
                <w:szCs w:val="24"/>
              </w:rPr>
              <w:t>тацию;</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2.Определять предельные отклонения размеров по стандартам, технической д</w:t>
            </w:r>
            <w:r>
              <w:rPr>
                <w:rFonts w:ascii="Times New Roman" w:hAnsi="Times New Roman"/>
                <w:sz w:val="24"/>
                <w:szCs w:val="24"/>
              </w:rPr>
              <w:t>о</w:t>
            </w:r>
            <w:r>
              <w:rPr>
                <w:rFonts w:ascii="Times New Roman" w:hAnsi="Times New Roman"/>
                <w:sz w:val="24"/>
                <w:szCs w:val="24"/>
              </w:rPr>
              <w:t>кументации;</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3.Выполнять расчеты величин предел</w:t>
            </w:r>
            <w:r>
              <w:rPr>
                <w:rFonts w:ascii="Times New Roman" w:hAnsi="Times New Roman"/>
                <w:sz w:val="24"/>
                <w:szCs w:val="24"/>
              </w:rPr>
              <w:t>ь</w:t>
            </w:r>
            <w:r>
              <w:rPr>
                <w:rFonts w:ascii="Times New Roman" w:hAnsi="Times New Roman"/>
                <w:sz w:val="24"/>
                <w:szCs w:val="24"/>
              </w:rPr>
              <w:t>ных размеров и допуска по данным черт</w:t>
            </w:r>
            <w:r>
              <w:rPr>
                <w:rFonts w:ascii="Times New Roman" w:hAnsi="Times New Roman"/>
                <w:sz w:val="24"/>
                <w:szCs w:val="24"/>
              </w:rPr>
              <w:t>е</w:t>
            </w:r>
            <w:r>
              <w:rPr>
                <w:rFonts w:ascii="Times New Roman" w:hAnsi="Times New Roman"/>
                <w:sz w:val="24"/>
                <w:szCs w:val="24"/>
              </w:rPr>
              <w:t>жа и определять годность заданных разм</w:t>
            </w:r>
            <w:r>
              <w:rPr>
                <w:rFonts w:ascii="Times New Roman" w:hAnsi="Times New Roman"/>
                <w:sz w:val="24"/>
                <w:szCs w:val="24"/>
              </w:rPr>
              <w:t>е</w:t>
            </w:r>
            <w:r>
              <w:rPr>
                <w:rFonts w:ascii="Times New Roman" w:hAnsi="Times New Roman"/>
                <w:sz w:val="24"/>
                <w:szCs w:val="24"/>
              </w:rPr>
              <w:t>ров;</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4.Определять характер сопряжения (гру</w:t>
            </w:r>
            <w:r>
              <w:rPr>
                <w:rFonts w:ascii="Times New Roman" w:hAnsi="Times New Roman"/>
                <w:sz w:val="24"/>
                <w:szCs w:val="24"/>
              </w:rPr>
              <w:t>п</w:t>
            </w:r>
            <w:r>
              <w:rPr>
                <w:rFonts w:ascii="Times New Roman" w:hAnsi="Times New Roman"/>
                <w:sz w:val="24"/>
                <w:szCs w:val="24"/>
              </w:rPr>
              <w:t>пы посадки) по данным чертежей, по в</w:t>
            </w:r>
            <w:r>
              <w:rPr>
                <w:rFonts w:ascii="Times New Roman" w:hAnsi="Times New Roman"/>
                <w:sz w:val="24"/>
                <w:szCs w:val="24"/>
              </w:rPr>
              <w:t>ы</w:t>
            </w:r>
            <w:r>
              <w:rPr>
                <w:rFonts w:ascii="Times New Roman" w:hAnsi="Times New Roman"/>
                <w:sz w:val="24"/>
                <w:szCs w:val="24"/>
              </w:rPr>
              <w:t>полненным расчетам;</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5.Выполнять графики полей допусков по выполненным расчетам;</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lastRenderedPageBreak/>
              <w:t xml:space="preserve">6.Применять контрольно-измерительные приборы и инструменты;    </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both"/>
              <w:rPr>
                <w:rFonts w:ascii="Times New Roman" w:hAnsi="Times New Roman"/>
                <w:sz w:val="24"/>
                <w:szCs w:val="24"/>
              </w:rPr>
            </w:pPr>
            <w:r>
              <w:rPr>
                <w:rFonts w:ascii="Times New Roman" w:hAnsi="Times New Roman"/>
                <w:sz w:val="24"/>
                <w:szCs w:val="24"/>
              </w:rPr>
              <w:t>7.Производить контроль параметров сложных деталей с помощью контрольно-измерительных инструментов и приборов, обеспечивающих погрешность не ниже 0.01 мм</w:t>
            </w:r>
          </w:p>
          <w:p w:rsidR="00BE10B1" w:rsidRDefault="00BE10B1">
            <w:pPr>
              <w:spacing w:after="0"/>
              <w:ind w:firstLine="142"/>
              <w:rPr>
                <w:rFonts w:ascii="Times New Roman" w:hAnsi="Times New Roman"/>
                <w:sz w:val="24"/>
                <w:szCs w:val="24"/>
              </w:rPr>
            </w:pPr>
            <w:r>
              <w:rPr>
                <w:rFonts w:ascii="Times New Roman" w:hAnsi="Times New Roman"/>
                <w:sz w:val="24"/>
                <w:szCs w:val="24"/>
              </w:rPr>
              <w:t>8.Производить контроль параметров сложных деталей с помощью контрольно-измерительных инструментов, обеспеч</w:t>
            </w:r>
            <w:r>
              <w:rPr>
                <w:rFonts w:ascii="Times New Roman" w:hAnsi="Times New Roman"/>
                <w:sz w:val="24"/>
                <w:szCs w:val="24"/>
              </w:rPr>
              <w:t>и</w:t>
            </w:r>
            <w:r>
              <w:rPr>
                <w:rFonts w:ascii="Times New Roman" w:hAnsi="Times New Roman"/>
                <w:sz w:val="24"/>
                <w:szCs w:val="24"/>
              </w:rPr>
              <w:t>вающих погрешность не ниже 0,05 мм на токарно-карусельных станках</w:t>
            </w:r>
          </w:p>
          <w:p w:rsidR="00BE10B1" w:rsidRDefault="00BE10B1">
            <w:pPr>
              <w:spacing w:after="0"/>
              <w:ind w:firstLine="142"/>
              <w:rPr>
                <w:rFonts w:ascii="Times New Roman" w:hAnsi="Times New Roman"/>
                <w:sz w:val="24"/>
                <w:szCs w:val="24"/>
              </w:rPr>
            </w:pPr>
            <w:r>
              <w:rPr>
                <w:rFonts w:ascii="Times New Roman" w:hAnsi="Times New Roman"/>
                <w:sz w:val="24"/>
                <w:szCs w:val="24"/>
              </w:rPr>
              <w:t xml:space="preserve">9.Производить </w:t>
            </w:r>
            <w:r>
              <w:rPr>
                <w:rStyle w:val="212pt3"/>
                <w:b w:val="0"/>
              </w:rPr>
              <w:t>контроль параметров сложных деталей и узлов с помощью ко</w:t>
            </w:r>
            <w:r>
              <w:rPr>
                <w:rStyle w:val="212pt3"/>
                <w:b w:val="0"/>
              </w:rPr>
              <w:t>н</w:t>
            </w:r>
            <w:r>
              <w:rPr>
                <w:rStyle w:val="212pt3"/>
                <w:b w:val="0"/>
              </w:rPr>
              <w:t>трольно-измерительных инструментов и приборов, обеспечивающих погрешность не ниже 0,0075 мм, и калибров, обеспеч</w:t>
            </w:r>
            <w:r>
              <w:rPr>
                <w:rStyle w:val="212pt3"/>
                <w:b w:val="0"/>
              </w:rPr>
              <w:t>и</w:t>
            </w:r>
            <w:r>
              <w:rPr>
                <w:rStyle w:val="212pt3"/>
                <w:b w:val="0"/>
              </w:rPr>
              <w:t>вающих погрешность не менее 0,015</w:t>
            </w:r>
          </w:p>
          <w:p w:rsidR="00BE10B1" w:rsidRDefault="00BE10B1">
            <w:pPr>
              <w:spacing w:after="0"/>
              <w:ind w:firstLine="142"/>
              <w:rPr>
                <w:rFonts w:ascii="Times New Roman" w:hAnsi="Times New Roman"/>
                <w:bCs/>
                <w:sz w:val="24"/>
                <w:szCs w:val="24"/>
              </w:rPr>
            </w:pPr>
            <w:r>
              <w:rPr>
                <w:rFonts w:ascii="Times New Roman" w:hAnsi="Times New Roman"/>
                <w:sz w:val="24"/>
                <w:szCs w:val="24"/>
              </w:rPr>
              <w:t xml:space="preserve">10.Производить </w:t>
            </w:r>
            <w:r>
              <w:rPr>
                <w:rStyle w:val="212pt3"/>
                <w:b w:val="0"/>
              </w:rPr>
              <w:t>контроль параметров сложных деталей с помощью контрольно-измерительных инструментов и приборов, обеспечивающих погрешность не ниже 0,05 мм, и калибров, обеспечивающих п</w:t>
            </w:r>
            <w:r>
              <w:rPr>
                <w:rStyle w:val="212pt3"/>
                <w:b w:val="0"/>
              </w:rPr>
              <w:t>о</w:t>
            </w:r>
            <w:r>
              <w:rPr>
                <w:rStyle w:val="212pt3"/>
                <w:b w:val="0"/>
              </w:rPr>
              <w:t>грешность не менее 0,02</w:t>
            </w:r>
          </w:p>
        </w:tc>
        <w:tc>
          <w:tcPr>
            <w:tcW w:w="1289" w:type="pct"/>
            <w:hideMark/>
          </w:tcPr>
          <w:p w:rsidR="00BE10B1" w:rsidRDefault="00BE10B1">
            <w:pPr>
              <w:spacing w:after="0"/>
              <w:rPr>
                <w:rFonts w:ascii="Times New Roman" w:hAnsi="Times New Roman"/>
                <w:bCs/>
                <w:sz w:val="24"/>
                <w:szCs w:val="24"/>
              </w:rPr>
            </w:pPr>
            <w:r>
              <w:rPr>
                <w:rFonts w:ascii="Times New Roman" w:hAnsi="Times New Roman"/>
                <w:bCs/>
                <w:sz w:val="24"/>
                <w:szCs w:val="24"/>
              </w:rPr>
              <w:lastRenderedPageBreak/>
              <w:t>- чтение машин</w:t>
            </w:r>
            <w:r>
              <w:rPr>
                <w:rFonts w:ascii="Times New Roman" w:hAnsi="Times New Roman"/>
                <w:bCs/>
                <w:sz w:val="24"/>
                <w:szCs w:val="24"/>
              </w:rPr>
              <w:t>о</w:t>
            </w:r>
            <w:r>
              <w:rPr>
                <w:rFonts w:ascii="Times New Roman" w:hAnsi="Times New Roman"/>
                <w:bCs/>
                <w:sz w:val="24"/>
                <w:szCs w:val="24"/>
              </w:rPr>
              <w:t>строительных черт</w:t>
            </w:r>
            <w:r>
              <w:rPr>
                <w:rFonts w:ascii="Times New Roman" w:hAnsi="Times New Roman"/>
                <w:bCs/>
                <w:sz w:val="24"/>
                <w:szCs w:val="24"/>
              </w:rPr>
              <w:t>е</w:t>
            </w:r>
            <w:r>
              <w:rPr>
                <w:rFonts w:ascii="Times New Roman" w:hAnsi="Times New Roman"/>
                <w:bCs/>
                <w:sz w:val="24"/>
                <w:szCs w:val="24"/>
              </w:rPr>
              <w:t>жей;</w:t>
            </w:r>
          </w:p>
          <w:p w:rsidR="00BE10B1" w:rsidRDefault="00BE10B1">
            <w:pPr>
              <w:spacing w:after="0"/>
              <w:rPr>
                <w:rFonts w:ascii="Times New Roman" w:hAnsi="Times New Roman"/>
                <w:bCs/>
                <w:sz w:val="24"/>
                <w:szCs w:val="24"/>
              </w:rPr>
            </w:pPr>
            <w:r>
              <w:rPr>
                <w:rFonts w:ascii="Times New Roman" w:hAnsi="Times New Roman"/>
                <w:bCs/>
                <w:sz w:val="24"/>
                <w:szCs w:val="24"/>
              </w:rPr>
              <w:t>- выбор измерител</w:t>
            </w:r>
            <w:r>
              <w:rPr>
                <w:rFonts w:ascii="Times New Roman" w:hAnsi="Times New Roman"/>
                <w:bCs/>
                <w:sz w:val="24"/>
                <w:szCs w:val="24"/>
              </w:rPr>
              <w:t>ь</w:t>
            </w:r>
            <w:r>
              <w:rPr>
                <w:rFonts w:ascii="Times New Roman" w:hAnsi="Times New Roman"/>
                <w:bCs/>
                <w:sz w:val="24"/>
                <w:szCs w:val="24"/>
              </w:rPr>
              <w:t>ного инструмента и прибора;</w:t>
            </w:r>
          </w:p>
          <w:p w:rsidR="00BE10B1" w:rsidRDefault="00BE10B1">
            <w:pPr>
              <w:spacing w:after="0"/>
              <w:rPr>
                <w:rFonts w:ascii="Times New Roman" w:hAnsi="Times New Roman"/>
                <w:bCs/>
                <w:sz w:val="24"/>
                <w:szCs w:val="24"/>
              </w:rPr>
            </w:pPr>
            <w:r>
              <w:rPr>
                <w:rFonts w:ascii="Times New Roman" w:hAnsi="Times New Roman"/>
                <w:bCs/>
                <w:sz w:val="24"/>
                <w:szCs w:val="24"/>
              </w:rPr>
              <w:t>- выполнение расч</w:t>
            </w:r>
            <w:r>
              <w:rPr>
                <w:rFonts w:ascii="Times New Roman" w:hAnsi="Times New Roman"/>
                <w:bCs/>
                <w:sz w:val="24"/>
                <w:szCs w:val="24"/>
              </w:rPr>
              <w:t>е</w:t>
            </w:r>
            <w:r>
              <w:rPr>
                <w:rFonts w:ascii="Times New Roman" w:hAnsi="Times New Roman"/>
                <w:bCs/>
                <w:sz w:val="24"/>
                <w:szCs w:val="24"/>
              </w:rPr>
              <w:t>тов предельных ра</w:t>
            </w:r>
            <w:r>
              <w:rPr>
                <w:rFonts w:ascii="Times New Roman" w:hAnsi="Times New Roman"/>
                <w:bCs/>
                <w:sz w:val="24"/>
                <w:szCs w:val="24"/>
              </w:rPr>
              <w:t>з</w:t>
            </w:r>
            <w:r>
              <w:rPr>
                <w:rFonts w:ascii="Times New Roman" w:hAnsi="Times New Roman"/>
                <w:bCs/>
                <w:sz w:val="24"/>
                <w:szCs w:val="24"/>
              </w:rPr>
              <w:t>меров и допусков;</w:t>
            </w:r>
          </w:p>
          <w:p w:rsidR="00BE10B1" w:rsidRDefault="00BE10B1">
            <w:pPr>
              <w:spacing w:after="0"/>
              <w:rPr>
                <w:rFonts w:ascii="Times New Roman" w:hAnsi="Times New Roman"/>
                <w:bCs/>
                <w:sz w:val="24"/>
                <w:szCs w:val="24"/>
              </w:rPr>
            </w:pPr>
            <w:r>
              <w:rPr>
                <w:rFonts w:ascii="Times New Roman" w:hAnsi="Times New Roman"/>
                <w:bCs/>
                <w:sz w:val="24"/>
                <w:szCs w:val="24"/>
              </w:rPr>
              <w:t>- определение вида посадки;</w:t>
            </w:r>
          </w:p>
          <w:p w:rsidR="00BE10B1" w:rsidRDefault="00BE10B1">
            <w:pPr>
              <w:spacing w:after="0"/>
              <w:rPr>
                <w:rFonts w:ascii="Times New Roman" w:hAnsi="Times New Roman"/>
                <w:bCs/>
                <w:sz w:val="24"/>
                <w:szCs w:val="24"/>
              </w:rPr>
            </w:pPr>
            <w:r>
              <w:rPr>
                <w:rFonts w:ascii="Times New Roman" w:hAnsi="Times New Roman"/>
                <w:bCs/>
                <w:sz w:val="24"/>
                <w:szCs w:val="24"/>
              </w:rPr>
              <w:t>- графическое опр</w:t>
            </w:r>
            <w:r>
              <w:rPr>
                <w:rFonts w:ascii="Times New Roman" w:hAnsi="Times New Roman"/>
                <w:bCs/>
                <w:sz w:val="24"/>
                <w:szCs w:val="24"/>
              </w:rPr>
              <w:t>е</w:t>
            </w:r>
            <w:r>
              <w:rPr>
                <w:rFonts w:ascii="Times New Roman" w:hAnsi="Times New Roman"/>
                <w:bCs/>
                <w:sz w:val="24"/>
                <w:szCs w:val="24"/>
              </w:rPr>
              <w:t>деление полей д</w:t>
            </w:r>
            <w:r>
              <w:rPr>
                <w:rFonts w:ascii="Times New Roman" w:hAnsi="Times New Roman"/>
                <w:bCs/>
                <w:sz w:val="24"/>
                <w:szCs w:val="24"/>
              </w:rPr>
              <w:t>о</w:t>
            </w:r>
            <w:r>
              <w:rPr>
                <w:rFonts w:ascii="Times New Roman" w:hAnsi="Times New Roman"/>
                <w:bCs/>
                <w:sz w:val="24"/>
                <w:szCs w:val="24"/>
              </w:rPr>
              <w:t>пусков;</w:t>
            </w:r>
          </w:p>
          <w:p w:rsidR="00BE10B1" w:rsidRDefault="00BE10B1">
            <w:pPr>
              <w:spacing w:after="0"/>
              <w:rPr>
                <w:rFonts w:ascii="Times New Roman" w:hAnsi="Times New Roman"/>
                <w:bCs/>
                <w:sz w:val="24"/>
                <w:szCs w:val="24"/>
              </w:rPr>
            </w:pPr>
            <w:r>
              <w:rPr>
                <w:rFonts w:ascii="Times New Roman" w:hAnsi="Times New Roman"/>
                <w:bCs/>
                <w:sz w:val="24"/>
                <w:szCs w:val="24"/>
              </w:rPr>
              <w:t>- выбор и примен</w:t>
            </w:r>
            <w:r>
              <w:rPr>
                <w:rFonts w:ascii="Times New Roman" w:hAnsi="Times New Roman"/>
                <w:bCs/>
                <w:sz w:val="24"/>
                <w:szCs w:val="24"/>
              </w:rPr>
              <w:t>е</w:t>
            </w:r>
            <w:r>
              <w:rPr>
                <w:rFonts w:ascii="Times New Roman" w:hAnsi="Times New Roman"/>
                <w:bCs/>
                <w:sz w:val="24"/>
                <w:szCs w:val="24"/>
              </w:rPr>
              <w:lastRenderedPageBreak/>
              <w:t>ние контрольно-измерительных инс</w:t>
            </w:r>
            <w:r>
              <w:rPr>
                <w:rFonts w:ascii="Times New Roman" w:hAnsi="Times New Roman"/>
                <w:bCs/>
                <w:sz w:val="24"/>
                <w:szCs w:val="24"/>
              </w:rPr>
              <w:t>т</w:t>
            </w:r>
            <w:r>
              <w:rPr>
                <w:rFonts w:ascii="Times New Roman" w:hAnsi="Times New Roman"/>
                <w:bCs/>
                <w:sz w:val="24"/>
                <w:szCs w:val="24"/>
              </w:rPr>
              <w:t>рументов и приб</w:t>
            </w:r>
            <w:r>
              <w:rPr>
                <w:rFonts w:ascii="Times New Roman" w:hAnsi="Times New Roman"/>
                <w:bCs/>
                <w:sz w:val="24"/>
                <w:szCs w:val="24"/>
              </w:rPr>
              <w:t>о</w:t>
            </w:r>
            <w:r>
              <w:rPr>
                <w:rFonts w:ascii="Times New Roman" w:hAnsi="Times New Roman"/>
                <w:bCs/>
                <w:sz w:val="24"/>
                <w:szCs w:val="24"/>
              </w:rPr>
              <w:t>ров;</w:t>
            </w:r>
          </w:p>
          <w:p w:rsidR="00BE10B1" w:rsidRDefault="00BE10B1">
            <w:pPr>
              <w:spacing w:after="0"/>
              <w:rPr>
                <w:rFonts w:ascii="Times New Roman" w:hAnsi="Times New Roman"/>
                <w:bCs/>
                <w:sz w:val="24"/>
                <w:szCs w:val="24"/>
              </w:rPr>
            </w:pPr>
            <w:r>
              <w:rPr>
                <w:rFonts w:ascii="Times New Roman" w:hAnsi="Times New Roman"/>
                <w:bCs/>
                <w:sz w:val="24"/>
                <w:szCs w:val="24"/>
              </w:rPr>
              <w:t>-чтение показаний с инструментов;</w:t>
            </w:r>
          </w:p>
        </w:tc>
        <w:tc>
          <w:tcPr>
            <w:tcW w:w="1241" w:type="pct"/>
            <w:hideMark/>
          </w:tcPr>
          <w:p w:rsidR="00BE10B1" w:rsidRDefault="00BE10B1">
            <w:pPr>
              <w:spacing w:after="0"/>
              <w:rPr>
                <w:rFonts w:ascii="Times New Roman" w:hAnsi="Times New Roman"/>
                <w:bCs/>
                <w:sz w:val="24"/>
                <w:szCs w:val="24"/>
              </w:rPr>
            </w:pPr>
            <w:r>
              <w:rPr>
                <w:rFonts w:ascii="Times New Roman" w:hAnsi="Times New Roman"/>
                <w:bCs/>
                <w:sz w:val="24"/>
                <w:szCs w:val="24"/>
              </w:rPr>
              <w:lastRenderedPageBreak/>
              <w:t>Оценка выполнения практических работ</w:t>
            </w:r>
          </w:p>
        </w:tc>
      </w:tr>
    </w:tbl>
    <w:p w:rsidR="00BE10B1" w:rsidRDefault="00BE10B1" w:rsidP="00BE10B1">
      <w:pPr>
        <w:spacing w:after="0"/>
        <w:jc w:val="both"/>
        <w:rPr>
          <w:rFonts w:ascii="Times New Roman" w:hAnsi="Times New Roman"/>
          <w:b/>
          <w:sz w:val="8"/>
          <w:szCs w:val="24"/>
        </w:rPr>
      </w:pPr>
    </w:p>
    <w:p w:rsidR="00BE10B1" w:rsidRDefault="00BE10B1" w:rsidP="00BE10B1">
      <w:pPr>
        <w:spacing w:after="0"/>
        <w:jc w:val="both"/>
        <w:rPr>
          <w:rFonts w:ascii="Times New Roman" w:hAnsi="Times New Roman"/>
          <w:b/>
          <w:sz w:val="8"/>
          <w:szCs w:val="24"/>
        </w:rPr>
      </w:pPr>
    </w:p>
    <w:p w:rsidR="00BE10B1" w:rsidRDefault="00BE10B1" w:rsidP="00BE10B1">
      <w:pPr>
        <w:spacing w:after="0"/>
        <w:jc w:val="both"/>
        <w:rPr>
          <w:rFonts w:ascii="Times New Roman" w:hAnsi="Times New Roman"/>
          <w:b/>
          <w:sz w:val="8"/>
          <w:szCs w:val="24"/>
        </w:rPr>
      </w:pPr>
    </w:p>
    <w:p w:rsidR="00BE10B1" w:rsidRDefault="00BE10B1" w:rsidP="00BE10B1">
      <w:pPr>
        <w:spacing w:after="0"/>
        <w:jc w:val="both"/>
        <w:rPr>
          <w:rFonts w:ascii="Times New Roman" w:hAnsi="Times New Roman"/>
          <w:b/>
          <w:sz w:val="8"/>
          <w:szCs w:val="24"/>
        </w:rPr>
      </w:pPr>
    </w:p>
    <w:p w:rsidR="00BE10B1" w:rsidRDefault="00BE10B1" w:rsidP="00BE10B1">
      <w:pPr>
        <w:spacing w:after="0"/>
        <w:jc w:val="both"/>
        <w:rPr>
          <w:rFonts w:ascii="Times New Roman" w:hAnsi="Times New Roman"/>
          <w:b/>
          <w:sz w:val="8"/>
          <w:szCs w:val="24"/>
        </w:rPr>
      </w:pPr>
    </w:p>
    <w:p w:rsidR="00BE10B1" w:rsidRDefault="00BE10B1" w:rsidP="00BE10B1">
      <w:pPr>
        <w:jc w:val="right"/>
        <w:rPr>
          <w:rFonts w:ascii="Times New Roman" w:hAnsi="Times New Roman"/>
          <w:b/>
          <w:i/>
        </w:rPr>
      </w:pPr>
    </w:p>
    <w:p w:rsidR="00BE10B1" w:rsidRDefault="00BE10B1" w:rsidP="00BE10B1">
      <w:pPr>
        <w:spacing w:after="0"/>
        <w:rPr>
          <w:rFonts w:ascii="Times New Roman" w:hAnsi="Times New Roman"/>
          <w:b/>
          <w:i/>
        </w:rPr>
        <w:sectPr w:rsidR="00BE10B1">
          <w:pgSz w:w="11906" w:h="16838"/>
          <w:pgMar w:top="1134" w:right="850" w:bottom="2268" w:left="1701" w:header="708" w:footer="708" w:gutter="0"/>
          <w:cols w:space="720"/>
        </w:sectPr>
      </w:pPr>
    </w:p>
    <w:p w:rsidR="00BE10B1" w:rsidRDefault="00BE10B1" w:rsidP="00BE10B1">
      <w:pPr>
        <w:jc w:val="right"/>
        <w:rPr>
          <w:rFonts w:ascii="Times New Roman" w:hAnsi="Times New Roman"/>
          <w:b/>
          <w:i/>
        </w:rPr>
      </w:pPr>
    </w:p>
    <w:p w:rsidR="00BE10B1" w:rsidRDefault="00BE10B1" w:rsidP="00BE10B1">
      <w:pPr>
        <w:spacing w:after="0" w:line="240" w:lineRule="auto"/>
        <w:jc w:val="right"/>
        <w:outlineLvl w:val="0"/>
        <w:rPr>
          <w:rFonts w:ascii="Times New Roman" w:hAnsi="Times New Roman"/>
          <w:b/>
          <w:i/>
        </w:rPr>
      </w:pPr>
      <w:r>
        <w:rPr>
          <w:rFonts w:ascii="Times New Roman" w:hAnsi="Times New Roman"/>
          <w:b/>
          <w:i/>
        </w:rPr>
        <w:t>Приложение 2.2</w:t>
      </w:r>
    </w:p>
    <w:p w:rsidR="00BE10B1" w:rsidRDefault="00BE10B1" w:rsidP="00BE10B1">
      <w:pPr>
        <w:spacing w:after="0" w:line="240" w:lineRule="auto"/>
        <w:jc w:val="right"/>
        <w:rPr>
          <w:rFonts w:ascii="Times New Roman" w:hAnsi="Times New Roman"/>
          <w:i/>
          <w:u w:val="single"/>
        </w:rPr>
      </w:pPr>
      <w:r>
        <w:rPr>
          <w:rFonts w:ascii="Times New Roman" w:hAnsi="Times New Roman"/>
          <w:b/>
          <w:i/>
        </w:rPr>
        <w:t>к ПООП по профессии</w:t>
      </w:r>
      <w:r>
        <w:rPr>
          <w:rFonts w:ascii="Times New Roman" w:hAnsi="Times New Roman"/>
          <w:i/>
          <w:u w:val="single"/>
        </w:rPr>
        <w:t>15.01.33 Токарь на станках</w:t>
      </w:r>
    </w:p>
    <w:p w:rsidR="00BE10B1" w:rsidRDefault="00BE10B1" w:rsidP="00BE10B1">
      <w:pPr>
        <w:spacing w:after="0" w:line="240" w:lineRule="auto"/>
        <w:jc w:val="right"/>
        <w:rPr>
          <w:rFonts w:ascii="Times New Roman" w:hAnsi="Times New Roman"/>
          <w:b/>
          <w:i/>
          <w:sz w:val="24"/>
          <w:szCs w:val="24"/>
        </w:rPr>
      </w:pPr>
      <w:r>
        <w:rPr>
          <w:rFonts w:ascii="Times New Roman" w:hAnsi="Times New Roman"/>
          <w:i/>
          <w:u w:val="single"/>
        </w:rPr>
        <w:t xml:space="preserve"> с числовым программным управлением</w:t>
      </w:r>
    </w:p>
    <w:p w:rsidR="00BE10B1" w:rsidRDefault="00BE10B1" w:rsidP="00BE10B1">
      <w:pPr>
        <w:jc w:val="right"/>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sz w:val="24"/>
          <w:szCs w:val="24"/>
        </w:rPr>
      </w:pPr>
    </w:p>
    <w:p w:rsidR="00BE10B1" w:rsidRDefault="00BE10B1" w:rsidP="00BE10B1">
      <w:pPr>
        <w:jc w:val="center"/>
        <w:outlineLvl w:val="0"/>
        <w:rPr>
          <w:rFonts w:ascii="Times New Roman" w:hAnsi="Times New Roman"/>
          <w:b/>
          <w:sz w:val="24"/>
          <w:szCs w:val="24"/>
        </w:rPr>
      </w:pPr>
      <w:r>
        <w:rPr>
          <w:rFonts w:ascii="Times New Roman" w:hAnsi="Times New Roman"/>
          <w:b/>
          <w:sz w:val="24"/>
          <w:szCs w:val="24"/>
        </w:rPr>
        <w:t>ПРИМЕРНАЯ РАБОЧАЯ ПРОГРАММА УЧЕБНОЙ ДИСЦИПЛИНЫ</w:t>
      </w:r>
    </w:p>
    <w:p w:rsidR="00BE10B1" w:rsidRDefault="00BE10B1" w:rsidP="00BE10B1">
      <w:pPr>
        <w:jc w:val="center"/>
        <w:rPr>
          <w:rFonts w:ascii="Times New Roman" w:hAnsi="Times New Roman"/>
          <w:b/>
          <w:i/>
          <w:sz w:val="24"/>
          <w:szCs w:val="24"/>
          <w:u w:val="single"/>
        </w:rPr>
      </w:pPr>
    </w:p>
    <w:p w:rsidR="00BE10B1" w:rsidRDefault="00BE10B1" w:rsidP="00BE10B1">
      <w:pPr>
        <w:jc w:val="center"/>
        <w:rPr>
          <w:rFonts w:ascii="Times New Roman" w:hAnsi="Times New Roman"/>
          <w:b/>
          <w:i/>
          <w:sz w:val="24"/>
          <w:szCs w:val="24"/>
        </w:rPr>
      </w:pPr>
      <w:r>
        <w:rPr>
          <w:rFonts w:ascii="Times New Roman" w:hAnsi="Times New Roman"/>
          <w:b/>
          <w:sz w:val="24"/>
          <w:szCs w:val="24"/>
        </w:rPr>
        <w:t xml:space="preserve">«ОП.02 ТЕХНИЧЕСКАЯ ГРАФИКА» </w:t>
      </w:r>
      <w:r>
        <w:rPr>
          <w:rFonts w:ascii="Times New Roman" w:hAnsi="Times New Roman"/>
          <w:b/>
          <w:sz w:val="24"/>
          <w:szCs w:val="24"/>
        </w:rPr>
        <w:tab/>
      </w:r>
    </w:p>
    <w:p w:rsidR="00BE10B1" w:rsidRDefault="00BE10B1" w:rsidP="00BE10B1">
      <w:pPr>
        <w:rPr>
          <w:rFonts w:ascii="Times New Roman" w:hAnsi="Times New Roman"/>
          <w:b/>
          <w:i/>
          <w:sz w:val="24"/>
          <w:szCs w:val="24"/>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jc w:val="center"/>
        <w:rPr>
          <w:rFonts w:ascii="Times New Roman" w:hAnsi="Times New Roman"/>
          <w:b/>
          <w:i/>
          <w:vertAlign w:val="superscript"/>
        </w:rPr>
      </w:pPr>
      <w:r>
        <w:rPr>
          <w:rFonts w:ascii="Times New Roman" w:hAnsi="Times New Roman"/>
          <w:b/>
          <w:bCs/>
          <w:i/>
        </w:rPr>
        <w:t>2021 г.</w:t>
      </w:r>
      <w:r>
        <w:rPr>
          <w:rFonts w:ascii="Times New Roman" w:hAnsi="Times New Roman"/>
          <w:b/>
          <w:bCs/>
          <w:i/>
        </w:rPr>
        <w:br w:type="page"/>
      </w:r>
    </w:p>
    <w:p w:rsidR="00BE10B1" w:rsidRDefault="00BE10B1" w:rsidP="00BE10B1">
      <w:pPr>
        <w:spacing w:after="0" w:line="240" w:lineRule="auto"/>
        <w:jc w:val="center"/>
        <w:rPr>
          <w:rFonts w:ascii="Times New Roman" w:hAnsi="Times New Roman"/>
          <w:b/>
          <w:sz w:val="24"/>
          <w:szCs w:val="24"/>
        </w:rPr>
      </w:pPr>
      <w:r>
        <w:rPr>
          <w:rFonts w:ascii="Times New Roman" w:hAnsi="Times New Roman"/>
          <w:b/>
          <w:sz w:val="24"/>
          <w:szCs w:val="24"/>
        </w:rPr>
        <w:lastRenderedPageBreak/>
        <w:t>СОДЕРЖАНИЕ</w:t>
      </w:r>
    </w:p>
    <w:p w:rsidR="00BE10B1" w:rsidRDefault="00BE10B1" w:rsidP="00BE10B1">
      <w:pPr>
        <w:spacing w:after="0" w:line="240" w:lineRule="auto"/>
        <w:jc w:val="center"/>
        <w:rPr>
          <w:rFonts w:ascii="Times New Roman" w:hAnsi="Times New Roman"/>
          <w:b/>
          <w:sz w:val="24"/>
          <w:szCs w:val="24"/>
        </w:rPr>
      </w:pPr>
    </w:p>
    <w:p w:rsidR="00BE10B1" w:rsidRDefault="00BE10B1" w:rsidP="008033D0">
      <w:pPr>
        <w:numPr>
          <w:ilvl w:val="0"/>
          <w:numId w:val="24"/>
        </w:numPr>
        <w:spacing w:before="120" w:after="120" w:line="240" w:lineRule="auto"/>
        <w:rPr>
          <w:rFonts w:ascii="Times New Roman" w:hAnsi="Times New Roman"/>
          <w:b/>
          <w:sz w:val="24"/>
          <w:szCs w:val="24"/>
        </w:rPr>
      </w:pPr>
      <w:r>
        <w:rPr>
          <w:rFonts w:ascii="Times New Roman" w:hAnsi="Times New Roman"/>
          <w:b/>
          <w:sz w:val="24"/>
          <w:szCs w:val="24"/>
        </w:rPr>
        <w:t>ОБЩАЯ ХАРАКТЕРИСТИКА ПРИМЕРНОЙ РАБОЧЕЙ ПРОГРАММЫ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24"/>
        </w:numPr>
        <w:spacing w:before="120" w:after="120" w:line="240"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24"/>
        </w:numPr>
        <w:spacing w:before="120" w:after="120" w:line="240" w:lineRule="auto"/>
        <w:rPr>
          <w:b/>
          <w:lang w:eastAsia="en-US"/>
        </w:rPr>
      </w:pPr>
      <w:r>
        <w:rPr>
          <w:rFonts w:ascii="Times New Roman" w:hAnsi="Times New Roman"/>
          <w:b/>
          <w:bCs/>
          <w:sz w:val="24"/>
          <w:szCs w:val="24"/>
        </w:rPr>
        <w:t>УСЛОВИЯ РЕАЛИЗАЦИИ ПРОГРАММЫ УЧЕБНОЙ ДИСЦИПЛИНЫ</w:t>
      </w:r>
    </w:p>
    <w:p w:rsidR="00BE10B1" w:rsidRDefault="00BE10B1" w:rsidP="00BE10B1"/>
    <w:p w:rsidR="00BE10B1" w:rsidRDefault="00BE10B1" w:rsidP="008033D0">
      <w:pPr>
        <w:numPr>
          <w:ilvl w:val="0"/>
          <w:numId w:val="24"/>
        </w:numPr>
        <w:spacing w:before="120" w:after="120" w:line="240"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w:t>
      </w:r>
      <w:r>
        <w:rPr>
          <w:rFonts w:ascii="Times New Roman" w:hAnsi="Times New Roman"/>
          <w:b/>
          <w:sz w:val="24"/>
          <w:szCs w:val="24"/>
        </w:rPr>
        <w:t>И</w:t>
      </w:r>
      <w:r>
        <w:rPr>
          <w:rFonts w:ascii="Times New Roman" w:hAnsi="Times New Roman"/>
          <w:b/>
          <w:sz w:val="24"/>
          <w:szCs w:val="24"/>
        </w:rPr>
        <w:t>ПЛИНЫ</w:t>
      </w:r>
    </w:p>
    <w:p w:rsidR="00BE10B1" w:rsidRDefault="00BE10B1" w:rsidP="008033D0">
      <w:pPr>
        <w:pStyle w:val="ae"/>
        <w:numPr>
          <w:ilvl w:val="0"/>
          <w:numId w:val="25"/>
        </w:numPr>
        <w:ind w:left="720"/>
        <w:jc w:val="center"/>
        <w:rPr>
          <w:b/>
        </w:rPr>
      </w:pPr>
      <w:r>
        <w:rPr>
          <w:b/>
          <w:i/>
          <w:u w:val="single"/>
        </w:rPr>
        <w:br w:type="page"/>
      </w:r>
      <w:r>
        <w:rPr>
          <w:b/>
        </w:rPr>
        <w:lastRenderedPageBreak/>
        <w:t xml:space="preserve">ОБЩАЯ ХАРАКТЕРИСТИКА ПРИМЕРНОЙ РАБОЧЕЙ ПРОГРАММЫ УЧЕБНОЙ ДИСЦИПЛИНЫ </w:t>
      </w:r>
      <w:r>
        <w:rPr>
          <w:b/>
          <w:u w:val="single"/>
        </w:rPr>
        <w:t>«ТЕХНИЧЕСКАЯ ГРАФИКА»</w:t>
      </w:r>
    </w:p>
    <w:p w:rsidR="00BE10B1" w:rsidRDefault="00BE10B1" w:rsidP="00BE10B1">
      <w:pPr>
        <w:suppressAutoHyphens/>
        <w:spacing w:after="0"/>
        <w:rPr>
          <w:rFonts w:ascii="Times New Roman" w:hAnsi="Times New Roman"/>
          <w:i/>
        </w:rPr>
      </w:pPr>
    </w:p>
    <w:p w:rsidR="00BE10B1" w:rsidRDefault="00BE10B1" w:rsidP="00BE10B1">
      <w:pPr>
        <w:suppressAutoHyphens/>
        <w:rPr>
          <w:rFonts w:ascii="Times New Roman" w:hAnsi="Times New Roman"/>
          <w:b/>
          <w:sz w:val="24"/>
          <w:szCs w:val="24"/>
        </w:rPr>
      </w:pPr>
      <w:r>
        <w:rPr>
          <w:rFonts w:ascii="Times New Roman" w:hAnsi="Times New Roman"/>
          <w:b/>
          <w:sz w:val="24"/>
          <w:szCs w:val="24"/>
        </w:rPr>
        <w:t xml:space="preserve">1.1. Место дисциплины в структуре основной профессиональной образовательной программы </w:t>
      </w:r>
    </w:p>
    <w:p w:rsidR="00BE10B1" w:rsidRDefault="00BE10B1" w:rsidP="00BE10B1">
      <w:pPr>
        <w:suppressAutoHyphens/>
        <w:ind w:firstLine="708"/>
        <w:rPr>
          <w:rFonts w:ascii="Times New Roman" w:hAnsi="Times New Roman"/>
          <w:b/>
          <w:sz w:val="24"/>
          <w:szCs w:val="24"/>
        </w:rPr>
      </w:pPr>
      <w:r>
        <w:rPr>
          <w:rFonts w:ascii="Times New Roman" w:hAnsi="Times New Roman"/>
          <w:sz w:val="24"/>
          <w:szCs w:val="24"/>
        </w:rPr>
        <w:t xml:space="preserve">Учебная дисциплина "Техническая графика" является обязательной частью </w:t>
      </w:r>
      <w:proofErr w:type="spellStart"/>
      <w:r>
        <w:rPr>
          <w:rFonts w:ascii="Times New Roman" w:hAnsi="Times New Roman"/>
          <w:sz w:val="24"/>
          <w:szCs w:val="24"/>
        </w:rPr>
        <w:t>общепрофессионального</w:t>
      </w:r>
      <w:proofErr w:type="spellEnd"/>
      <w:r>
        <w:rPr>
          <w:rFonts w:ascii="Times New Roman" w:hAnsi="Times New Roman"/>
          <w:sz w:val="24"/>
          <w:szCs w:val="24"/>
        </w:rPr>
        <w:t xml:space="preserve"> цикла примерной основной образовательной программы в соответствии с ФГОС по профессии15.01.33 "Токарь на станках с ЧПУ". Особое значение дисциплина имеет при формировании и развитии ОК 5, ОК 7, ОК 8.</w:t>
      </w:r>
    </w:p>
    <w:p w:rsidR="00BE10B1" w:rsidRDefault="00BE10B1" w:rsidP="00BE10B1">
      <w:pPr>
        <w:suppressAutoHyphens/>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BE10B1" w:rsidRDefault="00BE10B1" w:rsidP="00BE10B1">
      <w:pPr>
        <w:suppressAutoHyphens/>
        <w:spacing w:after="0" w:line="240" w:lineRule="auto"/>
        <w:ind w:firstLine="709"/>
        <w:jc w:val="both"/>
        <w:rPr>
          <w:rFonts w:ascii="Times New Roman" w:hAnsi="Times New Roman"/>
          <w:sz w:val="24"/>
          <w:szCs w:val="24"/>
          <w:lang w:eastAsia="en-US"/>
        </w:rPr>
      </w:pPr>
      <w:r>
        <w:rPr>
          <w:rFonts w:ascii="Times New Roman" w:hAnsi="Times New Roman"/>
          <w:sz w:val="24"/>
          <w:szCs w:val="24"/>
        </w:rPr>
        <w:t xml:space="preserve">В рамках программы учебной дисциплины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799"/>
        <w:gridCol w:w="4320"/>
      </w:tblGrid>
      <w:tr w:rsidR="00BE10B1" w:rsidTr="00BE10B1">
        <w:trPr>
          <w:trHeight w:val="649"/>
        </w:trPr>
        <w:tc>
          <w:tcPr>
            <w:tcW w:w="1129" w:type="dxa"/>
            <w:hideMark/>
          </w:tcPr>
          <w:p w:rsidR="00BE10B1" w:rsidRDefault="00BE10B1">
            <w:pPr>
              <w:suppressAutoHyphens/>
              <w:spacing w:after="0"/>
              <w:jc w:val="both"/>
              <w:rPr>
                <w:rFonts w:ascii="Times New Roman" w:hAnsi="Times New Roman"/>
                <w:sz w:val="24"/>
                <w:szCs w:val="24"/>
              </w:rPr>
            </w:pPr>
            <w:r>
              <w:rPr>
                <w:rFonts w:ascii="Times New Roman" w:hAnsi="Times New Roman"/>
                <w:sz w:val="24"/>
                <w:szCs w:val="24"/>
              </w:rPr>
              <w:t xml:space="preserve">Код </w:t>
            </w:r>
          </w:p>
          <w:p w:rsidR="00BE10B1" w:rsidRDefault="00BE10B1">
            <w:pPr>
              <w:suppressAutoHyphens/>
              <w:spacing w:after="0"/>
              <w:jc w:val="both"/>
              <w:rPr>
                <w:rFonts w:ascii="Times New Roman" w:hAnsi="Times New Roman"/>
                <w:sz w:val="24"/>
                <w:szCs w:val="24"/>
              </w:rPr>
            </w:pPr>
            <w:r>
              <w:rPr>
                <w:rFonts w:ascii="Times New Roman" w:hAnsi="Times New Roman"/>
                <w:sz w:val="24"/>
                <w:szCs w:val="24"/>
              </w:rPr>
              <w:t>ПК, ОК</w:t>
            </w:r>
          </w:p>
        </w:tc>
        <w:tc>
          <w:tcPr>
            <w:tcW w:w="3799" w:type="dxa"/>
            <w:hideMark/>
          </w:tcPr>
          <w:p w:rsidR="00BE10B1" w:rsidRDefault="00BE10B1">
            <w:pPr>
              <w:suppressAutoHyphens/>
              <w:spacing w:after="0"/>
              <w:ind w:firstLine="289"/>
              <w:jc w:val="both"/>
              <w:rPr>
                <w:rFonts w:ascii="Times New Roman" w:hAnsi="Times New Roman"/>
                <w:sz w:val="24"/>
                <w:szCs w:val="24"/>
              </w:rPr>
            </w:pPr>
            <w:r>
              <w:rPr>
                <w:rFonts w:ascii="Times New Roman" w:hAnsi="Times New Roman"/>
                <w:sz w:val="24"/>
                <w:szCs w:val="24"/>
              </w:rPr>
              <w:t>Умения</w:t>
            </w:r>
          </w:p>
        </w:tc>
        <w:tc>
          <w:tcPr>
            <w:tcW w:w="4320" w:type="dxa"/>
            <w:hideMark/>
          </w:tcPr>
          <w:p w:rsidR="00BE10B1" w:rsidRDefault="00BE10B1">
            <w:pPr>
              <w:suppressAutoHyphens/>
              <w:spacing w:after="0"/>
              <w:ind w:firstLine="288"/>
              <w:jc w:val="both"/>
              <w:rPr>
                <w:rFonts w:ascii="Times New Roman" w:hAnsi="Times New Roman"/>
                <w:sz w:val="24"/>
                <w:szCs w:val="24"/>
              </w:rPr>
            </w:pPr>
            <w:r>
              <w:rPr>
                <w:rFonts w:ascii="Times New Roman" w:hAnsi="Times New Roman"/>
                <w:sz w:val="24"/>
                <w:szCs w:val="24"/>
              </w:rPr>
              <w:t>Знания</w:t>
            </w:r>
          </w:p>
        </w:tc>
      </w:tr>
      <w:tr w:rsidR="00BE10B1" w:rsidTr="00BE10B1">
        <w:trPr>
          <w:trHeight w:val="2549"/>
        </w:trPr>
        <w:tc>
          <w:tcPr>
            <w:tcW w:w="1129" w:type="dxa"/>
            <w:hideMark/>
          </w:tcPr>
          <w:p w:rsidR="00BE10B1" w:rsidRDefault="00BE10B1">
            <w:pPr>
              <w:suppressAutoHyphens/>
              <w:spacing w:after="0"/>
              <w:jc w:val="both"/>
              <w:rPr>
                <w:rFonts w:ascii="Times New Roman" w:hAnsi="Times New Roman"/>
                <w:b/>
                <w:sz w:val="24"/>
                <w:szCs w:val="24"/>
              </w:rPr>
            </w:pPr>
            <w:r>
              <w:rPr>
                <w:rFonts w:ascii="Times New Roman" w:hAnsi="Times New Roman"/>
                <w:b/>
                <w:sz w:val="24"/>
                <w:szCs w:val="24"/>
              </w:rPr>
              <w:t>ПК</w:t>
            </w:r>
            <w:proofErr w:type="gramStart"/>
            <w:r>
              <w:rPr>
                <w:rFonts w:ascii="Times New Roman" w:hAnsi="Times New Roman"/>
                <w:b/>
                <w:sz w:val="24"/>
                <w:szCs w:val="24"/>
              </w:rPr>
              <w:t>1</w:t>
            </w:r>
            <w:proofErr w:type="gramEnd"/>
            <w:r>
              <w:rPr>
                <w:rFonts w:ascii="Times New Roman" w:hAnsi="Times New Roman"/>
                <w:b/>
                <w:sz w:val="24"/>
                <w:szCs w:val="24"/>
              </w:rPr>
              <w:t>.1</w:t>
            </w:r>
          </w:p>
          <w:p w:rsidR="00BE10B1" w:rsidRDefault="00BE10B1">
            <w:pPr>
              <w:suppressAutoHyphens/>
              <w:spacing w:after="0"/>
              <w:jc w:val="both"/>
              <w:rPr>
                <w:rFonts w:ascii="Times New Roman" w:hAnsi="Times New Roman"/>
                <w:b/>
                <w:sz w:val="24"/>
                <w:szCs w:val="24"/>
                <w:lang w:val="en-US"/>
              </w:rPr>
            </w:pPr>
            <w:r>
              <w:rPr>
                <w:rFonts w:ascii="Times New Roman" w:hAnsi="Times New Roman"/>
                <w:b/>
                <w:sz w:val="24"/>
                <w:szCs w:val="24"/>
              </w:rPr>
              <w:t>ПК</w:t>
            </w:r>
            <w:proofErr w:type="gramStart"/>
            <w:r>
              <w:rPr>
                <w:rFonts w:ascii="Times New Roman" w:hAnsi="Times New Roman"/>
                <w:b/>
                <w:sz w:val="24"/>
                <w:szCs w:val="24"/>
              </w:rPr>
              <w:t>1</w:t>
            </w:r>
            <w:proofErr w:type="gramEnd"/>
            <w:r>
              <w:rPr>
                <w:rFonts w:ascii="Times New Roman" w:hAnsi="Times New Roman"/>
                <w:b/>
                <w:sz w:val="24"/>
                <w:szCs w:val="24"/>
              </w:rPr>
              <w:t>.2</w:t>
            </w:r>
          </w:p>
        </w:tc>
        <w:tc>
          <w:tcPr>
            <w:tcW w:w="3799" w:type="dxa"/>
            <w:hideMark/>
          </w:tcPr>
          <w:p w:rsidR="00BE10B1" w:rsidRDefault="00BE10B1">
            <w:pPr>
              <w:suppressAutoHyphens/>
              <w:spacing w:after="0"/>
              <w:ind w:firstLine="289"/>
              <w:jc w:val="both"/>
              <w:rPr>
                <w:rFonts w:ascii="Times New Roman" w:hAnsi="Times New Roman"/>
                <w:b/>
                <w:sz w:val="24"/>
                <w:szCs w:val="24"/>
              </w:rPr>
            </w:pPr>
            <w:r>
              <w:rPr>
                <w:rFonts w:ascii="Times New Roman" w:hAnsi="Times New Roman"/>
                <w:bCs/>
                <w:sz w:val="24"/>
                <w:szCs w:val="24"/>
              </w:rPr>
              <w:t>выполнять чертежи деталей в формате 2</w:t>
            </w:r>
            <w:r>
              <w:rPr>
                <w:rFonts w:ascii="Times New Roman" w:hAnsi="Times New Roman"/>
                <w:bCs/>
                <w:sz w:val="24"/>
                <w:szCs w:val="24"/>
                <w:lang w:val="en-US"/>
              </w:rPr>
              <w:t>D</w:t>
            </w:r>
            <w:r>
              <w:rPr>
                <w:rFonts w:ascii="Times New Roman" w:hAnsi="Times New Roman"/>
                <w:bCs/>
                <w:sz w:val="24"/>
                <w:szCs w:val="24"/>
              </w:rPr>
              <w:t xml:space="preserve"> и 3</w:t>
            </w:r>
            <w:r>
              <w:rPr>
                <w:rFonts w:ascii="Times New Roman" w:hAnsi="Times New Roman"/>
                <w:bCs/>
                <w:sz w:val="24"/>
                <w:szCs w:val="24"/>
                <w:lang w:val="en-US"/>
              </w:rPr>
              <w:t>D</w:t>
            </w:r>
            <w:r>
              <w:rPr>
                <w:rFonts w:ascii="Times New Roman" w:hAnsi="Times New Roman"/>
                <w:bCs/>
                <w:sz w:val="24"/>
                <w:szCs w:val="24"/>
              </w:rPr>
              <w:t>.</w:t>
            </w:r>
          </w:p>
          <w:p w:rsidR="00BE10B1" w:rsidRDefault="00BE10B1">
            <w:pPr>
              <w:pStyle w:val="Style21"/>
              <w:widowControl/>
              <w:tabs>
                <w:tab w:val="left" w:pos="284"/>
                <w:tab w:val="left" w:pos="709"/>
              </w:tabs>
              <w:spacing w:line="276" w:lineRule="auto"/>
              <w:ind w:firstLine="289"/>
              <w:jc w:val="both"/>
              <w:rPr>
                <w:rStyle w:val="FontStyle47"/>
                <w:sz w:val="24"/>
              </w:rPr>
            </w:pPr>
            <w:r>
              <w:rPr>
                <w:rStyle w:val="FontStyle47"/>
              </w:rPr>
              <w:t>читать и оформлять чертежи, сх</w:t>
            </w:r>
            <w:r>
              <w:rPr>
                <w:rStyle w:val="FontStyle47"/>
              </w:rPr>
              <w:t>е</w:t>
            </w:r>
            <w:r>
              <w:rPr>
                <w:rStyle w:val="FontStyle47"/>
              </w:rPr>
              <w:t>мы и графики;</w:t>
            </w:r>
          </w:p>
          <w:p w:rsidR="00BE10B1" w:rsidRDefault="00BE10B1">
            <w:pPr>
              <w:suppressAutoHyphens/>
              <w:spacing w:after="0"/>
              <w:ind w:firstLine="289"/>
              <w:jc w:val="both"/>
              <w:rPr>
                <w:b/>
                <w:szCs w:val="24"/>
              </w:rPr>
            </w:pPr>
            <w:r>
              <w:rPr>
                <w:rStyle w:val="FontStyle47"/>
                <w:sz w:val="24"/>
                <w:szCs w:val="24"/>
              </w:rPr>
              <w:t>составлять эскизы на обрабатываемые детали с указанием допусков и посадок;</w:t>
            </w:r>
          </w:p>
        </w:tc>
        <w:tc>
          <w:tcPr>
            <w:tcW w:w="4320" w:type="dxa"/>
            <w:hideMark/>
          </w:tcPr>
          <w:p w:rsidR="00BE10B1" w:rsidRDefault="00BE10B1">
            <w:pPr>
              <w:pStyle w:val="Style21"/>
              <w:widowControl/>
              <w:tabs>
                <w:tab w:val="left" w:pos="284"/>
                <w:tab w:val="left" w:pos="709"/>
              </w:tabs>
              <w:spacing w:line="276" w:lineRule="auto"/>
              <w:ind w:firstLine="288"/>
              <w:jc w:val="both"/>
              <w:rPr>
                <w:rStyle w:val="FontStyle47"/>
                <w:sz w:val="24"/>
              </w:rPr>
            </w:pPr>
            <w:r>
              <w:rPr>
                <w:rStyle w:val="FontStyle47"/>
              </w:rPr>
              <w:t>требования единой системы констру</w:t>
            </w:r>
            <w:r>
              <w:rPr>
                <w:rStyle w:val="FontStyle47"/>
              </w:rPr>
              <w:t>к</w:t>
            </w:r>
            <w:r>
              <w:rPr>
                <w:rStyle w:val="FontStyle47"/>
              </w:rPr>
              <w:t>торской документации (ЕСКД);</w:t>
            </w:r>
          </w:p>
          <w:p w:rsidR="00BE10B1" w:rsidRDefault="00BE10B1">
            <w:pPr>
              <w:pStyle w:val="Style21"/>
              <w:widowControl/>
              <w:tabs>
                <w:tab w:val="left" w:pos="284"/>
                <w:tab w:val="left" w:pos="709"/>
              </w:tabs>
              <w:spacing w:line="276" w:lineRule="auto"/>
              <w:ind w:firstLine="288"/>
              <w:jc w:val="both"/>
              <w:rPr>
                <w:rStyle w:val="FontStyle47"/>
              </w:rPr>
            </w:pPr>
            <w:r>
              <w:rPr>
                <w:rStyle w:val="FontStyle47"/>
              </w:rPr>
              <w:t xml:space="preserve"> правила чтения схем и чертежей обр</w:t>
            </w:r>
            <w:r>
              <w:rPr>
                <w:rStyle w:val="FontStyle47"/>
              </w:rPr>
              <w:t>а</w:t>
            </w:r>
            <w:r>
              <w:rPr>
                <w:rStyle w:val="FontStyle47"/>
              </w:rPr>
              <w:t>батываемых деталей;</w:t>
            </w:r>
          </w:p>
          <w:p w:rsidR="00BE10B1" w:rsidRDefault="00BE10B1">
            <w:pPr>
              <w:pStyle w:val="Style21"/>
              <w:tabs>
                <w:tab w:val="left" w:pos="709"/>
              </w:tabs>
              <w:spacing w:line="276" w:lineRule="auto"/>
              <w:ind w:firstLine="288"/>
              <w:jc w:val="both"/>
              <w:rPr>
                <w:b/>
              </w:rPr>
            </w:pPr>
            <w:r>
              <w:rPr>
                <w:rStyle w:val="FontStyle47"/>
              </w:rPr>
              <w:t>способы выполнения рабочих чертежей и эскизов</w:t>
            </w:r>
          </w:p>
        </w:tc>
      </w:tr>
    </w:tbl>
    <w:p w:rsidR="00BE10B1" w:rsidRDefault="00BE10B1" w:rsidP="00BE10B1">
      <w:pPr>
        <w:suppressAutoHyphens/>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rsidR="00BE10B1" w:rsidRDefault="00BE10B1" w:rsidP="00BE10B1">
      <w:pPr>
        <w:suppressAutoHyphens/>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445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6746"/>
        <w:gridCol w:w="1774"/>
      </w:tblGrid>
      <w:tr w:rsidR="00BE10B1" w:rsidTr="00BE10B1">
        <w:trPr>
          <w:trHeight w:val="490"/>
        </w:trPr>
        <w:tc>
          <w:tcPr>
            <w:tcW w:w="3959" w:type="pct"/>
            <w:vAlign w:val="center"/>
            <w:hideMark/>
          </w:tcPr>
          <w:p w:rsidR="00BE10B1" w:rsidRDefault="00BE10B1">
            <w:pPr>
              <w:suppressAutoHyphens/>
              <w:rPr>
                <w:rFonts w:ascii="Times New Roman" w:hAnsi="Times New Roman"/>
                <w:b/>
                <w:sz w:val="24"/>
                <w:szCs w:val="24"/>
              </w:rPr>
            </w:pPr>
            <w:r>
              <w:rPr>
                <w:rFonts w:ascii="Times New Roman" w:hAnsi="Times New Roman"/>
                <w:b/>
                <w:sz w:val="24"/>
                <w:szCs w:val="24"/>
              </w:rPr>
              <w:t>Вид учебной работы</w:t>
            </w:r>
          </w:p>
        </w:tc>
        <w:tc>
          <w:tcPr>
            <w:tcW w:w="1041" w:type="pct"/>
            <w:vAlign w:val="center"/>
            <w:hideMark/>
          </w:tcPr>
          <w:p w:rsidR="00BE10B1" w:rsidRDefault="00BE10B1">
            <w:pPr>
              <w:suppressAutoHyphens/>
              <w:rPr>
                <w:rFonts w:ascii="Times New Roman" w:hAnsi="Times New Roman"/>
                <w:b/>
                <w:iCs/>
                <w:sz w:val="24"/>
                <w:szCs w:val="24"/>
              </w:rPr>
            </w:pPr>
            <w:r>
              <w:rPr>
                <w:rFonts w:ascii="Times New Roman" w:hAnsi="Times New Roman"/>
                <w:b/>
                <w:iCs/>
                <w:sz w:val="24"/>
                <w:szCs w:val="24"/>
              </w:rPr>
              <w:t>Объем часов</w:t>
            </w:r>
          </w:p>
        </w:tc>
      </w:tr>
      <w:tr w:rsidR="00BE10B1" w:rsidTr="00BE10B1">
        <w:trPr>
          <w:trHeight w:val="299"/>
        </w:trPr>
        <w:tc>
          <w:tcPr>
            <w:tcW w:w="3959" w:type="pct"/>
            <w:vAlign w:val="center"/>
            <w:hideMark/>
          </w:tcPr>
          <w:p w:rsidR="00BE10B1" w:rsidRDefault="00BE10B1">
            <w:pPr>
              <w:rPr>
                <w:rFonts w:ascii="Times New Roman" w:hAnsi="Times New Roman"/>
                <w:b/>
                <w:sz w:val="24"/>
                <w:szCs w:val="24"/>
              </w:rPr>
            </w:pPr>
            <w:r>
              <w:rPr>
                <w:rFonts w:ascii="Times New Roman" w:hAnsi="Times New Roman"/>
                <w:b/>
                <w:sz w:val="24"/>
                <w:szCs w:val="24"/>
              </w:rPr>
              <w:t>Объем учебной дисциплины</w:t>
            </w:r>
          </w:p>
        </w:tc>
        <w:tc>
          <w:tcPr>
            <w:tcW w:w="1041" w:type="pct"/>
            <w:vAlign w:val="center"/>
            <w:hideMark/>
          </w:tcPr>
          <w:p w:rsidR="00BE10B1" w:rsidRDefault="00BE10B1">
            <w:pPr>
              <w:suppressAutoHyphens/>
              <w:jc w:val="center"/>
              <w:rPr>
                <w:rFonts w:ascii="Times New Roman" w:hAnsi="Times New Roman"/>
                <w:b/>
                <w:iCs/>
                <w:sz w:val="24"/>
                <w:szCs w:val="24"/>
              </w:rPr>
            </w:pPr>
            <w:r>
              <w:rPr>
                <w:rFonts w:ascii="Times New Roman" w:hAnsi="Times New Roman"/>
                <w:b/>
                <w:iCs/>
                <w:sz w:val="24"/>
                <w:szCs w:val="24"/>
              </w:rPr>
              <w:t>36</w:t>
            </w:r>
          </w:p>
        </w:tc>
      </w:tr>
      <w:tr w:rsidR="00BE10B1" w:rsidTr="00BE10B1">
        <w:trPr>
          <w:trHeight w:val="299"/>
        </w:trPr>
        <w:tc>
          <w:tcPr>
            <w:tcW w:w="3959" w:type="pct"/>
            <w:vAlign w:val="center"/>
            <w:hideMark/>
          </w:tcPr>
          <w:p w:rsidR="00BE10B1" w:rsidRDefault="00BE10B1">
            <w:pPr>
              <w:rPr>
                <w:rFonts w:ascii="Times New Roman" w:hAnsi="Times New Roman"/>
                <w:b/>
                <w:sz w:val="24"/>
                <w:szCs w:val="24"/>
              </w:rPr>
            </w:pPr>
            <w:r>
              <w:rPr>
                <w:rFonts w:ascii="Times New Roman" w:hAnsi="Times New Roman"/>
                <w:b/>
                <w:sz w:val="24"/>
                <w:szCs w:val="24"/>
              </w:rPr>
              <w:t>Самостоятельная работа</w:t>
            </w:r>
            <w:r>
              <w:rPr>
                <w:rStyle w:val="ac"/>
                <w:b/>
                <w:color w:val="000000"/>
                <w:sz w:val="24"/>
                <w:szCs w:val="24"/>
              </w:rPr>
              <w:footnoteReference w:id="4"/>
            </w:r>
          </w:p>
        </w:tc>
        <w:tc>
          <w:tcPr>
            <w:tcW w:w="1041" w:type="pct"/>
            <w:vAlign w:val="center"/>
            <w:hideMark/>
          </w:tcPr>
          <w:p w:rsidR="00BE10B1" w:rsidRDefault="00BE10B1">
            <w:pPr>
              <w:suppressAutoHyphens/>
              <w:jc w:val="center"/>
              <w:rPr>
                <w:rFonts w:ascii="Times New Roman" w:hAnsi="Times New Roman"/>
                <w:b/>
                <w:iCs/>
                <w:sz w:val="24"/>
                <w:szCs w:val="24"/>
              </w:rPr>
            </w:pPr>
            <w:r>
              <w:rPr>
                <w:rFonts w:ascii="Times New Roman" w:hAnsi="Times New Roman"/>
                <w:b/>
                <w:iCs/>
                <w:sz w:val="24"/>
                <w:szCs w:val="24"/>
              </w:rPr>
              <w:t>4</w:t>
            </w:r>
          </w:p>
        </w:tc>
      </w:tr>
      <w:tr w:rsidR="00BE10B1" w:rsidTr="00BE10B1">
        <w:trPr>
          <w:trHeight w:val="299"/>
        </w:trPr>
        <w:tc>
          <w:tcPr>
            <w:tcW w:w="3959" w:type="pct"/>
            <w:vAlign w:val="center"/>
            <w:hideMark/>
          </w:tcPr>
          <w:p w:rsidR="00BE10B1" w:rsidRDefault="00BE10B1">
            <w:pPr>
              <w:rPr>
                <w:rFonts w:ascii="Times New Roman" w:hAnsi="Times New Roman"/>
                <w:b/>
                <w:sz w:val="24"/>
                <w:szCs w:val="24"/>
              </w:rPr>
            </w:pPr>
            <w:r>
              <w:rPr>
                <w:rFonts w:ascii="Times New Roman" w:hAnsi="Times New Roman"/>
                <w:b/>
                <w:sz w:val="24"/>
                <w:szCs w:val="24"/>
              </w:rPr>
              <w:t>Суммарная учебная нагрузка во взаимодействии с преп</w:t>
            </w:r>
            <w:r>
              <w:rPr>
                <w:rFonts w:ascii="Times New Roman" w:hAnsi="Times New Roman"/>
                <w:b/>
                <w:sz w:val="24"/>
                <w:szCs w:val="24"/>
              </w:rPr>
              <w:t>о</w:t>
            </w:r>
            <w:r>
              <w:rPr>
                <w:rFonts w:ascii="Times New Roman" w:hAnsi="Times New Roman"/>
                <w:b/>
                <w:sz w:val="24"/>
                <w:szCs w:val="24"/>
              </w:rPr>
              <w:t>давателем</w:t>
            </w:r>
          </w:p>
        </w:tc>
        <w:tc>
          <w:tcPr>
            <w:tcW w:w="1041" w:type="pct"/>
            <w:vAlign w:val="center"/>
            <w:hideMark/>
          </w:tcPr>
          <w:p w:rsidR="00BE10B1" w:rsidRDefault="00BE10B1">
            <w:pPr>
              <w:suppressAutoHyphens/>
              <w:jc w:val="center"/>
              <w:rPr>
                <w:rFonts w:ascii="Times New Roman" w:hAnsi="Times New Roman"/>
                <w:b/>
                <w:iCs/>
                <w:sz w:val="24"/>
                <w:szCs w:val="24"/>
              </w:rPr>
            </w:pPr>
            <w:r>
              <w:rPr>
                <w:rFonts w:ascii="Times New Roman" w:hAnsi="Times New Roman"/>
                <w:b/>
                <w:iCs/>
                <w:sz w:val="24"/>
                <w:szCs w:val="24"/>
              </w:rPr>
              <w:t>32</w:t>
            </w:r>
          </w:p>
        </w:tc>
      </w:tr>
      <w:tr w:rsidR="00BE10B1" w:rsidTr="00BE10B1">
        <w:trPr>
          <w:trHeight w:val="490"/>
        </w:trPr>
        <w:tc>
          <w:tcPr>
            <w:tcW w:w="5000" w:type="pct"/>
            <w:gridSpan w:val="2"/>
            <w:vAlign w:val="center"/>
            <w:hideMark/>
          </w:tcPr>
          <w:p w:rsidR="00BE10B1" w:rsidRDefault="00BE10B1">
            <w:pPr>
              <w:suppressAutoHyphens/>
              <w:spacing w:after="0" w:line="240" w:lineRule="auto"/>
              <w:rPr>
                <w:rFonts w:ascii="Times New Roman" w:hAnsi="Times New Roman"/>
                <w:iCs/>
                <w:sz w:val="24"/>
                <w:szCs w:val="24"/>
              </w:rPr>
            </w:pPr>
            <w:r>
              <w:rPr>
                <w:rFonts w:ascii="Times New Roman" w:hAnsi="Times New Roman"/>
                <w:sz w:val="24"/>
                <w:szCs w:val="24"/>
              </w:rPr>
              <w:t>в том числе:</w:t>
            </w:r>
          </w:p>
        </w:tc>
      </w:tr>
      <w:tr w:rsidR="00BE10B1" w:rsidTr="00BE10B1">
        <w:trPr>
          <w:trHeight w:val="270"/>
        </w:trPr>
        <w:tc>
          <w:tcPr>
            <w:tcW w:w="3959" w:type="pct"/>
            <w:vAlign w:val="center"/>
            <w:hideMark/>
          </w:tcPr>
          <w:p w:rsidR="00BE10B1" w:rsidRDefault="00BE10B1">
            <w:pPr>
              <w:suppressAutoHyphens/>
              <w:spacing w:after="0" w:line="240" w:lineRule="auto"/>
              <w:rPr>
                <w:rFonts w:ascii="Times New Roman" w:hAnsi="Times New Roman"/>
                <w:sz w:val="24"/>
                <w:szCs w:val="24"/>
              </w:rPr>
            </w:pPr>
            <w:r>
              <w:rPr>
                <w:rFonts w:ascii="Times New Roman" w:hAnsi="Times New Roman"/>
                <w:sz w:val="24"/>
                <w:szCs w:val="24"/>
              </w:rPr>
              <w:t>теоретическое обучение</w:t>
            </w:r>
          </w:p>
        </w:tc>
        <w:tc>
          <w:tcPr>
            <w:tcW w:w="1041" w:type="pct"/>
            <w:vAlign w:val="center"/>
            <w:hideMark/>
          </w:tcPr>
          <w:p w:rsidR="00BE10B1" w:rsidRDefault="00BE10B1">
            <w:pPr>
              <w:suppressAutoHyphens/>
              <w:jc w:val="center"/>
              <w:rPr>
                <w:rFonts w:ascii="Times New Roman" w:hAnsi="Times New Roman"/>
                <w:b/>
                <w:iCs/>
                <w:sz w:val="24"/>
                <w:szCs w:val="24"/>
              </w:rPr>
            </w:pPr>
            <w:r>
              <w:rPr>
                <w:rFonts w:ascii="Times New Roman" w:hAnsi="Times New Roman"/>
                <w:b/>
                <w:iCs/>
                <w:sz w:val="24"/>
                <w:szCs w:val="24"/>
              </w:rPr>
              <w:t>16</w:t>
            </w:r>
          </w:p>
        </w:tc>
      </w:tr>
      <w:tr w:rsidR="00BE10B1" w:rsidTr="00BE10B1">
        <w:trPr>
          <w:trHeight w:val="490"/>
        </w:trPr>
        <w:tc>
          <w:tcPr>
            <w:tcW w:w="3959" w:type="pct"/>
            <w:vAlign w:val="center"/>
            <w:hideMark/>
          </w:tcPr>
          <w:p w:rsidR="00BE10B1" w:rsidRDefault="00BE10B1">
            <w:pPr>
              <w:suppressAutoHyphens/>
              <w:spacing w:after="0" w:line="240" w:lineRule="auto"/>
              <w:rPr>
                <w:rFonts w:ascii="Times New Roman" w:hAnsi="Times New Roman"/>
                <w:sz w:val="24"/>
                <w:szCs w:val="24"/>
              </w:rPr>
            </w:pPr>
            <w:r>
              <w:rPr>
                <w:rFonts w:ascii="Times New Roman" w:hAnsi="Times New Roman"/>
                <w:sz w:val="24"/>
                <w:szCs w:val="24"/>
              </w:rPr>
              <w:lastRenderedPageBreak/>
              <w:t xml:space="preserve">практические занятия </w:t>
            </w:r>
          </w:p>
        </w:tc>
        <w:tc>
          <w:tcPr>
            <w:tcW w:w="1041" w:type="pct"/>
            <w:vAlign w:val="center"/>
            <w:hideMark/>
          </w:tcPr>
          <w:p w:rsidR="00BE10B1" w:rsidRDefault="00BE10B1">
            <w:pPr>
              <w:suppressAutoHyphens/>
              <w:jc w:val="center"/>
              <w:rPr>
                <w:rFonts w:ascii="Times New Roman" w:hAnsi="Times New Roman"/>
                <w:b/>
                <w:iCs/>
                <w:sz w:val="24"/>
                <w:szCs w:val="24"/>
              </w:rPr>
            </w:pPr>
            <w:r>
              <w:rPr>
                <w:rFonts w:ascii="Times New Roman" w:hAnsi="Times New Roman"/>
                <w:b/>
                <w:iCs/>
                <w:sz w:val="24"/>
                <w:szCs w:val="24"/>
              </w:rPr>
              <w:t>14</w:t>
            </w:r>
          </w:p>
        </w:tc>
      </w:tr>
      <w:tr w:rsidR="00BE10B1" w:rsidTr="00BE10B1">
        <w:trPr>
          <w:trHeight w:val="490"/>
        </w:trPr>
        <w:tc>
          <w:tcPr>
            <w:tcW w:w="3959" w:type="pct"/>
            <w:vAlign w:val="center"/>
            <w:hideMark/>
          </w:tcPr>
          <w:p w:rsidR="00BE10B1" w:rsidRDefault="00BE10B1">
            <w:pPr>
              <w:suppressAutoHyphens/>
              <w:spacing w:after="0" w:line="240" w:lineRule="auto"/>
              <w:rPr>
                <w:rFonts w:ascii="Times New Roman" w:hAnsi="Times New Roman"/>
                <w:b/>
                <w:iCs/>
                <w:sz w:val="24"/>
                <w:szCs w:val="24"/>
              </w:rPr>
            </w:pPr>
            <w:r>
              <w:rPr>
                <w:rFonts w:ascii="Times New Roman" w:hAnsi="Times New Roman"/>
                <w:b/>
                <w:iCs/>
                <w:sz w:val="24"/>
                <w:szCs w:val="24"/>
              </w:rPr>
              <w:t xml:space="preserve">Промежуточная аттестация      </w:t>
            </w:r>
          </w:p>
        </w:tc>
        <w:tc>
          <w:tcPr>
            <w:tcW w:w="1041" w:type="pct"/>
            <w:vAlign w:val="center"/>
            <w:hideMark/>
          </w:tcPr>
          <w:p w:rsidR="00BE10B1" w:rsidRDefault="00BE10B1">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r>
    </w:tbl>
    <w:p w:rsidR="00BE10B1" w:rsidRDefault="00BE10B1" w:rsidP="00BE10B1">
      <w:pPr>
        <w:spacing w:after="0"/>
        <w:rPr>
          <w:rFonts w:ascii="Times New Roman" w:hAnsi="Times New Roman"/>
          <w:b/>
          <w:i/>
        </w:rPr>
        <w:sectPr w:rsidR="00BE10B1">
          <w:pgSz w:w="11906" w:h="16838"/>
          <w:pgMar w:top="1134" w:right="850" w:bottom="2268" w:left="1701" w:header="708" w:footer="708" w:gutter="0"/>
          <w:cols w:space="720"/>
        </w:sectPr>
      </w:pPr>
    </w:p>
    <w:p w:rsidR="00BE10B1" w:rsidRDefault="00BE10B1" w:rsidP="00BE10B1">
      <w:pPr>
        <w:outlineLvl w:val="0"/>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5"/>
        <w:gridCol w:w="8399"/>
        <w:gridCol w:w="1875"/>
        <w:gridCol w:w="1901"/>
      </w:tblGrid>
      <w:tr w:rsidR="00BE10B1" w:rsidTr="00BE10B1">
        <w:trPr>
          <w:trHeight w:val="20"/>
        </w:trPr>
        <w:tc>
          <w:tcPr>
            <w:tcW w:w="923" w:type="pct"/>
            <w:hideMark/>
          </w:tcPr>
          <w:p w:rsidR="00BE10B1" w:rsidRDefault="00BE10B1">
            <w:pPr>
              <w:suppressAutoHyphens/>
              <w:spacing w:after="0"/>
              <w:jc w:val="center"/>
              <w:rPr>
                <w:rFonts w:ascii="Times New Roman" w:hAnsi="Times New Roman"/>
                <w:b/>
                <w:bCs/>
                <w:sz w:val="24"/>
                <w:szCs w:val="24"/>
              </w:rPr>
            </w:pPr>
            <w:r>
              <w:rPr>
                <w:rFonts w:ascii="Times New Roman" w:hAnsi="Times New Roman"/>
                <w:b/>
                <w:bCs/>
                <w:sz w:val="24"/>
                <w:szCs w:val="24"/>
              </w:rPr>
              <w:t>Наименование разделов и тем</w:t>
            </w:r>
          </w:p>
        </w:tc>
        <w:tc>
          <w:tcPr>
            <w:tcW w:w="2813" w:type="pct"/>
            <w:hideMark/>
          </w:tcPr>
          <w:p w:rsidR="00BE10B1" w:rsidRDefault="00BE10B1">
            <w:pPr>
              <w:suppressAutoHyphens/>
              <w:spacing w:after="0"/>
              <w:jc w:val="center"/>
              <w:rPr>
                <w:rFonts w:ascii="Times New Roman" w:hAnsi="Times New Roman"/>
                <w:b/>
                <w:bCs/>
                <w:sz w:val="24"/>
                <w:szCs w:val="24"/>
              </w:rPr>
            </w:pPr>
            <w:r>
              <w:rPr>
                <w:rFonts w:ascii="Times New Roman" w:hAnsi="Times New Roman"/>
                <w:b/>
                <w:bCs/>
                <w:sz w:val="24"/>
                <w:szCs w:val="24"/>
              </w:rPr>
              <w:t xml:space="preserve">Содержание учебного материала и формы организации деятельности </w:t>
            </w:r>
            <w:proofErr w:type="gramStart"/>
            <w:r>
              <w:rPr>
                <w:rFonts w:ascii="Times New Roman" w:hAnsi="Times New Roman"/>
                <w:b/>
                <w:bCs/>
                <w:sz w:val="24"/>
                <w:szCs w:val="24"/>
              </w:rPr>
              <w:t>обучающихся</w:t>
            </w:r>
            <w:proofErr w:type="gramEnd"/>
          </w:p>
        </w:tc>
        <w:tc>
          <w:tcPr>
            <w:tcW w:w="628" w:type="pct"/>
            <w:hideMark/>
          </w:tcPr>
          <w:p w:rsidR="00BE10B1" w:rsidRDefault="00BE10B1">
            <w:pPr>
              <w:suppressAutoHyphens/>
              <w:spacing w:after="0"/>
              <w:jc w:val="center"/>
              <w:rPr>
                <w:rFonts w:ascii="Times New Roman" w:hAnsi="Times New Roman"/>
                <w:b/>
                <w:bCs/>
                <w:sz w:val="24"/>
                <w:szCs w:val="24"/>
              </w:rPr>
            </w:pPr>
            <w:r>
              <w:rPr>
                <w:rFonts w:ascii="Times New Roman" w:hAnsi="Times New Roman"/>
                <w:b/>
                <w:bCs/>
                <w:sz w:val="24"/>
                <w:szCs w:val="24"/>
              </w:rPr>
              <w:t>Объем часов</w:t>
            </w:r>
          </w:p>
        </w:tc>
        <w:tc>
          <w:tcPr>
            <w:tcW w:w="637" w:type="pct"/>
            <w:hideMark/>
          </w:tcPr>
          <w:p w:rsidR="00BE10B1" w:rsidRDefault="00BE10B1">
            <w:pPr>
              <w:suppressAutoHyphens/>
              <w:spacing w:after="0"/>
              <w:jc w:val="center"/>
              <w:rPr>
                <w:rFonts w:ascii="Times New Roman" w:hAnsi="Times New Roman"/>
                <w:b/>
                <w:bCs/>
                <w:sz w:val="24"/>
                <w:szCs w:val="24"/>
              </w:rPr>
            </w:pPr>
            <w:r>
              <w:rPr>
                <w:rFonts w:ascii="Times New Roman" w:hAnsi="Times New Roman"/>
                <w:b/>
                <w:bCs/>
                <w:sz w:val="24"/>
                <w:szCs w:val="24"/>
              </w:rPr>
              <w:t>Коды компетенций, формированию которых способствует элемент программы</w:t>
            </w:r>
          </w:p>
        </w:tc>
      </w:tr>
      <w:tr w:rsidR="00BE10B1" w:rsidTr="00BE10B1">
        <w:trPr>
          <w:trHeight w:val="513"/>
        </w:trPr>
        <w:tc>
          <w:tcPr>
            <w:tcW w:w="923" w:type="pct"/>
            <w:vMerge w:val="restar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bCs/>
                <w:sz w:val="24"/>
                <w:szCs w:val="24"/>
              </w:rPr>
              <w:t>Тема 1.</w:t>
            </w:r>
          </w:p>
          <w:p w:rsidR="00BE10B1" w:rsidRDefault="00BE10B1">
            <w:pPr>
              <w:spacing w:after="0"/>
              <w:rPr>
                <w:rFonts w:ascii="Times New Roman" w:hAnsi="Times New Roman"/>
                <w:b/>
                <w:bCs/>
                <w:sz w:val="24"/>
                <w:szCs w:val="24"/>
              </w:rPr>
            </w:pPr>
            <w:r>
              <w:rPr>
                <w:rFonts w:ascii="Times New Roman" w:hAnsi="Times New Roman"/>
                <w:b/>
                <w:sz w:val="24"/>
                <w:szCs w:val="24"/>
              </w:rPr>
              <w:t>Основные сведения по оформлению чертежей</w:t>
            </w:r>
          </w:p>
        </w:tc>
        <w:tc>
          <w:tcPr>
            <w:tcW w:w="2813" w:type="pct"/>
            <w:hideMark/>
          </w:tcPr>
          <w:p w:rsidR="00BE10B1" w:rsidRDefault="00BE10B1">
            <w:pPr>
              <w:spacing w:after="0"/>
              <w:rPr>
                <w:rFonts w:ascii="Times New Roman" w:hAnsi="Times New Roman"/>
                <w:b/>
                <w:bCs/>
                <w:i/>
                <w:sz w:val="24"/>
                <w:szCs w:val="24"/>
              </w:rPr>
            </w:pPr>
            <w:r>
              <w:rPr>
                <w:rFonts w:ascii="Times New Roman" w:hAnsi="Times New Roman"/>
                <w:b/>
                <w:bCs/>
                <w:sz w:val="24"/>
                <w:szCs w:val="24"/>
              </w:rPr>
              <w:t>Содержание учебного материала</w:t>
            </w:r>
          </w:p>
        </w:tc>
        <w:tc>
          <w:tcPr>
            <w:tcW w:w="628" w:type="pct"/>
            <w:vMerge w:val="restart"/>
            <w:vAlign w:val="center"/>
            <w:hideMark/>
          </w:tcPr>
          <w:p w:rsidR="00BE10B1" w:rsidRDefault="00BE10B1">
            <w:pPr>
              <w:suppressAutoHyphens/>
              <w:spacing w:after="0"/>
              <w:jc w:val="center"/>
              <w:rPr>
                <w:rFonts w:ascii="Times New Roman" w:hAnsi="Times New Roman"/>
                <w:b/>
                <w:bCs/>
                <w:sz w:val="24"/>
                <w:szCs w:val="24"/>
              </w:rPr>
            </w:pPr>
            <w:r>
              <w:rPr>
                <w:rFonts w:ascii="Times New Roman" w:hAnsi="Times New Roman"/>
                <w:b/>
                <w:bCs/>
                <w:sz w:val="24"/>
                <w:szCs w:val="24"/>
              </w:rPr>
              <w:t>1</w:t>
            </w:r>
          </w:p>
        </w:tc>
        <w:tc>
          <w:tcPr>
            <w:tcW w:w="637" w:type="pct"/>
            <w:vMerge w:val="restart"/>
            <w:hideMark/>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b/>
                <w:i/>
                <w:sz w:val="24"/>
                <w:szCs w:val="24"/>
              </w:rPr>
            </w:pPr>
            <w:r>
              <w:rPr>
                <w:rFonts w:ascii="Times New Roman" w:hAnsi="Times New Roman"/>
                <w:sz w:val="24"/>
                <w:szCs w:val="24"/>
              </w:rPr>
              <w:t>ОК1-ОК4</w:t>
            </w:r>
          </w:p>
        </w:tc>
      </w:tr>
      <w:tr w:rsidR="00BE10B1" w:rsidTr="00BE10B1">
        <w:trPr>
          <w:trHeight w:val="526"/>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bCs/>
                <w:sz w:val="24"/>
                <w:szCs w:val="24"/>
              </w:rPr>
            </w:pPr>
            <w:r>
              <w:rPr>
                <w:rFonts w:ascii="Times New Roman" w:hAnsi="Times New Roman"/>
                <w:b/>
                <w:bCs/>
                <w:sz w:val="24"/>
                <w:szCs w:val="24"/>
              </w:rPr>
              <w:t>1.</w:t>
            </w:r>
            <w:r>
              <w:rPr>
                <w:rFonts w:ascii="Times New Roman" w:hAnsi="Times New Roman"/>
                <w:sz w:val="24"/>
                <w:szCs w:val="24"/>
              </w:rPr>
              <w:t xml:space="preserve"> Правила оформления проектно-конструкторской документации в соответс</w:t>
            </w:r>
            <w:r>
              <w:rPr>
                <w:rFonts w:ascii="Times New Roman" w:hAnsi="Times New Roman"/>
                <w:sz w:val="24"/>
                <w:szCs w:val="24"/>
              </w:rPr>
              <w:t>т</w:t>
            </w:r>
            <w:r>
              <w:rPr>
                <w:rFonts w:ascii="Times New Roman" w:hAnsi="Times New Roman"/>
                <w:sz w:val="24"/>
                <w:szCs w:val="24"/>
              </w:rPr>
              <w:t xml:space="preserve">вии </w:t>
            </w:r>
            <w:proofErr w:type="gramStart"/>
            <w:r>
              <w:rPr>
                <w:rFonts w:ascii="Times New Roman" w:hAnsi="Times New Roman"/>
                <w:sz w:val="24"/>
                <w:szCs w:val="24"/>
              </w:rPr>
              <w:t>с</w:t>
            </w:r>
            <w:proofErr w:type="gramEnd"/>
            <w:r>
              <w:rPr>
                <w:rFonts w:ascii="Times New Roman" w:hAnsi="Times New Roman"/>
                <w:sz w:val="24"/>
                <w:szCs w:val="24"/>
              </w:rPr>
              <w:t xml:space="preserve"> стандартами ЕСКД</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bCs/>
                <w:sz w:val="24"/>
                <w:szCs w:val="24"/>
              </w:rPr>
            </w:pPr>
            <w:r>
              <w:rPr>
                <w:rFonts w:ascii="Times New Roman" w:hAnsi="Times New Roman"/>
                <w:b/>
                <w:bCs/>
                <w:sz w:val="24"/>
                <w:szCs w:val="24"/>
              </w:rPr>
              <w:t>2.</w:t>
            </w:r>
            <w:r>
              <w:rPr>
                <w:rFonts w:ascii="Times New Roman" w:hAnsi="Times New Roman"/>
                <w:sz w:val="24"/>
                <w:szCs w:val="24"/>
              </w:rPr>
              <w:t xml:space="preserve"> Линии чертежа.</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bCs/>
                <w:sz w:val="24"/>
                <w:szCs w:val="24"/>
              </w:rPr>
            </w:pPr>
            <w:r>
              <w:rPr>
                <w:rFonts w:ascii="Times New Roman" w:hAnsi="Times New Roman"/>
                <w:b/>
                <w:bCs/>
                <w:sz w:val="24"/>
                <w:szCs w:val="24"/>
              </w:rPr>
              <w:t>3.</w:t>
            </w:r>
            <w:r>
              <w:rPr>
                <w:rFonts w:ascii="Times New Roman" w:hAnsi="Times New Roman"/>
                <w:sz w:val="24"/>
                <w:szCs w:val="24"/>
              </w:rPr>
              <w:t xml:space="preserve"> Форматы. Масштабы.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bCs/>
                <w:sz w:val="24"/>
                <w:szCs w:val="24"/>
              </w:rPr>
            </w:pPr>
            <w:r>
              <w:rPr>
                <w:rFonts w:ascii="Times New Roman" w:hAnsi="Times New Roman"/>
                <w:b/>
                <w:bCs/>
                <w:sz w:val="24"/>
                <w:szCs w:val="24"/>
              </w:rPr>
              <w:t>4.</w:t>
            </w:r>
            <w:r>
              <w:rPr>
                <w:rFonts w:ascii="Times New Roman" w:hAnsi="Times New Roman"/>
                <w:sz w:val="24"/>
                <w:szCs w:val="24"/>
              </w:rPr>
              <w:t xml:space="preserve"> Основная надпись. Чертежный шрифт.</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bCs/>
                <w:sz w:val="24"/>
                <w:szCs w:val="24"/>
              </w:rPr>
            </w:pPr>
            <w:r>
              <w:rPr>
                <w:rFonts w:ascii="Times New Roman" w:hAnsi="Times New Roman"/>
                <w:b/>
                <w:bCs/>
                <w:sz w:val="24"/>
                <w:szCs w:val="24"/>
              </w:rPr>
              <w:t>5.</w:t>
            </w:r>
            <w:r>
              <w:rPr>
                <w:rFonts w:ascii="Times New Roman" w:hAnsi="Times New Roman"/>
                <w:color w:val="000000"/>
                <w:sz w:val="24"/>
                <w:szCs w:val="24"/>
              </w:rPr>
              <w:t xml:space="preserve"> Основные требования к размерам в соответствии с ГОСТ 2.307-68. Правила нанесения размерных линий. </w:t>
            </w:r>
            <w:r>
              <w:rPr>
                <w:rFonts w:ascii="Times New Roman" w:hAnsi="Times New Roman"/>
                <w:sz w:val="24"/>
                <w:szCs w:val="24"/>
              </w:rPr>
              <w:t>Линейные и угловые размеры.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628" w:type="pct"/>
            <w:vAlign w:val="center"/>
            <w:hideMark/>
          </w:tcPr>
          <w:p w:rsidR="00BE10B1" w:rsidRDefault="00BE10B1">
            <w:pPr>
              <w:suppressAutoHyphens/>
              <w:spacing w:after="0"/>
              <w:jc w:val="center"/>
              <w:rPr>
                <w:rFonts w:ascii="Times New Roman" w:hAnsi="Times New Roman"/>
                <w:b/>
                <w:sz w:val="24"/>
                <w:szCs w:val="24"/>
              </w:rPr>
            </w:pPr>
            <w:r>
              <w:rPr>
                <w:rFonts w:ascii="Times New Roman" w:hAnsi="Times New Roman"/>
                <w:b/>
                <w:sz w:val="24"/>
                <w:szCs w:val="24"/>
              </w:rPr>
              <w:t>4</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sz w:val="24"/>
                <w:szCs w:val="24"/>
              </w:rPr>
            </w:pPr>
            <w:r>
              <w:rPr>
                <w:rFonts w:ascii="Times New Roman" w:hAnsi="Times New Roman"/>
                <w:b/>
                <w:sz w:val="24"/>
                <w:szCs w:val="24"/>
              </w:rPr>
              <w:t>1</w:t>
            </w:r>
            <w:r>
              <w:rPr>
                <w:rFonts w:ascii="Times New Roman" w:hAnsi="Times New Roman"/>
                <w:sz w:val="24"/>
                <w:szCs w:val="24"/>
              </w:rPr>
              <w:t>. П</w:t>
            </w:r>
            <w:r>
              <w:rPr>
                <w:rFonts w:ascii="Times New Roman" w:hAnsi="Times New Roman"/>
                <w:bCs/>
                <w:sz w:val="24"/>
                <w:szCs w:val="24"/>
              </w:rPr>
              <w:t>рактическое занятие</w:t>
            </w:r>
            <w:proofErr w:type="gramStart"/>
            <w:r>
              <w:rPr>
                <w:rFonts w:ascii="Times New Roman" w:hAnsi="Times New Roman"/>
                <w:b/>
                <w:bCs/>
                <w:sz w:val="24"/>
                <w:szCs w:val="24"/>
              </w:rPr>
              <w:t>«</w:t>
            </w:r>
            <w:r>
              <w:rPr>
                <w:rFonts w:ascii="Times New Roman" w:hAnsi="Times New Roman"/>
                <w:sz w:val="24"/>
                <w:szCs w:val="24"/>
              </w:rPr>
              <w:t>О</w:t>
            </w:r>
            <w:proofErr w:type="gramEnd"/>
            <w:r>
              <w:rPr>
                <w:rFonts w:ascii="Times New Roman" w:hAnsi="Times New Roman"/>
                <w:sz w:val="24"/>
                <w:szCs w:val="24"/>
              </w:rPr>
              <w:t>формление основной производственной надписи»</w:t>
            </w:r>
          </w:p>
        </w:tc>
        <w:tc>
          <w:tcPr>
            <w:tcW w:w="628" w:type="pct"/>
            <w:vAlign w:val="center"/>
            <w:hideMark/>
          </w:tcPr>
          <w:p w:rsidR="00BE10B1" w:rsidRDefault="00BE10B1">
            <w:pPr>
              <w:suppressAutoHyphens/>
              <w:spacing w:after="0"/>
              <w:jc w:val="center"/>
              <w:rPr>
                <w:rFonts w:ascii="Times New Roman" w:hAnsi="Times New Roman"/>
                <w:b/>
                <w:sz w:val="24"/>
                <w:szCs w:val="24"/>
              </w:rPr>
            </w:pPr>
            <w:r>
              <w:rPr>
                <w:rFonts w:ascii="Times New Roman" w:hAnsi="Times New Roman"/>
                <w:b/>
                <w:sz w:val="24"/>
                <w:szCs w:val="24"/>
              </w:rPr>
              <w:t>2</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sz w:val="24"/>
                <w:szCs w:val="24"/>
              </w:rPr>
            </w:pPr>
            <w:r>
              <w:rPr>
                <w:rFonts w:ascii="Times New Roman" w:hAnsi="Times New Roman"/>
                <w:b/>
                <w:sz w:val="24"/>
                <w:szCs w:val="24"/>
              </w:rPr>
              <w:t>2.</w:t>
            </w:r>
            <w:r>
              <w:rPr>
                <w:rFonts w:ascii="Times New Roman" w:hAnsi="Times New Roman"/>
                <w:sz w:val="24"/>
                <w:szCs w:val="24"/>
              </w:rPr>
              <w:t>. П</w:t>
            </w:r>
            <w:r>
              <w:rPr>
                <w:rFonts w:ascii="Times New Roman" w:hAnsi="Times New Roman"/>
                <w:bCs/>
                <w:sz w:val="24"/>
                <w:szCs w:val="24"/>
              </w:rPr>
              <w:t>рактическое занятие</w:t>
            </w:r>
            <w:proofErr w:type="gramStart"/>
            <w:r>
              <w:rPr>
                <w:rFonts w:ascii="Times New Roman" w:hAnsi="Times New Roman"/>
                <w:b/>
                <w:bCs/>
                <w:sz w:val="24"/>
                <w:szCs w:val="24"/>
              </w:rPr>
              <w:t>«</w:t>
            </w:r>
            <w:r>
              <w:rPr>
                <w:rFonts w:ascii="Times New Roman" w:hAnsi="Times New Roman"/>
                <w:sz w:val="24"/>
                <w:szCs w:val="24"/>
              </w:rPr>
              <w:t>Н</w:t>
            </w:r>
            <w:proofErr w:type="gramEnd"/>
            <w:r>
              <w:rPr>
                <w:rFonts w:ascii="Times New Roman" w:hAnsi="Times New Roman"/>
                <w:sz w:val="24"/>
                <w:szCs w:val="24"/>
              </w:rPr>
              <w:t>анесение размеров на чертежах»</w:t>
            </w:r>
          </w:p>
        </w:tc>
        <w:tc>
          <w:tcPr>
            <w:tcW w:w="628" w:type="pct"/>
            <w:vAlign w:val="center"/>
            <w:hideMark/>
          </w:tcPr>
          <w:p w:rsidR="00BE10B1" w:rsidRDefault="00BE10B1">
            <w:pPr>
              <w:suppressAutoHyphens/>
              <w:spacing w:after="0"/>
              <w:jc w:val="center"/>
              <w:rPr>
                <w:rFonts w:ascii="Times New Roman" w:hAnsi="Times New Roman"/>
                <w:b/>
                <w:sz w:val="24"/>
                <w:szCs w:val="24"/>
              </w:rPr>
            </w:pPr>
            <w:r>
              <w:rPr>
                <w:rFonts w:ascii="Times New Roman" w:hAnsi="Times New Roman"/>
                <w:b/>
                <w:sz w:val="24"/>
                <w:szCs w:val="24"/>
              </w:rPr>
              <w:t>2</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628" w:type="pct"/>
            <w:vAlign w:val="center"/>
            <w:hideMark/>
          </w:tcPr>
          <w:p w:rsidR="00BE10B1" w:rsidRDefault="00BE10B1">
            <w:pPr>
              <w:suppressAutoHyphens/>
              <w:spacing w:after="0"/>
              <w:jc w:val="center"/>
              <w:rPr>
                <w:rFonts w:ascii="Times New Roman" w:hAnsi="Times New Roman"/>
                <w:b/>
                <w:bCs/>
                <w:sz w:val="24"/>
                <w:szCs w:val="24"/>
              </w:rPr>
            </w:pPr>
            <w:r>
              <w:rPr>
                <w:rFonts w:ascii="Times New Roman" w:hAnsi="Times New Roman"/>
                <w:b/>
                <w:sz w:val="24"/>
                <w:szCs w:val="24"/>
              </w:rPr>
              <w:t>1</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94"/>
        </w:trPr>
        <w:tc>
          <w:tcPr>
            <w:tcW w:w="923" w:type="pct"/>
            <w:vMerge w:val="restar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bCs/>
                <w:sz w:val="24"/>
                <w:szCs w:val="24"/>
              </w:rPr>
              <w:t>Тема 2.</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sz w:val="24"/>
                <w:szCs w:val="24"/>
              </w:rPr>
              <w:t>Геометрические п</w:t>
            </w:r>
            <w:r>
              <w:rPr>
                <w:rFonts w:ascii="Times New Roman" w:hAnsi="Times New Roman"/>
                <w:b/>
                <w:sz w:val="24"/>
                <w:szCs w:val="24"/>
              </w:rPr>
              <w:t>о</w:t>
            </w:r>
            <w:r>
              <w:rPr>
                <w:rFonts w:ascii="Times New Roman" w:hAnsi="Times New Roman"/>
                <w:b/>
                <w:sz w:val="24"/>
                <w:szCs w:val="24"/>
              </w:rPr>
              <w:t>строения и приемы вычерчивания конт</w:t>
            </w:r>
            <w:r>
              <w:rPr>
                <w:rFonts w:ascii="Times New Roman" w:hAnsi="Times New Roman"/>
                <w:b/>
                <w:sz w:val="24"/>
                <w:szCs w:val="24"/>
              </w:rPr>
              <w:t>у</w:t>
            </w:r>
            <w:r>
              <w:rPr>
                <w:rFonts w:ascii="Times New Roman" w:hAnsi="Times New Roman"/>
                <w:b/>
                <w:sz w:val="24"/>
                <w:szCs w:val="24"/>
              </w:rPr>
              <w:t>ров технических дет</w:t>
            </w:r>
            <w:r>
              <w:rPr>
                <w:rFonts w:ascii="Times New Roman" w:hAnsi="Times New Roman"/>
                <w:b/>
                <w:sz w:val="24"/>
                <w:szCs w:val="24"/>
              </w:rPr>
              <w:t>а</w:t>
            </w:r>
            <w:r>
              <w:rPr>
                <w:rFonts w:ascii="Times New Roman" w:hAnsi="Times New Roman"/>
                <w:b/>
                <w:sz w:val="24"/>
                <w:szCs w:val="24"/>
              </w:rPr>
              <w:t>лей.</w:t>
            </w: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28"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637" w:type="pct"/>
            <w:vMerge w:val="restart"/>
            <w:hideMark/>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b/>
                <w:bCs/>
                <w:sz w:val="24"/>
                <w:szCs w:val="24"/>
              </w:rPr>
            </w:pPr>
            <w:r>
              <w:rPr>
                <w:rFonts w:ascii="Times New Roman" w:hAnsi="Times New Roman"/>
                <w:sz w:val="24"/>
                <w:szCs w:val="24"/>
              </w:rPr>
              <w:t>ОК1-ОК4</w:t>
            </w:r>
          </w:p>
        </w:tc>
      </w:tr>
      <w:tr w:rsidR="00BE10B1" w:rsidTr="00BE10B1">
        <w:trPr>
          <w:trHeight w:val="289"/>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rsidP="008033D0">
            <w:pPr>
              <w:pStyle w:val="ae"/>
              <w:numPr>
                <w:ilvl w:val="0"/>
                <w:numId w:val="26"/>
              </w:numPr>
              <w:spacing w:before="0" w:after="0" w:line="276" w:lineRule="auto"/>
              <w:ind w:left="56" w:hanging="56"/>
              <w:rPr>
                <w:b/>
                <w:bCs/>
              </w:rPr>
            </w:pPr>
            <w:r>
              <w:t>Деление окружности</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89"/>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2.</w:t>
            </w:r>
            <w:r>
              <w:rPr>
                <w:rFonts w:ascii="Times New Roman" w:hAnsi="Times New Roman"/>
                <w:sz w:val="24"/>
                <w:szCs w:val="24"/>
              </w:rPr>
              <w:t xml:space="preserve"> Сопряжения.</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11"/>
        </w:trPr>
        <w:tc>
          <w:tcPr>
            <w:tcW w:w="923" w:type="pct"/>
            <w:vMerge w:val="restart"/>
            <w:hideMark/>
          </w:tcPr>
          <w:p w:rsidR="00BE10B1" w:rsidRDefault="00BE10B1">
            <w:pPr>
              <w:tabs>
                <w:tab w:val="left" w:pos="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Pr>
                <w:rFonts w:ascii="Times New Roman" w:hAnsi="Times New Roman"/>
                <w:b/>
                <w:bCs/>
                <w:sz w:val="24"/>
                <w:szCs w:val="24"/>
              </w:rPr>
              <w:tab/>
              <w:t xml:space="preserve">Тема 3. Системы САПР. Система </w:t>
            </w:r>
            <w:r>
              <w:rPr>
                <w:rFonts w:ascii="Times New Roman" w:hAnsi="Times New Roman"/>
                <w:b/>
                <w:bCs/>
                <w:sz w:val="24"/>
                <w:szCs w:val="24"/>
              </w:rPr>
              <w:lastRenderedPageBreak/>
              <w:t>АДЕМ,  КОМПАС</w:t>
            </w: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628"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637" w:type="pct"/>
            <w:vMerge w:val="restart"/>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lastRenderedPageBreak/>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sz w:val="24"/>
                <w:szCs w:val="24"/>
              </w:rPr>
            </w:pPr>
            <w:r>
              <w:rPr>
                <w:rFonts w:ascii="Times New Roman" w:hAnsi="Times New Roman"/>
                <w:sz w:val="24"/>
                <w:szCs w:val="24"/>
              </w:rPr>
              <w:t>ОК1-ОК4</w:t>
            </w:r>
          </w:p>
          <w:p w:rsidR="00BE10B1" w:rsidRDefault="00BE10B1">
            <w:pPr>
              <w:spacing w:after="0"/>
              <w:rPr>
                <w:rFonts w:ascii="Times New Roman" w:hAnsi="Times New Roman"/>
                <w:b/>
                <w:bCs/>
                <w:sz w:val="24"/>
                <w:szCs w:val="24"/>
                <w:lang w:val="en-US"/>
              </w:rPr>
            </w:pPr>
          </w:p>
        </w:tc>
      </w:tr>
      <w:tr w:rsidR="00BE10B1" w:rsidTr="00BE10B1">
        <w:trPr>
          <w:trHeight w:val="11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sz w:val="24"/>
                <w:szCs w:val="24"/>
              </w:rPr>
              <w:t>Назначение САПР для выполнения графических работ</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Pr="00BE10B1" w:rsidRDefault="00BE10B1">
            <w:pPr>
              <w:spacing w:after="0" w:line="256" w:lineRule="auto"/>
              <w:rPr>
                <w:rFonts w:ascii="Times New Roman" w:hAnsi="Times New Roman"/>
                <w:b/>
                <w:bCs/>
                <w:sz w:val="24"/>
                <w:szCs w:val="24"/>
              </w:rPr>
            </w:pPr>
          </w:p>
        </w:tc>
      </w:tr>
      <w:tr w:rsidR="00BE10B1" w:rsidTr="00BE10B1">
        <w:trPr>
          <w:trHeight w:val="11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sz w:val="24"/>
                <w:szCs w:val="24"/>
              </w:rPr>
              <w:t>Преимущества в использовании САПР для выполнения чертежей.</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Pr="00BE10B1" w:rsidRDefault="00BE10B1">
            <w:pPr>
              <w:spacing w:after="0" w:line="256" w:lineRule="auto"/>
              <w:rPr>
                <w:rFonts w:ascii="Times New Roman" w:hAnsi="Times New Roman"/>
                <w:b/>
                <w:bCs/>
                <w:sz w:val="24"/>
                <w:szCs w:val="24"/>
              </w:rPr>
            </w:pPr>
          </w:p>
        </w:tc>
      </w:tr>
      <w:tr w:rsidR="00BE10B1" w:rsidTr="00BE10B1">
        <w:trPr>
          <w:trHeight w:val="11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sz w:val="24"/>
                <w:szCs w:val="24"/>
              </w:rPr>
              <w:t xml:space="preserve">Состав аппаратного программного обеспечения.  </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11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sz w:val="24"/>
                <w:szCs w:val="24"/>
              </w:rPr>
              <w:t xml:space="preserve">Система АДЕМ, основные сведения и возможности </w:t>
            </w:r>
            <w:proofErr w:type="spellStart"/>
            <w:r>
              <w:rPr>
                <w:rFonts w:ascii="Times New Roman" w:hAnsi="Times New Roman"/>
                <w:sz w:val="24"/>
                <w:szCs w:val="24"/>
              </w:rPr>
              <w:t>АДЕМа</w:t>
            </w:r>
            <w:proofErr w:type="spellEnd"/>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Pr="00BE10B1" w:rsidRDefault="00BE10B1">
            <w:pPr>
              <w:spacing w:after="0" w:line="256" w:lineRule="auto"/>
              <w:rPr>
                <w:rFonts w:ascii="Times New Roman" w:hAnsi="Times New Roman"/>
                <w:b/>
                <w:bCs/>
                <w:sz w:val="24"/>
                <w:szCs w:val="24"/>
              </w:rPr>
            </w:pPr>
          </w:p>
        </w:tc>
      </w:tr>
      <w:tr w:rsidR="00BE10B1" w:rsidTr="00BE10B1">
        <w:trPr>
          <w:trHeight w:val="11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sz w:val="24"/>
                <w:szCs w:val="24"/>
              </w:rPr>
              <w:t>Главное меню системы АДЕМ.</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11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11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sz w:val="24"/>
                <w:szCs w:val="24"/>
              </w:rPr>
              <w:t>1.П</w:t>
            </w:r>
            <w:r>
              <w:rPr>
                <w:rFonts w:ascii="Times New Roman" w:hAnsi="Times New Roman"/>
                <w:bCs/>
                <w:sz w:val="24"/>
                <w:szCs w:val="24"/>
              </w:rPr>
              <w:t>рактическое занятие</w:t>
            </w:r>
            <w:proofErr w:type="gramStart"/>
            <w:r>
              <w:rPr>
                <w:rFonts w:ascii="Times New Roman" w:hAnsi="Times New Roman"/>
                <w:bCs/>
                <w:sz w:val="24"/>
                <w:szCs w:val="24"/>
              </w:rPr>
              <w:t>«Р</w:t>
            </w:r>
            <w:proofErr w:type="gramEnd"/>
            <w:r>
              <w:rPr>
                <w:rFonts w:ascii="Times New Roman" w:hAnsi="Times New Roman"/>
                <w:bCs/>
                <w:sz w:val="24"/>
                <w:szCs w:val="24"/>
              </w:rPr>
              <w:t>абота с главным меню системы АДЕМ»</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161"/>
        </w:trPr>
        <w:tc>
          <w:tcPr>
            <w:tcW w:w="923" w:type="pct"/>
            <w:vMerge w:val="restart"/>
            <w:hideMark/>
          </w:tcPr>
          <w:p w:rsidR="00BE10B1" w:rsidRDefault="00BE10B1">
            <w:pPr>
              <w:tabs>
                <w:tab w:val="left" w:pos="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Pr>
                <w:rFonts w:ascii="Times New Roman" w:hAnsi="Times New Roman"/>
                <w:b/>
                <w:bCs/>
                <w:sz w:val="24"/>
                <w:szCs w:val="24"/>
              </w:rPr>
              <w:t>Тема 4. Порядок и п</w:t>
            </w:r>
            <w:r>
              <w:rPr>
                <w:rFonts w:ascii="Times New Roman" w:hAnsi="Times New Roman"/>
                <w:b/>
                <w:bCs/>
                <w:sz w:val="24"/>
                <w:szCs w:val="24"/>
              </w:rPr>
              <w:t>о</w:t>
            </w:r>
            <w:r>
              <w:rPr>
                <w:rFonts w:ascii="Times New Roman" w:hAnsi="Times New Roman"/>
                <w:b/>
                <w:bCs/>
                <w:sz w:val="24"/>
                <w:szCs w:val="24"/>
              </w:rPr>
              <w:t>следовательность р</w:t>
            </w:r>
            <w:r>
              <w:rPr>
                <w:rFonts w:ascii="Times New Roman" w:hAnsi="Times New Roman"/>
                <w:b/>
                <w:bCs/>
                <w:sz w:val="24"/>
                <w:szCs w:val="24"/>
              </w:rPr>
              <w:t>а</w:t>
            </w:r>
            <w:r>
              <w:rPr>
                <w:rFonts w:ascii="Times New Roman" w:hAnsi="Times New Roman"/>
                <w:b/>
                <w:bCs/>
                <w:sz w:val="24"/>
                <w:szCs w:val="24"/>
              </w:rPr>
              <w:t>боты с системой АДЕМ, КОМПАС</w:t>
            </w: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28"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637" w:type="pct"/>
            <w:vMerge w:val="restart"/>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sz w:val="24"/>
                <w:szCs w:val="24"/>
              </w:rPr>
            </w:pPr>
            <w:r>
              <w:rPr>
                <w:rFonts w:ascii="Times New Roman" w:hAnsi="Times New Roman"/>
                <w:sz w:val="24"/>
                <w:szCs w:val="24"/>
              </w:rPr>
              <w:t>ОК1-ОК4</w:t>
            </w:r>
          </w:p>
          <w:p w:rsidR="00BE10B1" w:rsidRDefault="00BE10B1">
            <w:pPr>
              <w:spacing w:after="0"/>
              <w:rPr>
                <w:rFonts w:ascii="Times New Roman" w:hAnsi="Times New Roman"/>
                <w:b/>
                <w:bCs/>
                <w:sz w:val="24"/>
                <w:szCs w:val="24"/>
              </w:rPr>
            </w:pPr>
          </w:p>
        </w:tc>
      </w:tr>
      <w:tr w:rsidR="00BE10B1" w:rsidTr="00BE10B1">
        <w:trPr>
          <w:trHeight w:val="156"/>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1.</w:t>
            </w:r>
            <w:r>
              <w:rPr>
                <w:rFonts w:ascii="Times New Roman" w:hAnsi="Times New Roman"/>
                <w:sz w:val="24"/>
                <w:szCs w:val="24"/>
              </w:rPr>
              <w:t xml:space="preserve"> Графические формы представления информации.</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56"/>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sz w:val="24"/>
                <w:szCs w:val="24"/>
              </w:rPr>
              <w:t>2.Пакеты программного обеспечения системы АДЕМ</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56"/>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3.</w:t>
            </w:r>
            <w:r>
              <w:rPr>
                <w:rFonts w:ascii="Times New Roman" w:hAnsi="Times New Roman"/>
                <w:sz w:val="24"/>
                <w:szCs w:val="24"/>
              </w:rPr>
              <w:t xml:space="preserve"> Последовательность, порядок работы на компьютере с системой АДЕМ</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56"/>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4.</w:t>
            </w:r>
            <w:r>
              <w:rPr>
                <w:rFonts w:ascii="Times New Roman" w:hAnsi="Times New Roman"/>
                <w:sz w:val="24"/>
                <w:szCs w:val="24"/>
              </w:rPr>
              <w:t xml:space="preserve"> Последовательность, порядок работы на компьютере с системой КОМПАС</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56"/>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4</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56"/>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sz w:val="24"/>
                <w:szCs w:val="24"/>
              </w:rPr>
              <w:t>1. . П</w:t>
            </w:r>
            <w:r>
              <w:rPr>
                <w:rFonts w:ascii="Times New Roman" w:hAnsi="Times New Roman"/>
                <w:bCs/>
                <w:sz w:val="24"/>
                <w:szCs w:val="24"/>
              </w:rPr>
              <w:t>рактическое занятие</w:t>
            </w:r>
            <w:proofErr w:type="gramStart"/>
            <w:r>
              <w:rPr>
                <w:rFonts w:ascii="Times New Roman" w:hAnsi="Times New Roman"/>
                <w:b/>
                <w:bCs/>
                <w:sz w:val="24"/>
                <w:szCs w:val="24"/>
              </w:rPr>
              <w:t>«</w:t>
            </w:r>
            <w:r>
              <w:rPr>
                <w:rFonts w:ascii="Times New Roman" w:hAnsi="Times New Roman"/>
                <w:sz w:val="24"/>
                <w:szCs w:val="24"/>
              </w:rPr>
              <w:t>В</w:t>
            </w:r>
            <w:proofErr w:type="gramEnd"/>
            <w:r>
              <w:rPr>
                <w:rFonts w:ascii="Times New Roman" w:hAnsi="Times New Roman"/>
                <w:sz w:val="24"/>
                <w:szCs w:val="24"/>
              </w:rPr>
              <w:t>ыполнение чертежа детали с элементами сопряж</w:t>
            </w:r>
            <w:r>
              <w:rPr>
                <w:rFonts w:ascii="Times New Roman" w:hAnsi="Times New Roman"/>
                <w:sz w:val="24"/>
                <w:szCs w:val="24"/>
              </w:rPr>
              <w:t>е</w:t>
            </w:r>
            <w:r>
              <w:rPr>
                <w:rFonts w:ascii="Times New Roman" w:hAnsi="Times New Roman"/>
                <w:sz w:val="24"/>
                <w:szCs w:val="24"/>
              </w:rPr>
              <w:t xml:space="preserve">ний и других геометрических построений с нанесением размеров </w:t>
            </w:r>
            <w:proofErr w:type="spellStart"/>
            <w:r>
              <w:rPr>
                <w:rFonts w:ascii="Times New Roman" w:hAnsi="Times New Roman"/>
                <w:sz w:val="24"/>
                <w:szCs w:val="24"/>
              </w:rPr>
              <w:t>c</w:t>
            </w:r>
            <w:proofErr w:type="spellEnd"/>
            <w:r>
              <w:rPr>
                <w:rFonts w:ascii="Times New Roman" w:hAnsi="Times New Roman"/>
                <w:sz w:val="24"/>
                <w:szCs w:val="24"/>
              </w:rPr>
              <w:t xml:space="preserve"> использ</w:t>
            </w:r>
            <w:r>
              <w:rPr>
                <w:rFonts w:ascii="Times New Roman" w:hAnsi="Times New Roman"/>
                <w:sz w:val="24"/>
                <w:szCs w:val="24"/>
              </w:rPr>
              <w:t>о</w:t>
            </w:r>
            <w:r>
              <w:rPr>
                <w:rFonts w:ascii="Times New Roman" w:hAnsi="Times New Roman"/>
                <w:sz w:val="24"/>
                <w:szCs w:val="24"/>
              </w:rPr>
              <w:t xml:space="preserve">ванием </w:t>
            </w:r>
            <w:r>
              <w:rPr>
                <w:rFonts w:ascii="Times New Roman" w:hAnsi="Times New Roman"/>
                <w:sz w:val="24"/>
                <w:szCs w:val="24"/>
                <w:lang w:val="en-US"/>
              </w:rPr>
              <w:t>ADEMCAD</w:t>
            </w:r>
            <w:r>
              <w:rPr>
                <w:rFonts w:ascii="Times New Roman" w:hAnsi="Times New Roman"/>
                <w:sz w:val="24"/>
                <w:szCs w:val="24"/>
              </w:rPr>
              <w:t>»</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4</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56"/>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0"/>
        </w:trPr>
        <w:tc>
          <w:tcPr>
            <w:tcW w:w="923" w:type="pct"/>
            <w:vMerge w:val="restart"/>
            <w:hideMark/>
          </w:tcPr>
          <w:p w:rsidR="00BE10B1" w:rsidRDefault="00BE10B1">
            <w:pPr>
              <w:tabs>
                <w:tab w:val="left" w:pos="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Pr>
                <w:rFonts w:ascii="Times New Roman" w:hAnsi="Times New Roman"/>
                <w:b/>
                <w:bCs/>
                <w:sz w:val="24"/>
                <w:szCs w:val="24"/>
              </w:rPr>
              <w:t>Тема 5. Проекционные изображения на че</w:t>
            </w:r>
            <w:r>
              <w:rPr>
                <w:rFonts w:ascii="Times New Roman" w:hAnsi="Times New Roman"/>
                <w:b/>
                <w:bCs/>
                <w:sz w:val="24"/>
                <w:szCs w:val="24"/>
              </w:rPr>
              <w:t>р</w:t>
            </w:r>
            <w:r>
              <w:rPr>
                <w:rFonts w:ascii="Times New Roman" w:hAnsi="Times New Roman"/>
                <w:b/>
                <w:bCs/>
                <w:sz w:val="24"/>
                <w:szCs w:val="24"/>
              </w:rPr>
              <w:t>тежах</w:t>
            </w: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28"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637" w:type="pct"/>
          </w:tcPr>
          <w:p w:rsidR="00BE10B1" w:rsidRDefault="00BE10B1">
            <w:pPr>
              <w:spacing w:after="0"/>
              <w:rPr>
                <w:rFonts w:ascii="Times New Roman" w:hAnsi="Times New Roman"/>
                <w:b/>
                <w:bCs/>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1.</w:t>
            </w:r>
            <w:r>
              <w:rPr>
                <w:rFonts w:ascii="Times New Roman" w:hAnsi="Times New Roman"/>
                <w:sz w:val="24"/>
                <w:szCs w:val="24"/>
              </w:rPr>
              <w:t xml:space="preserve"> Проецирование точка, прямой и плоскости. Комплексный чертеж</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637" w:type="pct"/>
            <w:vMerge w:val="restart"/>
            <w:hideMark/>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b/>
                <w:bCs/>
                <w:sz w:val="24"/>
                <w:szCs w:val="24"/>
              </w:rPr>
            </w:pPr>
            <w:r>
              <w:rPr>
                <w:rFonts w:ascii="Times New Roman" w:hAnsi="Times New Roman"/>
                <w:sz w:val="24"/>
                <w:szCs w:val="24"/>
              </w:rPr>
              <w:t>ОК1-ОК4</w:t>
            </w: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2.</w:t>
            </w:r>
            <w:r>
              <w:rPr>
                <w:rFonts w:ascii="Times New Roman" w:hAnsi="Times New Roman"/>
                <w:sz w:val="24"/>
                <w:szCs w:val="24"/>
              </w:rPr>
              <w:t xml:space="preserve"> Основные сведения об аксонометрических проекциях. Изометрическая пр</w:t>
            </w:r>
            <w:r>
              <w:rPr>
                <w:rFonts w:ascii="Times New Roman" w:hAnsi="Times New Roman"/>
                <w:sz w:val="24"/>
                <w:szCs w:val="24"/>
              </w:rPr>
              <w:t>о</w:t>
            </w:r>
            <w:r>
              <w:rPr>
                <w:rFonts w:ascii="Times New Roman" w:hAnsi="Times New Roman"/>
                <w:sz w:val="24"/>
                <w:szCs w:val="24"/>
              </w:rPr>
              <w:t>екция.</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3.</w:t>
            </w:r>
            <w:r>
              <w:rPr>
                <w:rFonts w:ascii="Times New Roman" w:hAnsi="Times New Roman"/>
                <w:sz w:val="24"/>
                <w:szCs w:val="24"/>
              </w:rPr>
              <w:t xml:space="preserve"> Проецирование геометрических тел. Проекции точек, лежащих на поверхн</w:t>
            </w:r>
            <w:r>
              <w:rPr>
                <w:rFonts w:ascii="Times New Roman" w:hAnsi="Times New Roman"/>
                <w:sz w:val="24"/>
                <w:szCs w:val="24"/>
              </w:rPr>
              <w:t>о</w:t>
            </w:r>
            <w:r>
              <w:rPr>
                <w:rFonts w:ascii="Times New Roman" w:hAnsi="Times New Roman"/>
                <w:sz w:val="24"/>
                <w:szCs w:val="24"/>
              </w:rPr>
              <w:t>сти геометрических тел</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4. </w:t>
            </w:r>
            <w:r>
              <w:rPr>
                <w:rFonts w:ascii="Times New Roman" w:hAnsi="Times New Roman"/>
                <w:sz w:val="24"/>
                <w:szCs w:val="24"/>
              </w:rPr>
              <w:t>Построение комплексного чертежа</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sz w:val="24"/>
                <w:szCs w:val="24"/>
              </w:rPr>
              <w:t>1. . П</w:t>
            </w:r>
            <w:r>
              <w:rPr>
                <w:rFonts w:ascii="Times New Roman" w:hAnsi="Times New Roman"/>
                <w:bCs/>
                <w:sz w:val="24"/>
                <w:szCs w:val="24"/>
              </w:rPr>
              <w:t>рактическое занятие</w:t>
            </w:r>
            <w:proofErr w:type="gramStart"/>
            <w:r>
              <w:rPr>
                <w:rFonts w:ascii="Times New Roman" w:hAnsi="Times New Roman"/>
                <w:sz w:val="24"/>
                <w:szCs w:val="24"/>
              </w:rPr>
              <w:t>«П</w:t>
            </w:r>
            <w:proofErr w:type="gramEnd"/>
            <w:r>
              <w:rPr>
                <w:rFonts w:ascii="Times New Roman" w:hAnsi="Times New Roman"/>
                <w:sz w:val="24"/>
                <w:szCs w:val="24"/>
              </w:rPr>
              <w:t>остроение комплексного чертежа моделей с нат</w:t>
            </w:r>
            <w:r>
              <w:rPr>
                <w:rFonts w:ascii="Times New Roman" w:hAnsi="Times New Roman"/>
                <w:sz w:val="24"/>
                <w:szCs w:val="24"/>
              </w:rPr>
              <w:t>у</w:t>
            </w:r>
            <w:r>
              <w:rPr>
                <w:rFonts w:ascii="Times New Roman" w:hAnsi="Times New Roman"/>
                <w:sz w:val="24"/>
                <w:szCs w:val="24"/>
              </w:rPr>
              <w:t>ры, по аксонометрическому изображению. Построение третьей проекции м</w:t>
            </w:r>
            <w:r>
              <w:rPr>
                <w:rFonts w:ascii="Times New Roman" w:hAnsi="Times New Roman"/>
                <w:sz w:val="24"/>
                <w:szCs w:val="24"/>
              </w:rPr>
              <w:t>о</w:t>
            </w:r>
            <w:r>
              <w:rPr>
                <w:rFonts w:ascii="Times New Roman" w:hAnsi="Times New Roman"/>
                <w:sz w:val="24"/>
                <w:szCs w:val="24"/>
              </w:rPr>
              <w:t>дели по двум заданным»</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45"/>
        </w:trPr>
        <w:tc>
          <w:tcPr>
            <w:tcW w:w="923" w:type="pct"/>
            <w:vMerge w:val="restart"/>
            <w:hideMark/>
          </w:tcPr>
          <w:p w:rsidR="00BE10B1" w:rsidRDefault="00BE10B1">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bCs/>
                <w:sz w:val="24"/>
                <w:szCs w:val="24"/>
              </w:rPr>
              <w:t>Тема 6.</w:t>
            </w:r>
            <w:r>
              <w:rPr>
                <w:rFonts w:ascii="Times New Roman" w:hAnsi="Times New Roman"/>
                <w:b/>
                <w:sz w:val="24"/>
                <w:szCs w:val="24"/>
              </w:rPr>
              <w:tab/>
            </w:r>
            <w:r>
              <w:rPr>
                <w:rFonts w:ascii="Times New Roman" w:hAnsi="Times New Roman"/>
                <w:b/>
                <w:bCs/>
                <w:sz w:val="24"/>
                <w:szCs w:val="24"/>
              </w:rPr>
              <w:t>Машин</w:t>
            </w:r>
            <w:r>
              <w:rPr>
                <w:rFonts w:ascii="Times New Roman" w:hAnsi="Times New Roman"/>
                <w:b/>
                <w:bCs/>
                <w:sz w:val="24"/>
                <w:szCs w:val="24"/>
              </w:rPr>
              <w:t>о</w:t>
            </w:r>
            <w:r>
              <w:rPr>
                <w:rFonts w:ascii="Times New Roman" w:hAnsi="Times New Roman"/>
                <w:b/>
                <w:bCs/>
                <w:sz w:val="24"/>
                <w:szCs w:val="24"/>
              </w:rPr>
              <w:lastRenderedPageBreak/>
              <w:t>строительное черч</w:t>
            </w:r>
            <w:r>
              <w:rPr>
                <w:rFonts w:ascii="Times New Roman" w:hAnsi="Times New Roman"/>
                <w:b/>
                <w:bCs/>
                <w:sz w:val="24"/>
                <w:szCs w:val="24"/>
              </w:rPr>
              <w:t>е</w:t>
            </w:r>
            <w:r>
              <w:rPr>
                <w:rFonts w:ascii="Times New Roman" w:hAnsi="Times New Roman"/>
                <w:b/>
                <w:bCs/>
                <w:sz w:val="24"/>
                <w:szCs w:val="24"/>
              </w:rPr>
              <w:t>ние.</w:t>
            </w:r>
            <w:r>
              <w:rPr>
                <w:rFonts w:ascii="Times New Roman" w:hAnsi="Times New Roman"/>
                <w:b/>
                <w:sz w:val="24"/>
                <w:szCs w:val="24"/>
              </w:rPr>
              <w:t xml:space="preserve"> Основные пол</w:t>
            </w:r>
            <w:r>
              <w:rPr>
                <w:rFonts w:ascii="Times New Roman" w:hAnsi="Times New Roman"/>
                <w:b/>
                <w:sz w:val="24"/>
                <w:szCs w:val="24"/>
              </w:rPr>
              <w:t>о</w:t>
            </w:r>
            <w:r>
              <w:rPr>
                <w:rFonts w:ascii="Times New Roman" w:hAnsi="Times New Roman"/>
                <w:b/>
                <w:sz w:val="24"/>
                <w:szCs w:val="24"/>
              </w:rPr>
              <w:t>жения</w:t>
            </w: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628"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637" w:type="pct"/>
            <w:vMerge w:val="restart"/>
            <w:hideMark/>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lastRenderedPageBreak/>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b/>
                <w:bCs/>
                <w:sz w:val="24"/>
                <w:szCs w:val="24"/>
              </w:rPr>
            </w:pPr>
            <w:r>
              <w:rPr>
                <w:rFonts w:ascii="Times New Roman" w:hAnsi="Times New Roman"/>
                <w:sz w:val="24"/>
                <w:szCs w:val="24"/>
              </w:rPr>
              <w:t>ОК1-ОК4</w:t>
            </w:r>
          </w:p>
        </w:tc>
      </w:tr>
      <w:tr w:rsidR="00BE10B1" w:rsidTr="00BE10B1">
        <w:trPr>
          <w:trHeight w:val="141"/>
        </w:trPr>
        <w:tc>
          <w:tcPr>
            <w:tcW w:w="0" w:type="auto"/>
            <w:vMerge/>
            <w:vAlign w:val="center"/>
            <w:hideMark/>
          </w:tcPr>
          <w:p w:rsidR="00BE10B1" w:rsidRDefault="00BE10B1">
            <w:pPr>
              <w:spacing w:after="0" w:line="256" w:lineRule="auto"/>
              <w:rPr>
                <w:rFonts w:ascii="Times New Roman" w:hAnsi="Times New Roman"/>
                <w:b/>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1.</w:t>
            </w:r>
            <w:r>
              <w:rPr>
                <w:rFonts w:ascii="Times New Roman" w:hAnsi="Times New Roman"/>
                <w:sz w:val="24"/>
                <w:szCs w:val="24"/>
              </w:rPr>
              <w:t xml:space="preserve"> Машиностроительный чертеж и его назначение</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41"/>
        </w:trPr>
        <w:tc>
          <w:tcPr>
            <w:tcW w:w="0" w:type="auto"/>
            <w:vMerge/>
            <w:vAlign w:val="center"/>
            <w:hideMark/>
          </w:tcPr>
          <w:p w:rsidR="00BE10B1" w:rsidRDefault="00BE10B1">
            <w:pPr>
              <w:spacing w:after="0" w:line="256" w:lineRule="auto"/>
              <w:rPr>
                <w:rFonts w:ascii="Times New Roman" w:hAnsi="Times New Roman"/>
                <w:b/>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2.</w:t>
            </w:r>
            <w:r>
              <w:rPr>
                <w:rFonts w:ascii="Times New Roman" w:hAnsi="Times New Roman"/>
                <w:sz w:val="24"/>
                <w:szCs w:val="24"/>
              </w:rPr>
              <w:t xml:space="preserve"> Обзор стандартов ЕСКД</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41"/>
        </w:trPr>
        <w:tc>
          <w:tcPr>
            <w:tcW w:w="0" w:type="auto"/>
            <w:vMerge/>
            <w:vAlign w:val="center"/>
            <w:hideMark/>
          </w:tcPr>
          <w:p w:rsidR="00BE10B1" w:rsidRDefault="00BE10B1">
            <w:pPr>
              <w:spacing w:after="0" w:line="256" w:lineRule="auto"/>
              <w:rPr>
                <w:rFonts w:ascii="Times New Roman" w:hAnsi="Times New Roman"/>
                <w:b/>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3.</w:t>
            </w:r>
            <w:r>
              <w:rPr>
                <w:rFonts w:ascii="Times New Roman" w:hAnsi="Times New Roman"/>
                <w:sz w:val="24"/>
                <w:szCs w:val="24"/>
              </w:rPr>
              <w:t xml:space="preserve"> Виды изделий и конструкторских документов</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53"/>
        </w:trPr>
        <w:tc>
          <w:tcPr>
            <w:tcW w:w="923" w:type="pct"/>
            <w:vMerge w:val="restar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bCs/>
                <w:sz w:val="24"/>
                <w:szCs w:val="24"/>
              </w:rPr>
              <w:t>Тема 7.</w:t>
            </w:r>
          </w:p>
          <w:p w:rsidR="00BE10B1" w:rsidRDefault="00BE10B1">
            <w:pPr>
              <w:tabs>
                <w:tab w:val="left" w:pos="33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Pr>
                <w:rFonts w:ascii="Times New Roman" w:hAnsi="Times New Roman"/>
                <w:b/>
                <w:sz w:val="24"/>
                <w:szCs w:val="24"/>
              </w:rPr>
              <w:t>Изображени</w:t>
            </w:r>
            <w:proofErr w:type="gramStart"/>
            <w:r>
              <w:rPr>
                <w:rFonts w:ascii="Times New Roman" w:hAnsi="Times New Roman"/>
                <w:b/>
                <w:sz w:val="24"/>
                <w:szCs w:val="24"/>
              </w:rPr>
              <w:t>е-</w:t>
            </w:r>
            <w:proofErr w:type="gramEnd"/>
            <w:r>
              <w:rPr>
                <w:rFonts w:ascii="Times New Roman" w:hAnsi="Times New Roman"/>
                <w:b/>
                <w:sz w:val="24"/>
                <w:szCs w:val="24"/>
              </w:rPr>
              <w:t xml:space="preserve"> виды, разрезы, сечения</w:t>
            </w: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28"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637" w:type="pct"/>
            <w:vMerge w:val="restart"/>
            <w:hideMark/>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b/>
                <w:bCs/>
                <w:sz w:val="24"/>
                <w:szCs w:val="24"/>
              </w:rPr>
            </w:pPr>
            <w:r>
              <w:rPr>
                <w:rFonts w:ascii="Times New Roman" w:hAnsi="Times New Roman"/>
                <w:sz w:val="24"/>
                <w:szCs w:val="24"/>
              </w:rPr>
              <w:t>ОК1-ОК4</w:t>
            </w:r>
          </w:p>
        </w:tc>
      </w:tr>
      <w:tr w:rsidR="00BE10B1" w:rsidTr="00BE10B1">
        <w:trPr>
          <w:trHeight w:val="250"/>
        </w:trPr>
        <w:tc>
          <w:tcPr>
            <w:tcW w:w="0" w:type="auto"/>
            <w:vMerge/>
            <w:vAlign w:val="center"/>
            <w:hideMark/>
          </w:tcPr>
          <w:p w:rsidR="00BE10B1" w:rsidRDefault="00BE10B1">
            <w:pPr>
              <w:spacing w:after="0" w:line="256" w:lineRule="auto"/>
              <w:rPr>
                <w:rFonts w:ascii="Times New Roman" w:hAnsi="Times New Roman"/>
                <w:b/>
                <w:sz w:val="24"/>
                <w:szCs w:val="24"/>
              </w:rPr>
            </w:pPr>
          </w:p>
        </w:tc>
        <w:tc>
          <w:tcPr>
            <w:tcW w:w="2813" w:type="pct"/>
            <w:hideMark/>
          </w:tcPr>
          <w:p w:rsidR="00BE10B1" w:rsidRDefault="00BE10B1" w:rsidP="008033D0">
            <w:pPr>
              <w:pStyle w:val="ae"/>
              <w:numPr>
                <w:ilvl w:val="0"/>
                <w:numId w:val="27"/>
              </w:numPr>
              <w:spacing w:before="0" w:after="0" w:line="276" w:lineRule="auto"/>
              <w:ind w:left="198" w:hanging="97"/>
              <w:rPr>
                <w:bCs/>
              </w:rPr>
            </w:pPr>
            <w:r>
              <w:rPr>
                <w:bCs/>
              </w:rPr>
              <w:t>Виды. Разрезы. Сечения</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50"/>
        </w:trPr>
        <w:tc>
          <w:tcPr>
            <w:tcW w:w="0" w:type="auto"/>
            <w:vMerge/>
            <w:vAlign w:val="center"/>
            <w:hideMark/>
          </w:tcPr>
          <w:p w:rsidR="00BE10B1" w:rsidRDefault="00BE10B1">
            <w:pPr>
              <w:spacing w:after="0" w:line="256" w:lineRule="auto"/>
              <w:rPr>
                <w:rFonts w:ascii="Times New Roman" w:hAnsi="Times New Roman"/>
                <w:b/>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2. </w:t>
            </w:r>
            <w:r>
              <w:rPr>
                <w:rFonts w:ascii="Times New Roman" w:hAnsi="Times New Roman"/>
                <w:sz w:val="24"/>
                <w:szCs w:val="24"/>
              </w:rPr>
              <w:t>Резьбовые соединения болтом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шпилькой. Упрощенное изображение ста</w:t>
            </w:r>
            <w:r>
              <w:rPr>
                <w:rFonts w:ascii="Times New Roman" w:hAnsi="Times New Roman"/>
                <w:sz w:val="24"/>
                <w:szCs w:val="24"/>
              </w:rPr>
              <w:t>н</w:t>
            </w:r>
            <w:r>
              <w:rPr>
                <w:rFonts w:ascii="Times New Roman" w:hAnsi="Times New Roman"/>
                <w:sz w:val="24"/>
                <w:szCs w:val="24"/>
              </w:rPr>
              <w:t>дартных крепежных изделий</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13"/>
        </w:trPr>
        <w:tc>
          <w:tcPr>
            <w:tcW w:w="923" w:type="pct"/>
            <w:vMerge w:val="restar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bCs/>
                <w:sz w:val="24"/>
                <w:szCs w:val="24"/>
              </w:rPr>
              <w:t>Тема 8.</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sz w:val="24"/>
                <w:szCs w:val="24"/>
              </w:rPr>
              <w:t>Эскизы и рабочие че</w:t>
            </w:r>
            <w:r>
              <w:rPr>
                <w:rFonts w:ascii="Times New Roman" w:hAnsi="Times New Roman"/>
                <w:b/>
                <w:sz w:val="24"/>
                <w:szCs w:val="24"/>
              </w:rPr>
              <w:t>р</w:t>
            </w:r>
            <w:r>
              <w:rPr>
                <w:rFonts w:ascii="Times New Roman" w:hAnsi="Times New Roman"/>
                <w:b/>
                <w:sz w:val="24"/>
                <w:szCs w:val="24"/>
              </w:rPr>
              <w:t>тежи деталей</w:t>
            </w: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28"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637" w:type="pct"/>
            <w:vMerge w:val="restart"/>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sz w:val="24"/>
                <w:szCs w:val="24"/>
                <w:lang w:val="en-US"/>
              </w:rPr>
            </w:pPr>
            <w:r>
              <w:rPr>
                <w:rFonts w:ascii="Times New Roman" w:hAnsi="Times New Roman"/>
                <w:sz w:val="24"/>
                <w:szCs w:val="24"/>
              </w:rPr>
              <w:t>ОК1-ОК4</w:t>
            </w:r>
          </w:p>
          <w:p w:rsidR="00BE10B1" w:rsidRDefault="00BE10B1">
            <w:pPr>
              <w:spacing w:after="0"/>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1.</w:t>
            </w:r>
            <w:r>
              <w:rPr>
                <w:rFonts w:ascii="Times New Roman" w:hAnsi="Times New Roman"/>
                <w:sz w:val="24"/>
                <w:szCs w:val="24"/>
              </w:rPr>
              <w:t xml:space="preserve"> Эскизы. Правила оформления эскизов</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rsidP="008033D0">
            <w:pPr>
              <w:pStyle w:val="ae"/>
              <w:numPr>
                <w:ilvl w:val="0"/>
                <w:numId w:val="27"/>
              </w:numPr>
              <w:spacing w:before="0" w:after="0" w:line="276" w:lineRule="auto"/>
              <w:ind w:left="56" w:firstLine="0"/>
              <w:rPr>
                <w:b/>
                <w:bCs/>
              </w:rPr>
            </w:pPr>
            <w:r>
              <w:t>Требования к рабочим чертежам детали</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Pr="00BE10B1" w:rsidRDefault="00BE10B1">
            <w:pPr>
              <w:spacing w:after="0" w:line="256" w:lineRule="auto"/>
              <w:rPr>
                <w:rFonts w:ascii="Times New Roman" w:hAnsi="Times New Roman"/>
                <w:b/>
                <w:bCs/>
                <w:sz w:val="24"/>
                <w:szCs w:val="24"/>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sz w:val="24"/>
                <w:szCs w:val="24"/>
              </w:rPr>
              <w:t>Шероховатость поверхности.</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jc w:val="both"/>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Cs/>
                <w:sz w:val="24"/>
                <w:szCs w:val="24"/>
              </w:rPr>
              <w:t>1.</w:t>
            </w:r>
            <w:r>
              <w:rPr>
                <w:rFonts w:ascii="Times New Roman" w:hAnsi="Times New Roman"/>
                <w:sz w:val="24"/>
                <w:szCs w:val="24"/>
              </w:rPr>
              <w:t>. П</w:t>
            </w:r>
            <w:r>
              <w:rPr>
                <w:rFonts w:ascii="Times New Roman" w:hAnsi="Times New Roman"/>
                <w:bCs/>
                <w:sz w:val="24"/>
                <w:szCs w:val="24"/>
              </w:rPr>
              <w:t>рактическое занятие</w:t>
            </w:r>
            <w:proofErr w:type="gramStart"/>
            <w:r>
              <w:rPr>
                <w:rFonts w:ascii="Times New Roman" w:hAnsi="Times New Roman"/>
                <w:b/>
                <w:bCs/>
                <w:sz w:val="24"/>
                <w:szCs w:val="24"/>
              </w:rPr>
              <w:t>«</w:t>
            </w:r>
            <w:proofErr w:type="spellStart"/>
            <w:r>
              <w:rPr>
                <w:rFonts w:ascii="Times New Roman" w:hAnsi="Times New Roman"/>
                <w:bCs/>
                <w:sz w:val="24"/>
                <w:szCs w:val="24"/>
              </w:rPr>
              <w:t>С</w:t>
            </w:r>
            <w:proofErr w:type="gramEnd"/>
            <w:r>
              <w:rPr>
                <w:rFonts w:ascii="Times New Roman" w:hAnsi="Times New Roman"/>
                <w:bCs/>
                <w:sz w:val="24"/>
                <w:szCs w:val="24"/>
              </w:rPr>
              <w:t>оставление</w:t>
            </w:r>
            <w:r>
              <w:rPr>
                <w:rFonts w:ascii="Times New Roman" w:hAnsi="Times New Roman"/>
                <w:sz w:val="24"/>
                <w:szCs w:val="24"/>
              </w:rPr>
              <w:t>эскиза</w:t>
            </w:r>
            <w:proofErr w:type="spellEnd"/>
            <w:r>
              <w:rPr>
                <w:rFonts w:ascii="Times New Roman" w:hAnsi="Times New Roman"/>
                <w:sz w:val="24"/>
                <w:szCs w:val="24"/>
              </w:rPr>
              <w:t xml:space="preserve">  зубчатого колеса»</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13"/>
        </w:trPr>
        <w:tc>
          <w:tcPr>
            <w:tcW w:w="923" w:type="pct"/>
            <w:vMerge w:val="restar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bCs/>
                <w:sz w:val="24"/>
                <w:szCs w:val="24"/>
              </w:rPr>
              <w:t>Тема 9.</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sz w:val="24"/>
                <w:szCs w:val="24"/>
              </w:rPr>
              <w:t>Составление сборо</w:t>
            </w:r>
            <w:r>
              <w:rPr>
                <w:rFonts w:ascii="Times New Roman" w:hAnsi="Times New Roman"/>
                <w:b/>
                <w:sz w:val="24"/>
                <w:szCs w:val="24"/>
              </w:rPr>
              <w:t>ч</w:t>
            </w:r>
            <w:r>
              <w:rPr>
                <w:rFonts w:ascii="Times New Roman" w:hAnsi="Times New Roman"/>
                <w:b/>
                <w:sz w:val="24"/>
                <w:szCs w:val="24"/>
              </w:rPr>
              <w:t>ных чертежей</w:t>
            </w: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28"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637" w:type="pct"/>
            <w:vMerge w:val="restart"/>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sz w:val="24"/>
                <w:szCs w:val="24"/>
                <w:lang w:val="en-US"/>
              </w:rPr>
            </w:pPr>
            <w:r>
              <w:rPr>
                <w:rFonts w:ascii="Times New Roman" w:hAnsi="Times New Roman"/>
                <w:sz w:val="24"/>
                <w:szCs w:val="24"/>
              </w:rPr>
              <w:t>ОК1-ОК4</w:t>
            </w:r>
          </w:p>
          <w:p w:rsidR="00BE10B1" w:rsidRDefault="00BE10B1">
            <w:pPr>
              <w:spacing w:after="0"/>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1.</w:t>
            </w:r>
            <w:r>
              <w:rPr>
                <w:rFonts w:ascii="Times New Roman" w:hAnsi="Times New Roman"/>
                <w:sz w:val="24"/>
                <w:szCs w:val="24"/>
              </w:rPr>
              <w:t xml:space="preserve"> Комплект конструкторской документации.</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2.</w:t>
            </w:r>
            <w:r>
              <w:rPr>
                <w:rFonts w:ascii="Times New Roman" w:hAnsi="Times New Roman"/>
                <w:sz w:val="24"/>
                <w:szCs w:val="24"/>
              </w:rPr>
              <w:t xml:space="preserve"> Сборочный чертеж</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3.</w:t>
            </w:r>
            <w:r>
              <w:rPr>
                <w:rFonts w:ascii="Times New Roman" w:hAnsi="Times New Roman"/>
                <w:sz w:val="24"/>
                <w:szCs w:val="24"/>
              </w:rPr>
              <w:t xml:space="preserve"> Спецификация</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4.</w:t>
            </w:r>
            <w:r>
              <w:rPr>
                <w:rFonts w:ascii="Times New Roman" w:hAnsi="Times New Roman"/>
                <w:sz w:val="24"/>
                <w:szCs w:val="24"/>
              </w:rPr>
              <w:t xml:space="preserve"> Последовательность выполнения сборочного чертежа.</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347"/>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bl>
    <w:p w:rsidR="00BE10B1" w:rsidRDefault="00BE10B1" w:rsidP="00BE10B1">
      <w:pPr>
        <w:spacing w:after="0"/>
        <w:rPr>
          <w:rFonts w:ascii="Times New Roman" w:hAnsi="Times New Roman"/>
          <w:b/>
          <w:bCs/>
          <w:sz w:val="24"/>
          <w:szCs w:val="24"/>
        </w:rPr>
        <w:sectPr w:rsidR="00BE10B1">
          <w:pgSz w:w="16840" w:h="11907" w:orient="landscape"/>
          <w:pgMar w:top="851" w:right="1134" w:bottom="851" w:left="992" w:header="709" w:footer="709"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6"/>
        <w:gridCol w:w="8400"/>
        <w:gridCol w:w="1875"/>
        <w:gridCol w:w="1899"/>
      </w:tblGrid>
      <w:tr w:rsidR="00BE10B1" w:rsidTr="00BE10B1">
        <w:trPr>
          <w:trHeight w:val="213"/>
        </w:trPr>
        <w:tc>
          <w:tcPr>
            <w:tcW w:w="923" w:type="pct"/>
            <w:vMerge w:val="restar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bCs/>
                <w:sz w:val="24"/>
                <w:szCs w:val="24"/>
              </w:rPr>
              <w:lastRenderedPageBreak/>
              <w:t>Тема 10.</w:t>
            </w:r>
          </w:p>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Pr>
                <w:rFonts w:ascii="Times New Roman" w:hAnsi="Times New Roman"/>
                <w:b/>
                <w:sz w:val="24"/>
                <w:szCs w:val="24"/>
              </w:rPr>
              <w:t xml:space="preserve">Чтение и </w:t>
            </w:r>
            <w:proofErr w:type="spellStart"/>
            <w:r>
              <w:rPr>
                <w:rFonts w:ascii="Times New Roman" w:hAnsi="Times New Roman"/>
                <w:b/>
                <w:sz w:val="24"/>
                <w:szCs w:val="24"/>
              </w:rPr>
              <w:t>деталиров</w:t>
            </w:r>
            <w:r>
              <w:rPr>
                <w:rFonts w:ascii="Times New Roman" w:hAnsi="Times New Roman"/>
                <w:b/>
                <w:sz w:val="24"/>
                <w:szCs w:val="24"/>
              </w:rPr>
              <w:t>а</w:t>
            </w:r>
            <w:r>
              <w:rPr>
                <w:rFonts w:ascii="Times New Roman" w:hAnsi="Times New Roman"/>
                <w:b/>
                <w:sz w:val="24"/>
                <w:szCs w:val="24"/>
              </w:rPr>
              <w:t>ние</w:t>
            </w:r>
            <w:proofErr w:type="spellEnd"/>
            <w:r>
              <w:rPr>
                <w:rFonts w:ascii="Times New Roman" w:hAnsi="Times New Roman"/>
                <w:b/>
                <w:sz w:val="24"/>
                <w:szCs w:val="24"/>
              </w:rPr>
              <w:t xml:space="preserve"> сборочных черт</w:t>
            </w:r>
            <w:r>
              <w:rPr>
                <w:rFonts w:ascii="Times New Roman" w:hAnsi="Times New Roman"/>
                <w:b/>
                <w:sz w:val="24"/>
                <w:szCs w:val="24"/>
              </w:rPr>
              <w:t>е</w:t>
            </w:r>
            <w:r>
              <w:rPr>
                <w:rFonts w:ascii="Times New Roman" w:hAnsi="Times New Roman"/>
                <w:b/>
                <w:sz w:val="24"/>
                <w:szCs w:val="24"/>
              </w:rPr>
              <w:t>жей</w:t>
            </w: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28"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637" w:type="pct"/>
            <w:vMerge w:val="restart"/>
            <w:hideMark/>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ПК3.1</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.1</w:t>
            </w:r>
          </w:p>
          <w:p w:rsidR="00BE10B1" w:rsidRDefault="00BE10B1">
            <w:pPr>
              <w:spacing w:after="0"/>
              <w:rPr>
                <w:rFonts w:ascii="Times New Roman" w:hAnsi="Times New Roman"/>
                <w:sz w:val="24"/>
                <w:szCs w:val="24"/>
              </w:rPr>
            </w:pPr>
            <w:r>
              <w:rPr>
                <w:rFonts w:ascii="Times New Roman" w:hAnsi="Times New Roman"/>
                <w:sz w:val="24"/>
                <w:szCs w:val="24"/>
              </w:rPr>
              <w:t>ПК5.1</w:t>
            </w:r>
          </w:p>
          <w:p w:rsidR="00BE10B1" w:rsidRDefault="00BE10B1">
            <w:pPr>
              <w:spacing w:after="0"/>
              <w:rPr>
                <w:rFonts w:ascii="Times New Roman" w:hAnsi="Times New Roman"/>
                <w:b/>
                <w:bCs/>
                <w:sz w:val="24"/>
                <w:szCs w:val="24"/>
                <w:lang w:val="en-US"/>
              </w:rPr>
            </w:pPr>
            <w:r>
              <w:rPr>
                <w:rFonts w:ascii="Times New Roman" w:hAnsi="Times New Roman"/>
                <w:sz w:val="24"/>
                <w:szCs w:val="24"/>
              </w:rPr>
              <w:t>ОК1-ОК4</w:t>
            </w: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rsidP="008033D0">
            <w:pPr>
              <w:pStyle w:val="ae"/>
              <w:numPr>
                <w:ilvl w:val="0"/>
                <w:numId w:val="28"/>
              </w:numPr>
              <w:spacing w:before="0" w:after="0" w:line="276" w:lineRule="auto"/>
              <w:rPr>
                <w:b/>
                <w:bCs/>
              </w:rPr>
            </w:pPr>
            <w:r>
              <w:t>Назначение данной сборочной единицы.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rsidP="008033D0">
            <w:pPr>
              <w:pStyle w:val="ae"/>
              <w:numPr>
                <w:ilvl w:val="0"/>
                <w:numId w:val="28"/>
              </w:numPr>
              <w:spacing w:before="0" w:after="0" w:line="276" w:lineRule="auto"/>
              <w:rPr>
                <w:b/>
                <w:bCs/>
              </w:rPr>
            </w:pPr>
            <w:r>
              <w:t>Габаритные, установочные и присоединительные размеры.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Pr="00BE10B1" w:rsidRDefault="00BE10B1">
            <w:pPr>
              <w:spacing w:after="0" w:line="256" w:lineRule="auto"/>
              <w:rPr>
                <w:rFonts w:ascii="Times New Roman" w:hAnsi="Times New Roman"/>
                <w:b/>
                <w:bCs/>
                <w:sz w:val="24"/>
                <w:szCs w:val="24"/>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rsidP="008033D0">
            <w:pPr>
              <w:pStyle w:val="ae"/>
              <w:numPr>
                <w:ilvl w:val="0"/>
                <w:numId w:val="28"/>
              </w:numPr>
              <w:spacing w:before="0" w:after="0" w:line="276" w:lineRule="auto"/>
              <w:rPr>
                <w:b/>
                <w:bCs/>
              </w:rPr>
            </w:pPr>
            <w:proofErr w:type="spellStart"/>
            <w:r>
              <w:t>Деталирование</w:t>
            </w:r>
            <w:proofErr w:type="spellEnd"/>
            <w:r>
              <w:t xml:space="preserve"> сборочного чертежа.</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08"/>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2813"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bCs/>
                <w:sz w:val="24"/>
                <w:szCs w:val="24"/>
                <w:lang w:val="en-US"/>
              </w:rPr>
            </w:pPr>
          </w:p>
        </w:tc>
      </w:tr>
      <w:tr w:rsidR="00BE10B1" w:rsidTr="00BE10B1">
        <w:trPr>
          <w:trHeight w:val="20"/>
        </w:trPr>
        <w:tc>
          <w:tcPr>
            <w:tcW w:w="3735" w:type="pct"/>
            <w:gridSpan w:val="2"/>
            <w:hideMark/>
          </w:tcPr>
          <w:p w:rsidR="00BE10B1" w:rsidRDefault="00BE10B1">
            <w:pPr>
              <w:spacing w:after="0"/>
              <w:rPr>
                <w:rFonts w:ascii="Times New Roman" w:hAnsi="Times New Roman"/>
                <w:b/>
                <w:bCs/>
                <w:sz w:val="24"/>
                <w:szCs w:val="24"/>
              </w:rPr>
            </w:pPr>
            <w:r>
              <w:rPr>
                <w:rFonts w:ascii="Times New Roman" w:hAnsi="Times New Roman"/>
                <w:b/>
                <w:bCs/>
                <w:sz w:val="24"/>
                <w:szCs w:val="24"/>
              </w:rPr>
              <w:t>Промежуточная аттестация</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637" w:type="pct"/>
          </w:tcPr>
          <w:p w:rsidR="00BE10B1" w:rsidRDefault="00BE10B1">
            <w:pPr>
              <w:spacing w:after="0"/>
              <w:rPr>
                <w:rFonts w:ascii="Times New Roman" w:hAnsi="Times New Roman"/>
                <w:b/>
                <w:bCs/>
                <w:i/>
                <w:sz w:val="24"/>
                <w:szCs w:val="24"/>
              </w:rPr>
            </w:pPr>
          </w:p>
        </w:tc>
      </w:tr>
      <w:tr w:rsidR="00BE10B1" w:rsidTr="00BE10B1">
        <w:trPr>
          <w:trHeight w:val="20"/>
        </w:trPr>
        <w:tc>
          <w:tcPr>
            <w:tcW w:w="3735" w:type="pct"/>
            <w:gridSpan w:val="2"/>
            <w:hideMark/>
          </w:tcPr>
          <w:p w:rsidR="00BE10B1" w:rsidRDefault="00BE10B1">
            <w:pPr>
              <w:spacing w:after="0"/>
              <w:rPr>
                <w:rFonts w:ascii="Times New Roman" w:hAnsi="Times New Roman"/>
                <w:b/>
                <w:bCs/>
                <w:sz w:val="24"/>
                <w:szCs w:val="24"/>
              </w:rPr>
            </w:pPr>
            <w:r>
              <w:rPr>
                <w:rFonts w:ascii="Times New Roman" w:hAnsi="Times New Roman"/>
                <w:b/>
                <w:bCs/>
                <w:sz w:val="24"/>
                <w:szCs w:val="24"/>
              </w:rPr>
              <w:t>Всего:</w:t>
            </w:r>
          </w:p>
        </w:tc>
        <w:tc>
          <w:tcPr>
            <w:tcW w:w="628"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36</w:t>
            </w:r>
          </w:p>
        </w:tc>
        <w:tc>
          <w:tcPr>
            <w:tcW w:w="637" w:type="pct"/>
          </w:tcPr>
          <w:p w:rsidR="00BE10B1" w:rsidRDefault="00BE10B1">
            <w:pPr>
              <w:spacing w:after="0"/>
              <w:rPr>
                <w:rFonts w:ascii="Times New Roman" w:hAnsi="Times New Roman"/>
                <w:b/>
                <w:bCs/>
                <w:i/>
                <w:sz w:val="24"/>
                <w:szCs w:val="24"/>
              </w:rPr>
            </w:pPr>
          </w:p>
        </w:tc>
      </w:tr>
    </w:tbl>
    <w:p w:rsidR="00BE10B1" w:rsidRDefault="00BE10B1" w:rsidP="00BE10B1">
      <w:pPr>
        <w:rPr>
          <w:rFonts w:ascii="Times New Roman" w:hAnsi="Times New Roman"/>
          <w:b/>
          <w:bCs/>
          <w:i/>
        </w:rPr>
      </w:pPr>
    </w:p>
    <w:p w:rsidR="00BE10B1" w:rsidRDefault="00BE10B1" w:rsidP="00BE10B1">
      <w:pPr>
        <w:spacing w:after="0"/>
        <w:rPr>
          <w:rFonts w:ascii="Times New Roman" w:hAnsi="Times New Roman"/>
          <w:i/>
        </w:rPr>
        <w:sectPr w:rsidR="00BE10B1">
          <w:pgSz w:w="16840" w:h="11907" w:orient="landscape"/>
          <w:pgMar w:top="851" w:right="1134" w:bottom="851" w:left="992" w:header="709" w:footer="709" w:gutter="0"/>
          <w:cols w:space="720"/>
        </w:sectPr>
      </w:pPr>
    </w:p>
    <w:p w:rsidR="00BE10B1" w:rsidRDefault="00BE10B1" w:rsidP="00BE10B1">
      <w:pPr>
        <w:ind w:left="1353"/>
        <w:outlineLvl w:val="0"/>
        <w:rPr>
          <w:rFonts w:ascii="Times New Roman" w:hAnsi="Times New Roman"/>
          <w:b/>
          <w:bCs/>
        </w:rPr>
      </w:pPr>
      <w:r>
        <w:rPr>
          <w:rFonts w:ascii="Times New Roman" w:hAnsi="Times New Roman"/>
          <w:b/>
          <w:bCs/>
        </w:rPr>
        <w:lastRenderedPageBreak/>
        <w:t>3. УСЛОВИЯ РЕАЛИЗАЦИИ ПРОГРАММЫ УЧЕБНОЙ ДИСЦИПЛИНЫ</w:t>
      </w:r>
    </w:p>
    <w:p w:rsidR="00BE10B1" w:rsidRDefault="00BE10B1" w:rsidP="00BE10B1">
      <w:pPr>
        <w:spacing w:after="0" w:line="240" w:lineRule="auto"/>
        <w:jc w:val="both"/>
        <w:outlineLvl w:val="0"/>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BE10B1" w:rsidRDefault="00BE10B1" w:rsidP="00BE10B1">
      <w:pPr>
        <w:suppressAutoHyphens/>
        <w:autoSpaceDE w:val="0"/>
        <w:autoSpaceDN w:val="0"/>
        <w:adjustRightInd w:val="0"/>
        <w:spacing w:after="0"/>
        <w:ind w:firstLine="709"/>
        <w:jc w:val="both"/>
        <w:rPr>
          <w:rFonts w:ascii="Times New Roman" w:hAnsi="Times New Roman"/>
          <w:b/>
          <w:sz w:val="24"/>
          <w:szCs w:val="24"/>
        </w:rPr>
      </w:pPr>
    </w:p>
    <w:p w:rsidR="00BE10B1" w:rsidRDefault="00BE10B1" w:rsidP="00BE10B1">
      <w:pPr>
        <w:suppressAutoHyphens/>
        <w:autoSpaceDE w:val="0"/>
        <w:autoSpaceDN w:val="0"/>
        <w:adjustRightInd w:val="0"/>
        <w:spacing w:after="0"/>
        <w:ind w:firstLine="709"/>
        <w:jc w:val="both"/>
        <w:rPr>
          <w:rFonts w:ascii="Times New Roman" w:hAnsi="Times New Roman"/>
          <w:bCs/>
          <w:sz w:val="24"/>
          <w:szCs w:val="24"/>
          <w:lang w:eastAsia="en-US"/>
        </w:rPr>
      </w:pPr>
      <w:r>
        <w:rPr>
          <w:rFonts w:ascii="Times New Roman" w:hAnsi="Times New Roman"/>
          <w:b/>
          <w:sz w:val="24"/>
          <w:szCs w:val="24"/>
        </w:rPr>
        <w:t>Кабинет «Технической графики и технических измерений»,</w:t>
      </w:r>
      <w:r>
        <w:rPr>
          <w:rFonts w:ascii="Times New Roman" w:hAnsi="Times New Roman"/>
          <w:sz w:val="24"/>
          <w:szCs w:val="24"/>
        </w:rPr>
        <w:t xml:space="preserve"> </w:t>
      </w:r>
      <w:r>
        <w:rPr>
          <w:rFonts w:ascii="Times New Roman" w:hAnsi="Times New Roman"/>
          <w:sz w:val="24"/>
          <w:szCs w:val="24"/>
          <w:lang w:eastAsia="en-US"/>
        </w:rPr>
        <w:t>оснащенный о</w:t>
      </w:r>
      <w:r>
        <w:rPr>
          <w:rFonts w:ascii="Times New Roman" w:hAnsi="Times New Roman"/>
          <w:bCs/>
          <w:sz w:val="24"/>
          <w:szCs w:val="24"/>
          <w:lang w:eastAsia="en-US"/>
        </w:rPr>
        <w:t xml:space="preserve">борудованием: </w:t>
      </w:r>
    </w:p>
    <w:p w:rsidR="00BE10B1" w:rsidRDefault="00BE10B1" w:rsidP="00BE10B1">
      <w:pPr>
        <w:suppressAutoHyphens/>
        <w:autoSpaceDE w:val="0"/>
        <w:autoSpaceDN w:val="0"/>
        <w:adjustRightInd w:val="0"/>
        <w:spacing w:after="0"/>
        <w:ind w:firstLine="709"/>
        <w:jc w:val="both"/>
        <w:rPr>
          <w:rFonts w:ascii="Times New Roman" w:hAnsi="Times New Roman"/>
          <w:bCs/>
          <w:sz w:val="24"/>
          <w:szCs w:val="24"/>
          <w:lang w:eastAsia="en-US"/>
        </w:rPr>
      </w:pPr>
      <w:r>
        <w:rPr>
          <w:rFonts w:ascii="Times New Roman" w:hAnsi="Times New Roman"/>
          <w:bCs/>
          <w:sz w:val="24"/>
          <w:szCs w:val="24"/>
          <w:lang w:eastAsia="en-US"/>
        </w:rPr>
        <w:t xml:space="preserve">рабочего места преподавателя и рабочих мест </w:t>
      </w:r>
      <w:proofErr w:type="spellStart"/>
      <w:r>
        <w:rPr>
          <w:rFonts w:ascii="Times New Roman" w:hAnsi="Times New Roman"/>
          <w:bCs/>
          <w:sz w:val="24"/>
          <w:szCs w:val="24"/>
          <w:lang w:eastAsia="en-US"/>
        </w:rPr>
        <w:t>обучаюшихся</w:t>
      </w:r>
      <w:proofErr w:type="spellEnd"/>
      <w:r>
        <w:rPr>
          <w:rFonts w:ascii="Times New Roman" w:hAnsi="Times New Roman"/>
          <w:bCs/>
          <w:sz w:val="24"/>
          <w:szCs w:val="24"/>
          <w:lang w:eastAsia="en-US"/>
        </w:rPr>
        <w:t xml:space="preserve">, </w:t>
      </w:r>
    </w:p>
    <w:p w:rsidR="00BE10B1" w:rsidRDefault="00BE10B1" w:rsidP="00BE10B1">
      <w:pPr>
        <w:suppressAutoHyphen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стенды, </w:t>
      </w:r>
    </w:p>
    <w:p w:rsidR="00BE10B1" w:rsidRDefault="00BE10B1" w:rsidP="00BE10B1">
      <w:pPr>
        <w:suppressAutoHyphen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плакаты, </w:t>
      </w:r>
    </w:p>
    <w:p w:rsidR="00BE10B1" w:rsidRDefault="00BE10B1" w:rsidP="00BE10B1">
      <w:pPr>
        <w:suppressAutoHyphen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макеты, </w:t>
      </w:r>
    </w:p>
    <w:p w:rsidR="00BE10B1" w:rsidRDefault="00BE10B1" w:rsidP="00BE10B1">
      <w:pPr>
        <w:suppressAutoHyphens/>
        <w:autoSpaceDE w:val="0"/>
        <w:autoSpaceDN w:val="0"/>
        <w:adjustRightInd w:val="0"/>
        <w:spacing w:after="0"/>
        <w:ind w:firstLine="709"/>
        <w:jc w:val="both"/>
        <w:rPr>
          <w:rFonts w:ascii="Times New Roman" w:hAnsi="Times New Roman"/>
          <w:bCs/>
          <w:sz w:val="24"/>
          <w:szCs w:val="24"/>
        </w:rPr>
      </w:pPr>
      <w:r>
        <w:rPr>
          <w:rFonts w:ascii="Times New Roman" w:hAnsi="Times New Roman"/>
          <w:sz w:val="24"/>
          <w:szCs w:val="24"/>
          <w:lang w:eastAsia="en-US"/>
        </w:rPr>
        <w:t>т</w:t>
      </w:r>
      <w:r>
        <w:rPr>
          <w:rFonts w:ascii="Times New Roman" w:hAnsi="Times New Roman"/>
          <w:bCs/>
          <w:sz w:val="24"/>
          <w:szCs w:val="24"/>
          <w:lang w:eastAsia="en-US"/>
        </w:rPr>
        <w:t xml:space="preserve">ехническими средствами обучения: </w:t>
      </w:r>
      <w:r>
        <w:rPr>
          <w:rFonts w:ascii="Times New Roman" w:hAnsi="Times New Roman"/>
          <w:sz w:val="24"/>
          <w:szCs w:val="24"/>
        </w:rPr>
        <w:t xml:space="preserve">ПК, </w:t>
      </w:r>
      <w:proofErr w:type="spellStart"/>
      <w:r>
        <w:rPr>
          <w:rFonts w:ascii="Times New Roman" w:hAnsi="Times New Roman"/>
          <w:sz w:val="24"/>
          <w:szCs w:val="24"/>
        </w:rPr>
        <w:t>мультимедийное</w:t>
      </w:r>
      <w:proofErr w:type="spellEnd"/>
      <w:r>
        <w:rPr>
          <w:rFonts w:ascii="Times New Roman" w:hAnsi="Times New Roman"/>
          <w:sz w:val="24"/>
          <w:szCs w:val="24"/>
        </w:rPr>
        <w:t xml:space="preserve"> устройство.</w:t>
      </w:r>
    </w:p>
    <w:p w:rsidR="00BE10B1" w:rsidRDefault="00BE10B1" w:rsidP="00BE10B1">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 xml:space="preserve">библиотечного фонда образовательной организацией </w:t>
      </w:r>
      <w:proofErr w:type="gramStart"/>
      <w:r>
        <w:rPr>
          <w:rFonts w:ascii="Times New Roman" w:hAnsi="Times New Roman"/>
          <w:bCs/>
          <w:sz w:val="24"/>
          <w:szCs w:val="24"/>
        </w:rPr>
        <w:t>выбирается не менее одного издания</w:t>
      </w:r>
      <w:proofErr w:type="gramEnd"/>
      <w:r>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uppressAutoHyphens/>
        <w:spacing w:after="0"/>
        <w:ind w:firstLine="709"/>
        <w:jc w:val="both"/>
        <w:rPr>
          <w:rFonts w:ascii="Times New Roman" w:hAnsi="Times New Roman"/>
          <w:sz w:val="24"/>
          <w:szCs w:val="24"/>
        </w:rPr>
      </w:pPr>
    </w:p>
    <w:p w:rsidR="00BE10B1" w:rsidRDefault="00BE10B1" w:rsidP="00BE10B1">
      <w:pPr>
        <w:spacing w:after="0" w:line="240" w:lineRule="auto"/>
        <w:ind w:firstLine="708"/>
        <w:rPr>
          <w:rFonts w:ascii="Times New Roman" w:hAnsi="Times New Roman"/>
          <w:b/>
          <w:color w:val="000000"/>
          <w:sz w:val="24"/>
          <w:szCs w:val="24"/>
        </w:rPr>
      </w:pPr>
      <w:r>
        <w:rPr>
          <w:rFonts w:ascii="Times New Roman" w:hAnsi="Times New Roman"/>
          <w:b/>
          <w:color w:val="000000"/>
          <w:sz w:val="24"/>
          <w:szCs w:val="24"/>
        </w:rPr>
        <w:t>3.2.1. Основные печатные издания</w:t>
      </w:r>
      <w:r>
        <w:rPr>
          <w:rFonts w:ascii="Times New Roman" w:hAnsi="Times New Roman"/>
          <w:color w:val="000000"/>
          <w:sz w:val="24"/>
          <w:szCs w:val="24"/>
        </w:rPr>
        <w:br/>
        <w:t>1. Боголюбов С.К. Индивидуальные задания по курсу черчения.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Высшая школа, 2018 г. 368 с.</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Бударин</w:t>
      </w:r>
      <w:proofErr w:type="spellEnd"/>
      <w:r>
        <w:rPr>
          <w:rFonts w:ascii="Times New Roman" w:hAnsi="Times New Roman"/>
          <w:color w:val="000000"/>
          <w:sz w:val="24"/>
          <w:szCs w:val="24"/>
        </w:rPr>
        <w:t>, О. С. Начертательная геометрия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w:t>
      </w:r>
      <w:proofErr w:type="spellStart"/>
      <w:r>
        <w:rPr>
          <w:rFonts w:ascii="Times New Roman" w:hAnsi="Times New Roman"/>
          <w:color w:val="000000"/>
          <w:sz w:val="24"/>
          <w:szCs w:val="24"/>
        </w:rPr>
        <w:t>спо</w:t>
      </w:r>
      <w:proofErr w:type="spellEnd"/>
      <w:r>
        <w:rPr>
          <w:rFonts w:ascii="Times New Roman" w:hAnsi="Times New Roman"/>
          <w:color w:val="000000"/>
          <w:sz w:val="24"/>
          <w:szCs w:val="24"/>
        </w:rPr>
        <w:t xml:space="preserve"> / О. С. </w:t>
      </w:r>
      <w:proofErr w:type="spellStart"/>
      <w:r>
        <w:rPr>
          <w:rFonts w:ascii="Times New Roman" w:hAnsi="Times New Roman"/>
          <w:color w:val="000000"/>
          <w:sz w:val="24"/>
          <w:szCs w:val="24"/>
        </w:rPr>
        <w:t>Бударин</w:t>
      </w:r>
      <w:proofErr w:type="spellEnd"/>
      <w:r>
        <w:rPr>
          <w:rFonts w:ascii="Times New Roman" w:hAnsi="Times New Roman"/>
          <w:color w:val="000000"/>
          <w:sz w:val="24"/>
          <w:szCs w:val="24"/>
        </w:rPr>
        <w:t>.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2020. — 360 с. — ISBN 978-5-8114-5861-5. </w:t>
      </w:r>
      <w:r>
        <w:rPr>
          <w:rFonts w:ascii="Times New Roman" w:hAnsi="Times New Roman"/>
          <w:color w:val="000000"/>
          <w:sz w:val="24"/>
          <w:szCs w:val="24"/>
        </w:rPr>
        <w:br/>
        <w:t xml:space="preserve">3. </w:t>
      </w:r>
      <w:proofErr w:type="spellStart"/>
      <w:r>
        <w:rPr>
          <w:rFonts w:ascii="Times New Roman" w:hAnsi="Times New Roman"/>
          <w:color w:val="000000"/>
          <w:sz w:val="24"/>
          <w:szCs w:val="24"/>
        </w:rPr>
        <w:t>Горельская</w:t>
      </w:r>
      <w:proofErr w:type="spellEnd"/>
      <w:r>
        <w:rPr>
          <w:rFonts w:ascii="Times New Roman" w:hAnsi="Times New Roman"/>
          <w:color w:val="000000"/>
          <w:sz w:val="24"/>
          <w:szCs w:val="24"/>
        </w:rPr>
        <w:t>, Л. В. Начертательная геометрия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Л. В. </w:t>
      </w:r>
      <w:proofErr w:type="spellStart"/>
      <w:r>
        <w:rPr>
          <w:rFonts w:ascii="Times New Roman" w:hAnsi="Times New Roman"/>
          <w:color w:val="000000"/>
          <w:sz w:val="24"/>
          <w:szCs w:val="24"/>
        </w:rPr>
        <w:t>Горел</w:t>
      </w:r>
      <w:r>
        <w:rPr>
          <w:rFonts w:ascii="Times New Roman" w:hAnsi="Times New Roman"/>
          <w:color w:val="000000"/>
          <w:sz w:val="24"/>
          <w:szCs w:val="24"/>
        </w:rPr>
        <w:t>ь</w:t>
      </w:r>
      <w:r>
        <w:rPr>
          <w:rFonts w:ascii="Times New Roman" w:hAnsi="Times New Roman"/>
          <w:color w:val="000000"/>
          <w:sz w:val="24"/>
          <w:szCs w:val="24"/>
        </w:rPr>
        <w:t>ская</w:t>
      </w:r>
      <w:proofErr w:type="spellEnd"/>
      <w:r>
        <w:rPr>
          <w:rFonts w:ascii="Times New Roman" w:hAnsi="Times New Roman"/>
          <w:color w:val="000000"/>
          <w:sz w:val="24"/>
          <w:szCs w:val="24"/>
        </w:rPr>
        <w:t xml:space="preserve">, А. В. </w:t>
      </w:r>
      <w:proofErr w:type="spellStart"/>
      <w:r>
        <w:rPr>
          <w:rFonts w:ascii="Times New Roman" w:hAnsi="Times New Roman"/>
          <w:color w:val="000000"/>
          <w:sz w:val="24"/>
          <w:szCs w:val="24"/>
        </w:rPr>
        <w:t>Кострюков</w:t>
      </w:r>
      <w:proofErr w:type="spellEnd"/>
      <w:r>
        <w:rPr>
          <w:rFonts w:ascii="Times New Roman" w:hAnsi="Times New Roman"/>
          <w:color w:val="000000"/>
          <w:sz w:val="24"/>
          <w:szCs w:val="24"/>
        </w:rPr>
        <w:t>, С. И. Павлов.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Профобразование, 2020. — 122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xml:space="preserve">. — ISBN 978-5-4488-0691-9. </w:t>
      </w:r>
      <w:r>
        <w:rPr>
          <w:rFonts w:ascii="Times New Roman" w:hAnsi="Times New Roman"/>
          <w:color w:val="000000"/>
          <w:sz w:val="24"/>
          <w:szCs w:val="24"/>
        </w:rPr>
        <w:br/>
        <w:t xml:space="preserve">4. </w:t>
      </w:r>
      <w:proofErr w:type="gramStart"/>
      <w:r>
        <w:rPr>
          <w:rFonts w:ascii="Times New Roman" w:hAnsi="Times New Roman"/>
          <w:color w:val="000000"/>
          <w:sz w:val="24"/>
          <w:szCs w:val="24"/>
        </w:rPr>
        <w:t>Конакова, И. П. Компьютерная графика.</w:t>
      </w:r>
      <w:proofErr w:type="gramEnd"/>
      <w:r>
        <w:rPr>
          <w:rFonts w:ascii="Times New Roman" w:hAnsi="Times New Roman"/>
          <w:color w:val="000000"/>
          <w:sz w:val="24"/>
          <w:szCs w:val="24"/>
        </w:rPr>
        <w:t xml:space="preserve"> КОМПАС и </w:t>
      </w:r>
      <w:proofErr w:type="spellStart"/>
      <w:r>
        <w:rPr>
          <w:rFonts w:ascii="Times New Roman" w:hAnsi="Times New Roman"/>
          <w:color w:val="000000"/>
          <w:sz w:val="24"/>
          <w:szCs w:val="24"/>
        </w:rPr>
        <w:t>AutoCAD</w:t>
      </w:r>
      <w:proofErr w:type="spellEnd"/>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И. П. Конакова, И. И. Пирогова ; под редакцией С. Б. Комарова. — 2-е изд. — Саратов, Ек</w:t>
      </w:r>
      <w:r>
        <w:rPr>
          <w:rFonts w:ascii="Times New Roman" w:hAnsi="Times New Roman"/>
          <w:color w:val="000000"/>
          <w:sz w:val="24"/>
          <w:szCs w:val="24"/>
        </w:rPr>
        <w:t>а</w:t>
      </w:r>
      <w:r>
        <w:rPr>
          <w:rFonts w:ascii="Times New Roman" w:hAnsi="Times New Roman"/>
          <w:color w:val="000000"/>
          <w:sz w:val="24"/>
          <w:szCs w:val="24"/>
        </w:rPr>
        <w:t xml:space="preserve">теринбург : Профобразование, Уральский федеральный университет, 2019. — 144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 ISBN 978-5-4488-0450-2, 978-5-7996-2825-3. — Текст</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электронный // Электронный ресурс цифр</w:t>
      </w:r>
      <w:r>
        <w:rPr>
          <w:rFonts w:ascii="Times New Roman" w:hAnsi="Times New Roman"/>
          <w:color w:val="000000"/>
          <w:sz w:val="24"/>
          <w:szCs w:val="24"/>
        </w:rPr>
        <w:t>о</w:t>
      </w:r>
      <w:r>
        <w:rPr>
          <w:rFonts w:ascii="Times New Roman" w:hAnsi="Times New Roman"/>
          <w:color w:val="000000"/>
          <w:sz w:val="24"/>
          <w:szCs w:val="24"/>
        </w:rPr>
        <w:t xml:space="preserve">вой образовательной среды СПО </w:t>
      </w:r>
      <w:proofErr w:type="spellStart"/>
      <w:r>
        <w:rPr>
          <w:rFonts w:ascii="Times New Roman" w:hAnsi="Times New Roman"/>
          <w:color w:val="000000"/>
          <w:sz w:val="24"/>
          <w:szCs w:val="24"/>
        </w:rPr>
        <w:t>PROFобразование</w:t>
      </w:r>
      <w:proofErr w:type="spellEnd"/>
      <w:r>
        <w:rPr>
          <w:rFonts w:ascii="Times New Roman" w:hAnsi="Times New Roman"/>
          <w:color w:val="000000"/>
          <w:sz w:val="24"/>
          <w:szCs w:val="24"/>
        </w:rPr>
        <w:t xml:space="preserve"> : [сайт]. — URL: https://profspo.ru/books/878143.     </w:t>
      </w:r>
      <w:r>
        <w:rPr>
          <w:rFonts w:ascii="Times New Roman" w:hAnsi="Times New Roman"/>
          <w:color w:val="000000"/>
          <w:sz w:val="24"/>
          <w:szCs w:val="24"/>
        </w:rPr>
        <w:br/>
        <w:t xml:space="preserve">5. </w:t>
      </w:r>
      <w:proofErr w:type="spellStart"/>
      <w:r>
        <w:rPr>
          <w:rFonts w:ascii="Times New Roman" w:hAnsi="Times New Roman"/>
          <w:color w:val="000000"/>
          <w:sz w:val="24"/>
          <w:szCs w:val="24"/>
        </w:rPr>
        <w:t>Корниенко</w:t>
      </w:r>
      <w:proofErr w:type="spellEnd"/>
      <w:r>
        <w:rPr>
          <w:rFonts w:ascii="Times New Roman" w:hAnsi="Times New Roman"/>
          <w:color w:val="000000"/>
          <w:sz w:val="24"/>
          <w:szCs w:val="24"/>
        </w:rPr>
        <w:t>, В. В. Начертательная геометрия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w:t>
      </w:r>
      <w:proofErr w:type="spellStart"/>
      <w:r>
        <w:rPr>
          <w:rFonts w:ascii="Times New Roman" w:hAnsi="Times New Roman"/>
          <w:color w:val="000000"/>
          <w:sz w:val="24"/>
          <w:szCs w:val="24"/>
        </w:rPr>
        <w:t>спо</w:t>
      </w:r>
      <w:proofErr w:type="spellEnd"/>
      <w:r>
        <w:rPr>
          <w:rFonts w:ascii="Times New Roman" w:hAnsi="Times New Roman"/>
          <w:color w:val="000000"/>
          <w:sz w:val="24"/>
          <w:szCs w:val="24"/>
        </w:rPr>
        <w:t xml:space="preserve"> / В. В. </w:t>
      </w:r>
      <w:proofErr w:type="spellStart"/>
      <w:r>
        <w:rPr>
          <w:rFonts w:ascii="Times New Roman" w:hAnsi="Times New Roman"/>
          <w:color w:val="000000"/>
          <w:sz w:val="24"/>
          <w:szCs w:val="24"/>
        </w:rPr>
        <w:t>Корниенко</w:t>
      </w:r>
      <w:proofErr w:type="spellEnd"/>
      <w:r>
        <w:rPr>
          <w:rFonts w:ascii="Times New Roman" w:hAnsi="Times New Roman"/>
          <w:color w:val="000000"/>
          <w:sz w:val="24"/>
          <w:szCs w:val="24"/>
        </w:rPr>
        <w:t>, В. В. Дергач, И. Г. Борисенко.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2021. — 192 с. — ISBN 978-5-8114-6583-5. </w:t>
      </w:r>
      <w:r>
        <w:rPr>
          <w:rFonts w:ascii="Times New Roman" w:hAnsi="Times New Roman"/>
          <w:color w:val="000000"/>
          <w:sz w:val="24"/>
          <w:szCs w:val="24"/>
        </w:rPr>
        <w:br/>
        <w:t>6. Леонова, О. Н. Начертательная геометрия в примерах и задачах</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w:t>
      </w:r>
      <w:proofErr w:type="spellStart"/>
      <w:r>
        <w:rPr>
          <w:rFonts w:ascii="Times New Roman" w:hAnsi="Times New Roman"/>
          <w:color w:val="000000"/>
          <w:sz w:val="24"/>
          <w:szCs w:val="24"/>
        </w:rPr>
        <w:t>спо</w:t>
      </w:r>
      <w:proofErr w:type="spellEnd"/>
      <w:r>
        <w:rPr>
          <w:rFonts w:ascii="Times New Roman" w:hAnsi="Times New Roman"/>
          <w:color w:val="000000"/>
          <w:sz w:val="24"/>
          <w:szCs w:val="24"/>
        </w:rPr>
        <w:t xml:space="preserve"> / О. Н. Леонова, Е. А. </w:t>
      </w:r>
      <w:proofErr w:type="spellStart"/>
      <w:r>
        <w:rPr>
          <w:rFonts w:ascii="Times New Roman" w:hAnsi="Times New Roman"/>
          <w:color w:val="000000"/>
          <w:sz w:val="24"/>
          <w:szCs w:val="24"/>
        </w:rPr>
        <w:t>Разумнова</w:t>
      </w:r>
      <w:proofErr w:type="spellEnd"/>
      <w:r>
        <w:rPr>
          <w:rFonts w:ascii="Times New Roman" w:hAnsi="Times New Roman"/>
          <w:color w:val="000000"/>
          <w:sz w:val="24"/>
          <w:szCs w:val="24"/>
        </w:rPr>
        <w:t>.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2020. — 212 с. — ISBN 978-5-8114-6413-5. </w:t>
      </w:r>
      <w:r>
        <w:rPr>
          <w:rFonts w:ascii="Times New Roman" w:hAnsi="Times New Roman"/>
          <w:color w:val="000000"/>
          <w:sz w:val="24"/>
          <w:szCs w:val="24"/>
        </w:rPr>
        <w:br/>
        <w:t>7. Основы инженерной графики: учебник для студ. учреждений сред</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 xml:space="preserve">роф. образования / Э. М. </w:t>
      </w:r>
      <w:proofErr w:type="spellStart"/>
      <w:r>
        <w:rPr>
          <w:rFonts w:ascii="Times New Roman" w:hAnsi="Times New Roman"/>
          <w:color w:val="000000"/>
          <w:sz w:val="24"/>
          <w:szCs w:val="24"/>
        </w:rPr>
        <w:t>Фазлулин</w:t>
      </w:r>
      <w:proofErr w:type="spellEnd"/>
      <w:r>
        <w:rPr>
          <w:rFonts w:ascii="Times New Roman" w:hAnsi="Times New Roman"/>
          <w:color w:val="000000"/>
          <w:sz w:val="24"/>
          <w:szCs w:val="24"/>
        </w:rPr>
        <w:t xml:space="preserve">, О. А. </w:t>
      </w:r>
      <w:proofErr w:type="spellStart"/>
      <w:r>
        <w:rPr>
          <w:rFonts w:ascii="Times New Roman" w:hAnsi="Times New Roman"/>
          <w:color w:val="000000"/>
          <w:sz w:val="24"/>
          <w:szCs w:val="24"/>
        </w:rPr>
        <w:t>Яковук</w:t>
      </w:r>
      <w:proofErr w:type="spellEnd"/>
      <w:r>
        <w:rPr>
          <w:rFonts w:ascii="Times New Roman" w:hAnsi="Times New Roman"/>
          <w:color w:val="000000"/>
          <w:sz w:val="24"/>
          <w:szCs w:val="24"/>
        </w:rPr>
        <w:t>.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Издательский центр «Академия», 2020. — 240 с.</w:t>
      </w:r>
      <w:r>
        <w:rPr>
          <w:rFonts w:ascii="Times New Roman" w:hAnsi="Times New Roman"/>
          <w:color w:val="000000"/>
          <w:sz w:val="24"/>
          <w:szCs w:val="24"/>
        </w:rPr>
        <w:br/>
        <w:t xml:space="preserve">8. </w:t>
      </w:r>
      <w:proofErr w:type="spellStart"/>
      <w:r>
        <w:rPr>
          <w:rFonts w:ascii="Times New Roman" w:hAnsi="Times New Roman"/>
          <w:color w:val="000000"/>
          <w:sz w:val="24"/>
          <w:szCs w:val="24"/>
        </w:rPr>
        <w:t>Панасенко</w:t>
      </w:r>
      <w:proofErr w:type="spellEnd"/>
      <w:r>
        <w:rPr>
          <w:rFonts w:ascii="Times New Roman" w:hAnsi="Times New Roman"/>
          <w:color w:val="000000"/>
          <w:sz w:val="24"/>
          <w:szCs w:val="24"/>
        </w:rPr>
        <w:t xml:space="preserve"> В. Е. Инженерная графика. Учебник для СПО/ </w:t>
      </w:r>
      <w:proofErr w:type="spellStart"/>
      <w:r>
        <w:rPr>
          <w:rFonts w:ascii="Times New Roman" w:hAnsi="Times New Roman"/>
          <w:color w:val="000000"/>
          <w:sz w:val="24"/>
          <w:szCs w:val="24"/>
        </w:rPr>
        <w:t>В.Е.Панасенко</w:t>
      </w:r>
      <w:proofErr w:type="spellEnd"/>
      <w:r>
        <w:rPr>
          <w:rFonts w:ascii="Times New Roman" w:hAnsi="Times New Roman"/>
          <w:color w:val="000000"/>
          <w:sz w:val="24"/>
          <w:szCs w:val="24"/>
        </w:rPr>
        <w:t>.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2021. — 168 с. — ISBN 978-5-8114-6828-7</w:t>
      </w:r>
      <w:r>
        <w:rPr>
          <w:rFonts w:ascii="Times New Roman" w:hAnsi="Times New Roman"/>
          <w:color w:val="000000"/>
          <w:sz w:val="24"/>
          <w:szCs w:val="24"/>
        </w:rPr>
        <w:br/>
        <w:t xml:space="preserve">9. </w:t>
      </w:r>
      <w:proofErr w:type="spellStart"/>
      <w:r>
        <w:rPr>
          <w:rFonts w:ascii="Times New Roman" w:hAnsi="Times New Roman"/>
          <w:color w:val="000000"/>
          <w:sz w:val="24"/>
          <w:szCs w:val="24"/>
        </w:rPr>
        <w:t>Пуйческу</w:t>
      </w:r>
      <w:proofErr w:type="spellEnd"/>
      <w:r>
        <w:rPr>
          <w:rFonts w:ascii="Times New Roman" w:hAnsi="Times New Roman"/>
          <w:color w:val="000000"/>
          <w:sz w:val="24"/>
          <w:szCs w:val="24"/>
        </w:rPr>
        <w:t xml:space="preserve"> Ф.И. Инженерная графика: учеб</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д</w:t>
      </w:r>
      <w:proofErr w:type="gramEnd"/>
      <w:r>
        <w:rPr>
          <w:rFonts w:ascii="Times New Roman" w:hAnsi="Times New Roman"/>
          <w:color w:val="000000"/>
          <w:sz w:val="24"/>
          <w:szCs w:val="24"/>
        </w:rPr>
        <w:t>ля СПО.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Академия, 2017 г.</w:t>
      </w:r>
      <w:r>
        <w:rPr>
          <w:rFonts w:ascii="Times New Roman" w:hAnsi="Times New Roman"/>
          <w:color w:val="000000"/>
          <w:sz w:val="24"/>
          <w:szCs w:val="24"/>
        </w:rPr>
        <w:br/>
        <w:t>10. Семенова, Н. В. Инженерная графика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Н. В. Семенова, Л. В. Баранова ; под редакцией Н. Х. </w:t>
      </w:r>
      <w:proofErr w:type="spellStart"/>
      <w:r>
        <w:rPr>
          <w:rFonts w:ascii="Times New Roman" w:hAnsi="Times New Roman"/>
          <w:color w:val="000000"/>
          <w:sz w:val="24"/>
          <w:szCs w:val="24"/>
        </w:rPr>
        <w:t>Понетаевой</w:t>
      </w:r>
      <w:proofErr w:type="spellEnd"/>
      <w:r>
        <w:rPr>
          <w:rFonts w:ascii="Times New Roman" w:hAnsi="Times New Roman"/>
          <w:color w:val="000000"/>
          <w:sz w:val="24"/>
          <w:szCs w:val="24"/>
        </w:rPr>
        <w:t>. — 2-е изд. — Саратов, Екатеринбург : Профо</w:t>
      </w:r>
      <w:r>
        <w:rPr>
          <w:rFonts w:ascii="Times New Roman" w:hAnsi="Times New Roman"/>
          <w:color w:val="000000"/>
          <w:sz w:val="24"/>
          <w:szCs w:val="24"/>
        </w:rPr>
        <w:t>б</w:t>
      </w:r>
      <w:r>
        <w:rPr>
          <w:rFonts w:ascii="Times New Roman" w:hAnsi="Times New Roman"/>
          <w:color w:val="000000"/>
          <w:sz w:val="24"/>
          <w:szCs w:val="24"/>
        </w:rPr>
        <w:t xml:space="preserve">разование, Уральский федеральный университет, 2019. — 86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xml:space="preserve">. — ISBN 978-5-4488-0501-1, </w:t>
      </w:r>
      <w:r>
        <w:rPr>
          <w:rFonts w:ascii="Times New Roman" w:hAnsi="Times New Roman"/>
          <w:color w:val="000000"/>
          <w:sz w:val="24"/>
          <w:szCs w:val="24"/>
        </w:rPr>
        <w:lastRenderedPageBreak/>
        <w:t xml:space="preserve">978-5-7996-2860-4. </w:t>
      </w:r>
      <w:r>
        <w:rPr>
          <w:rFonts w:ascii="Times New Roman" w:hAnsi="Times New Roman"/>
          <w:color w:val="000000"/>
          <w:sz w:val="24"/>
          <w:szCs w:val="24"/>
        </w:rPr>
        <w:br/>
        <w:t xml:space="preserve">11. </w:t>
      </w:r>
      <w:proofErr w:type="spellStart"/>
      <w:r>
        <w:rPr>
          <w:rFonts w:ascii="Times New Roman" w:hAnsi="Times New Roman"/>
          <w:color w:val="000000"/>
          <w:sz w:val="24"/>
          <w:szCs w:val="24"/>
        </w:rPr>
        <w:t>Серга</w:t>
      </w:r>
      <w:proofErr w:type="spellEnd"/>
      <w:r>
        <w:rPr>
          <w:rFonts w:ascii="Times New Roman" w:hAnsi="Times New Roman"/>
          <w:color w:val="000000"/>
          <w:sz w:val="24"/>
          <w:szCs w:val="24"/>
        </w:rPr>
        <w:t xml:space="preserve">, Г.В. Инженерная графика: Учебник / Г.В. </w:t>
      </w:r>
      <w:proofErr w:type="spellStart"/>
      <w:r>
        <w:rPr>
          <w:rFonts w:ascii="Times New Roman" w:hAnsi="Times New Roman"/>
          <w:color w:val="000000"/>
          <w:sz w:val="24"/>
          <w:szCs w:val="24"/>
        </w:rPr>
        <w:t>Серга</w:t>
      </w:r>
      <w:proofErr w:type="spellEnd"/>
      <w:r>
        <w:rPr>
          <w:rFonts w:ascii="Times New Roman" w:hAnsi="Times New Roman"/>
          <w:color w:val="000000"/>
          <w:sz w:val="24"/>
          <w:szCs w:val="24"/>
        </w:rPr>
        <w:t xml:space="preserve">, И.И. </w:t>
      </w:r>
      <w:proofErr w:type="spellStart"/>
      <w:r>
        <w:rPr>
          <w:rFonts w:ascii="Times New Roman" w:hAnsi="Times New Roman"/>
          <w:color w:val="000000"/>
          <w:sz w:val="24"/>
          <w:szCs w:val="24"/>
        </w:rPr>
        <w:t>Табачук</w:t>
      </w:r>
      <w:proofErr w:type="spellEnd"/>
      <w:r>
        <w:rPr>
          <w:rFonts w:ascii="Times New Roman" w:hAnsi="Times New Roman"/>
          <w:color w:val="000000"/>
          <w:sz w:val="24"/>
          <w:szCs w:val="24"/>
        </w:rPr>
        <w:t>, Н.Н. Кузнецова. - СПб</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Лань, 2018. - 228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 xml:space="preserve">12. Скобелева, И.Ю. Инженерная графика: учебное пособие / И.Ю. Скобелева. - </w:t>
      </w:r>
      <w:proofErr w:type="spellStart"/>
      <w:r>
        <w:rPr>
          <w:rFonts w:ascii="Times New Roman" w:hAnsi="Times New Roman"/>
          <w:color w:val="000000"/>
          <w:sz w:val="24"/>
          <w:szCs w:val="24"/>
        </w:rPr>
        <w:t>Рн</w:t>
      </w:r>
      <w:proofErr w:type="spellEnd"/>
      <w:proofErr w:type="gramStart"/>
      <w:r>
        <w:rPr>
          <w:rFonts w:ascii="Times New Roman" w:hAnsi="Times New Roman"/>
          <w:color w:val="000000"/>
          <w:sz w:val="24"/>
          <w:szCs w:val="24"/>
        </w:rPr>
        <w:t>/Д</w:t>
      </w:r>
      <w:proofErr w:type="gramEnd"/>
      <w:r>
        <w:rPr>
          <w:rFonts w:ascii="Times New Roman" w:hAnsi="Times New Roman"/>
          <w:color w:val="000000"/>
          <w:sz w:val="24"/>
          <w:szCs w:val="24"/>
        </w:rPr>
        <w:t>: Ф</w:t>
      </w:r>
      <w:r>
        <w:rPr>
          <w:rFonts w:ascii="Times New Roman" w:hAnsi="Times New Roman"/>
          <w:color w:val="000000"/>
          <w:sz w:val="24"/>
          <w:szCs w:val="24"/>
        </w:rPr>
        <w:t>е</w:t>
      </w:r>
      <w:r>
        <w:rPr>
          <w:rFonts w:ascii="Times New Roman" w:hAnsi="Times New Roman"/>
          <w:color w:val="000000"/>
          <w:sz w:val="24"/>
          <w:szCs w:val="24"/>
        </w:rPr>
        <w:t xml:space="preserve">никс, 2018. - 159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w:t>
      </w:r>
      <w:r>
        <w:rPr>
          <w:rFonts w:ascii="Times New Roman" w:hAnsi="Times New Roman"/>
          <w:color w:val="000000"/>
          <w:sz w:val="24"/>
          <w:szCs w:val="24"/>
        </w:rPr>
        <w:br/>
        <w:t>13. Феофанов А.Н. Основы машиностроительного черчения. — Москва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Академия, 2017 г.</w:t>
      </w:r>
      <w:r>
        <w:rPr>
          <w:rFonts w:ascii="Times New Roman" w:hAnsi="Times New Roman"/>
          <w:color w:val="000000"/>
          <w:sz w:val="24"/>
          <w:szCs w:val="24"/>
        </w:rPr>
        <w:br/>
        <w:t>14. Фролов, С. А. Сборник задач по начертательной геометрии</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w:t>
      </w:r>
      <w:proofErr w:type="spellStart"/>
      <w:r>
        <w:rPr>
          <w:rFonts w:ascii="Times New Roman" w:hAnsi="Times New Roman"/>
          <w:color w:val="000000"/>
          <w:sz w:val="24"/>
          <w:szCs w:val="24"/>
        </w:rPr>
        <w:t>спо</w:t>
      </w:r>
      <w:proofErr w:type="spellEnd"/>
      <w:r>
        <w:rPr>
          <w:rFonts w:ascii="Times New Roman" w:hAnsi="Times New Roman"/>
          <w:color w:val="000000"/>
          <w:sz w:val="24"/>
          <w:szCs w:val="24"/>
        </w:rPr>
        <w:t xml:space="preserve"> / С. А. Фролов.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2021. — 180 с. — ISBN 978-5-8114-6764-8. </w:t>
      </w:r>
      <w:r>
        <w:rPr>
          <w:rFonts w:ascii="Times New Roman" w:hAnsi="Times New Roman"/>
          <w:color w:val="000000"/>
          <w:sz w:val="24"/>
          <w:szCs w:val="24"/>
        </w:rPr>
        <w:br/>
        <w:t xml:space="preserve">15. </w:t>
      </w:r>
      <w:proofErr w:type="spellStart"/>
      <w:r>
        <w:rPr>
          <w:rFonts w:ascii="Times New Roman" w:hAnsi="Times New Roman"/>
          <w:color w:val="000000"/>
          <w:sz w:val="24"/>
          <w:szCs w:val="24"/>
        </w:rPr>
        <w:t>Штейнбах</w:t>
      </w:r>
      <w:proofErr w:type="spellEnd"/>
      <w:r>
        <w:rPr>
          <w:rFonts w:ascii="Times New Roman" w:hAnsi="Times New Roman"/>
          <w:color w:val="000000"/>
          <w:sz w:val="24"/>
          <w:szCs w:val="24"/>
        </w:rPr>
        <w:t>, О. Л. Инженерная графика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О. Л. </w:t>
      </w:r>
      <w:proofErr w:type="spellStart"/>
      <w:r>
        <w:rPr>
          <w:rFonts w:ascii="Times New Roman" w:hAnsi="Times New Roman"/>
          <w:color w:val="000000"/>
          <w:sz w:val="24"/>
          <w:szCs w:val="24"/>
        </w:rPr>
        <w:t>Штейнбах</w:t>
      </w:r>
      <w:proofErr w:type="spellEnd"/>
      <w:r>
        <w:rPr>
          <w:rFonts w:ascii="Times New Roman" w:hAnsi="Times New Roman"/>
          <w:color w:val="000000"/>
          <w:sz w:val="24"/>
          <w:szCs w:val="24"/>
        </w:rPr>
        <w:t>.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Профобразование, 2021. — 100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xml:space="preserve">. — ISBN 978-5-4488-1174-6. </w:t>
      </w:r>
      <w:r>
        <w:rPr>
          <w:rFonts w:ascii="Times New Roman" w:hAnsi="Times New Roman"/>
          <w:color w:val="000000"/>
          <w:sz w:val="24"/>
          <w:szCs w:val="24"/>
        </w:rPr>
        <w:br/>
        <w:t xml:space="preserve">16. </w:t>
      </w:r>
      <w:proofErr w:type="spellStart"/>
      <w:r>
        <w:rPr>
          <w:rFonts w:ascii="Times New Roman" w:hAnsi="Times New Roman"/>
          <w:color w:val="000000"/>
          <w:sz w:val="24"/>
          <w:szCs w:val="24"/>
        </w:rPr>
        <w:t>Штейнбах</w:t>
      </w:r>
      <w:proofErr w:type="spellEnd"/>
      <w:r>
        <w:rPr>
          <w:rFonts w:ascii="Times New Roman" w:hAnsi="Times New Roman"/>
          <w:color w:val="000000"/>
          <w:sz w:val="24"/>
          <w:szCs w:val="24"/>
        </w:rPr>
        <w:t xml:space="preserve">, О. Л. Инженерная и компьютерная графика. </w:t>
      </w:r>
      <w:proofErr w:type="spellStart"/>
      <w:r>
        <w:rPr>
          <w:rFonts w:ascii="Times New Roman" w:hAnsi="Times New Roman"/>
          <w:color w:val="000000"/>
          <w:sz w:val="24"/>
          <w:szCs w:val="24"/>
        </w:rPr>
        <w:t>AutoCAD</w:t>
      </w:r>
      <w:proofErr w:type="spellEnd"/>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О. Л. </w:t>
      </w:r>
      <w:proofErr w:type="spellStart"/>
      <w:r>
        <w:rPr>
          <w:rFonts w:ascii="Times New Roman" w:hAnsi="Times New Roman"/>
          <w:color w:val="000000"/>
          <w:sz w:val="24"/>
          <w:szCs w:val="24"/>
        </w:rPr>
        <w:t>Штейнбах</w:t>
      </w:r>
      <w:proofErr w:type="spellEnd"/>
      <w:r>
        <w:rPr>
          <w:rFonts w:ascii="Times New Roman" w:hAnsi="Times New Roman"/>
          <w:color w:val="000000"/>
          <w:sz w:val="24"/>
          <w:szCs w:val="24"/>
        </w:rPr>
        <w:t xml:space="preserve">, О. В. </w:t>
      </w:r>
      <w:proofErr w:type="spellStart"/>
      <w:r>
        <w:rPr>
          <w:rFonts w:ascii="Times New Roman" w:hAnsi="Times New Roman"/>
          <w:color w:val="000000"/>
          <w:sz w:val="24"/>
          <w:szCs w:val="24"/>
        </w:rPr>
        <w:t>Диль</w:t>
      </w:r>
      <w:proofErr w:type="spellEnd"/>
      <w:r>
        <w:rPr>
          <w:rFonts w:ascii="Times New Roman" w:hAnsi="Times New Roman"/>
          <w:color w:val="000000"/>
          <w:sz w:val="24"/>
          <w:szCs w:val="24"/>
        </w:rPr>
        <w:t>.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Профобразование, 2021. — 131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 ISBN 978-5-4488-1175-3. — Текст</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электронный // Электронный ресурс цифровой образовател</w:t>
      </w:r>
      <w:r>
        <w:rPr>
          <w:rFonts w:ascii="Times New Roman" w:hAnsi="Times New Roman"/>
          <w:color w:val="000000"/>
          <w:sz w:val="24"/>
          <w:szCs w:val="24"/>
        </w:rPr>
        <w:t>ь</w:t>
      </w:r>
      <w:r>
        <w:rPr>
          <w:rFonts w:ascii="Times New Roman" w:hAnsi="Times New Roman"/>
          <w:color w:val="000000"/>
          <w:sz w:val="24"/>
          <w:szCs w:val="24"/>
        </w:rPr>
        <w:t xml:space="preserve">ной среды СПО </w:t>
      </w:r>
      <w:proofErr w:type="spellStart"/>
      <w:r>
        <w:rPr>
          <w:rFonts w:ascii="Times New Roman" w:hAnsi="Times New Roman"/>
          <w:color w:val="000000"/>
          <w:sz w:val="24"/>
          <w:szCs w:val="24"/>
        </w:rPr>
        <w:t>PROFобразование</w:t>
      </w:r>
      <w:proofErr w:type="spellEnd"/>
      <w:r>
        <w:rPr>
          <w:rFonts w:ascii="Times New Roman" w:hAnsi="Times New Roman"/>
          <w:color w:val="000000"/>
          <w:sz w:val="24"/>
          <w:szCs w:val="24"/>
        </w:rPr>
        <w:t xml:space="preserve"> : [сайт]. — URL: https://profspo.ru/books/106615.html</w:t>
      </w:r>
      <w:r>
        <w:rPr>
          <w:rFonts w:ascii="Times New Roman" w:hAnsi="Times New Roman"/>
          <w:color w:val="000000"/>
          <w:sz w:val="24"/>
          <w:szCs w:val="24"/>
        </w:rPr>
        <w:br/>
      </w:r>
    </w:p>
    <w:p w:rsidR="00BE10B1" w:rsidRDefault="00BE10B1" w:rsidP="00BE10B1">
      <w:pPr>
        <w:spacing w:after="0" w:line="240" w:lineRule="auto"/>
        <w:ind w:firstLine="708"/>
        <w:rPr>
          <w:rFonts w:ascii="Times New Roman" w:hAnsi="Times New Roman"/>
          <w:b/>
          <w:color w:val="000000"/>
          <w:sz w:val="24"/>
          <w:szCs w:val="24"/>
        </w:rPr>
      </w:pPr>
      <w:r>
        <w:rPr>
          <w:rFonts w:ascii="Times New Roman" w:hAnsi="Times New Roman"/>
          <w:b/>
          <w:color w:val="000000"/>
          <w:sz w:val="24"/>
          <w:szCs w:val="24"/>
        </w:rPr>
        <w:t>3.2.2. Основные электронные издания</w:t>
      </w:r>
      <w:r>
        <w:rPr>
          <w:rFonts w:ascii="Times New Roman" w:hAnsi="Times New Roman"/>
          <w:color w:val="000000"/>
          <w:sz w:val="24"/>
          <w:szCs w:val="24"/>
        </w:rPr>
        <w:br/>
        <w:t xml:space="preserve">1. Инженерный портал "В </w:t>
      </w:r>
      <w:proofErr w:type="spellStart"/>
      <w:r>
        <w:rPr>
          <w:rFonts w:ascii="Times New Roman" w:hAnsi="Times New Roman"/>
          <w:color w:val="000000"/>
          <w:sz w:val="24"/>
          <w:szCs w:val="24"/>
        </w:rPr>
        <w:t>Масштабе</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у</w:t>
      </w:r>
      <w:proofErr w:type="spellEnd"/>
      <w:r>
        <w:rPr>
          <w:rFonts w:ascii="Times New Roman" w:hAnsi="Times New Roman"/>
          <w:color w:val="000000"/>
          <w:sz w:val="24"/>
          <w:szCs w:val="24"/>
        </w:rPr>
        <w:t xml:space="preserve">" – Москва, 2008 г. URL: https://vmasshtabe.ru/ (дата обращения: 26.04.2021). </w:t>
      </w:r>
      <w:r>
        <w:rPr>
          <w:rFonts w:ascii="Times New Roman" w:hAnsi="Times New Roman"/>
          <w:color w:val="000000"/>
          <w:sz w:val="24"/>
          <w:szCs w:val="24"/>
        </w:rPr>
        <w:br/>
        <w:t>2. Портал о машиностроительном черчении: учебный сайт. – Москва, 2017 – URL: http://www.</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herch.ru (дата обращения: 26.04.2021). </w:t>
      </w:r>
      <w:r>
        <w:rPr>
          <w:rFonts w:ascii="Times New Roman" w:hAnsi="Times New Roman"/>
          <w:color w:val="000000"/>
          <w:sz w:val="24"/>
          <w:szCs w:val="24"/>
        </w:rPr>
        <w:br/>
        <w:t xml:space="preserve">3. Техническая графика: Учебник/Василенко Е. А., </w:t>
      </w:r>
      <w:proofErr w:type="spellStart"/>
      <w:r>
        <w:rPr>
          <w:rFonts w:ascii="Times New Roman" w:hAnsi="Times New Roman"/>
          <w:color w:val="000000"/>
          <w:sz w:val="24"/>
          <w:szCs w:val="24"/>
        </w:rPr>
        <w:t>Чекмарев</w:t>
      </w:r>
      <w:proofErr w:type="spellEnd"/>
      <w:r>
        <w:rPr>
          <w:rFonts w:ascii="Times New Roman" w:hAnsi="Times New Roman"/>
          <w:color w:val="000000"/>
          <w:sz w:val="24"/>
          <w:szCs w:val="24"/>
        </w:rPr>
        <w:t xml:space="preserve"> А. А. - Москва. НИЦ ИНФРА-М, 2015 URL: https://infra-m.ru/catalog/tekhnicheskie_nauki_v_tselom/tekhnicheskaya_grafika_uchebnik_2/?sphrase_id=817689  (электронный учебник) (дата обращения: 26.04.2021).</w:t>
      </w:r>
      <w:r>
        <w:rPr>
          <w:rFonts w:ascii="Times New Roman" w:hAnsi="Times New Roman"/>
          <w:color w:val="000000"/>
          <w:sz w:val="24"/>
          <w:szCs w:val="24"/>
        </w:rPr>
        <w:br/>
      </w:r>
    </w:p>
    <w:p w:rsidR="00BE10B1" w:rsidRDefault="00BE10B1" w:rsidP="00BE10B1">
      <w:pPr>
        <w:spacing w:after="0" w:line="240" w:lineRule="auto"/>
        <w:ind w:firstLine="360"/>
        <w:rPr>
          <w:rFonts w:ascii="Times New Roman" w:hAnsi="Times New Roman"/>
          <w:color w:val="000000"/>
          <w:sz w:val="24"/>
          <w:szCs w:val="24"/>
        </w:rPr>
      </w:pPr>
      <w:r>
        <w:rPr>
          <w:rFonts w:ascii="Times New Roman" w:hAnsi="Times New Roman"/>
          <w:b/>
          <w:color w:val="000000"/>
          <w:sz w:val="24"/>
          <w:szCs w:val="24"/>
        </w:rPr>
        <w:t xml:space="preserve">3.2.3. Дополнительные источники </w:t>
      </w:r>
      <w:r>
        <w:rPr>
          <w:rFonts w:ascii="Times New Roman" w:hAnsi="Times New Roman"/>
          <w:color w:val="000000"/>
          <w:sz w:val="24"/>
          <w:szCs w:val="24"/>
        </w:rPr>
        <w:br/>
        <w:t>1. Бродский А.М. и др. Техническая графика (металлообработка) ОИЦ «Академия», 2017</w:t>
      </w:r>
      <w:r>
        <w:rPr>
          <w:rFonts w:ascii="Times New Roman" w:hAnsi="Times New Roman"/>
          <w:color w:val="000000"/>
          <w:sz w:val="24"/>
          <w:szCs w:val="24"/>
        </w:rPr>
        <w:br/>
        <w:t>2. Бродский А.М. и др. Черчение (металлообработка) ОИЦ «Академия», 2017</w:t>
      </w:r>
      <w:r>
        <w:rPr>
          <w:rFonts w:ascii="Times New Roman" w:hAnsi="Times New Roman"/>
          <w:color w:val="000000"/>
          <w:sz w:val="24"/>
          <w:szCs w:val="24"/>
        </w:rPr>
        <w:br/>
        <w:t>3. Васильева Л.С. Черчение (металлообработка): учеб. — М.: Академия, 2019.</w:t>
      </w:r>
      <w:r>
        <w:rPr>
          <w:rFonts w:ascii="Times New Roman" w:hAnsi="Times New Roman"/>
          <w:color w:val="000000"/>
          <w:sz w:val="24"/>
          <w:szCs w:val="24"/>
        </w:rPr>
        <w:br/>
        <w:t xml:space="preserve">4. ГОСТ 2.104-2016. Основные надписи. — </w:t>
      </w:r>
      <w:proofErr w:type="spellStart"/>
      <w:r>
        <w:rPr>
          <w:rFonts w:ascii="Times New Roman" w:hAnsi="Times New Roman"/>
          <w:color w:val="000000"/>
          <w:sz w:val="24"/>
          <w:szCs w:val="24"/>
        </w:rPr>
        <w:t>Введ</w:t>
      </w:r>
      <w:proofErr w:type="spellEnd"/>
      <w:r>
        <w:rPr>
          <w:rFonts w:ascii="Times New Roman" w:hAnsi="Times New Roman"/>
          <w:color w:val="000000"/>
          <w:sz w:val="24"/>
          <w:szCs w:val="24"/>
        </w:rPr>
        <w:t xml:space="preserve">. 2016-09-01. — М.: </w:t>
      </w:r>
      <w:proofErr w:type="spellStart"/>
      <w:r>
        <w:rPr>
          <w:rFonts w:ascii="Times New Roman" w:hAnsi="Times New Roman"/>
          <w:color w:val="000000"/>
          <w:sz w:val="24"/>
          <w:szCs w:val="24"/>
        </w:rPr>
        <w:t>Стандартинформ</w:t>
      </w:r>
      <w:proofErr w:type="spellEnd"/>
      <w:r>
        <w:rPr>
          <w:rFonts w:ascii="Times New Roman" w:hAnsi="Times New Roman"/>
          <w:color w:val="000000"/>
          <w:sz w:val="24"/>
          <w:szCs w:val="24"/>
        </w:rPr>
        <w:t>, 2017.</w:t>
      </w:r>
      <w:r>
        <w:rPr>
          <w:rFonts w:ascii="Times New Roman" w:hAnsi="Times New Roman"/>
          <w:color w:val="000000"/>
          <w:sz w:val="24"/>
          <w:szCs w:val="24"/>
        </w:rPr>
        <w:br/>
        <w:t xml:space="preserve">5. ГОСТ 2.301-68. ЕСКД. Форматы. — </w:t>
      </w:r>
      <w:proofErr w:type="spellStart"/>
      <w:r>
        <w:rPr>
          <w:rFonts w:ascii="Times New Roman" w:hAnsi="Times New Roman"/>
          <w:color w:val="000000"/>
          <w:sz w:val="24"/>
          <w:szCs w:val="24"/>
        </w:rPr>
        <w:t>Введ</w:t>
      </w:r>
      <w:proofErr w:type="spellEnd"/>
      <w:r>
        <w:rPr>
          <w:rFonts w:ascii="Times New Roman" w:hAnsi="Times New Roman"/>
          <w:color w:val="000000"/>
          <w:sz w:val="24"/>
          <w:szCs w:val="24"/>
        </w:rPr>
        <w:t xml:space="preserve">. 1971-01-01. — М.: </w:t>
      </w:r>
      <w:proofErr w:type="spellStart"/>
      <w:r>
        <w:rPr>
          <w:rFonts w:ascii="Times New Roman" w:hAnsi="Times New Roman"/>
          <w:color w:val="000000"/>
          <w:sz w:val="24"/>
          <w:szCs w:val="24"/>
        </w:rPr>
        <w:t>Стандартинформ</w:t>
      </w:r>
      <w:proofErr w:type="spellEnd"/>
      <w:r>
        <w:rPr>
          <w:rFonts w:ascii="Times New Roman" w:hAnsi="Times New Roman"/>
          <w:color w:val="000000"/>
          <w:sz w:val="24"/>
          <w:szCs w:val="24"/>
        </w:rPr>
        <w:t>, 2017.</w:t>
      </w:r>
      <w:r>
        <w:rPr>
          <w:rFonts w:ascii="Times New Roman" w:hAnsi="Times New Roman"/>
          <w:color w:val="000000"/>
          <w:sz w:val="24"/>
          <w:szCs w:val="24"/>
        </w:rPr>
        <w:br/>
        <w:t xml:space="preserve">6. ГОСТ 2.302-68. ЕСКД. Масштабы. — </w:t>
      </w:r>
      <w:proofErr w:type="spellStart"/>
      <w:r>
        <w:rPr>
          <w:rFonts w:ascii="Times New Roman" w:hAnsi="Times New Roman"/>
          <w:color w:val="000000"/>
          <w:sz w:val="24"/>
          <w:szCs w:val="24"/>
        </w:rPr>
        <w:t>Введ</w:t>
      </w:r>
      <w:proofErr w:type="spellEnd"/>
      <w:r>
        <w:rPr>
          <w:rFonts w:ascii="Times New Roman" w:hAnsi="Times New Roman"/>
          <w:color w:val="000000"/>
          <w:sz w:val="24"/>
          <w:szCs w:val="24"/>
        </w:rPr>
        <w:t xml:space="preserve">. 1971-01-01. — М.: </w:t>
      </w:r>
      <w:proofErr w:type="spellStart"/>
      <w:r>
        <w:rPr>
          <w:rFonts w:ascii="Times New Roman" w:hAnsi="Times New Roman"/>
          <w:color w:val="000000"/>
          <w:sz w:val="24"/>
          <w:szCs w:val="24"/>
        </w:rPr>
        <w:t>Стандартинформ</w:t>
      </w:r>
      <w:proofErr w:type="spellEnd"/>
      <w:r>
        <w:rPr>
          <w:rFonts w:ascii="Times New Roman" w:hAnsi="Times New Roman"/>
          <w:color w:val="000000"/>
          <w:sz w:val="24"/>
          <w:szCs w:val="24"/>
        </w:rPr>
        <w:t>, 2017.</w:t>
      </w:r>
      <w:r>
        <w:rPr>
          <w:rFonts w:ascii="Times New Roman" w:hAnsi="Times New Roman"/>
          <w:color w:val="000000"/>
          <w:sz w:val="24"/>
          <w:szCs w:val="24"/>
        </w:rPr>
        <w:br/>
        <w:t xml:space="preserve">7. ГОСТ 2.303-68. ЕСКД. Линии. — </w:t>
      </w:r>
      <w:proofErr w:type="spellStart"/>
      <w:r>
        <w:rPr>
          <w:rFonts w:ascii="Times New Roman" w:hAnsi="Times New Roman"/>
          <w:color w:val="000000"/>
          <w:sz w:val="24"/>
          <w:szCs w:val="24"/>
        </w:rPr>
        <w:t>Введ</w:t>
      </w:r>
      <w:proofErr w:type="spellEnd"/>
      <w:r>
        <w:rPr>
          <w:rFonts w:ascii="Times New Roman" w:hAnsi="Times New Roman"/>
          <w:color w:val="000000"/>
          <w:sz w:val="24"/>
          <w:szCs w:val="24"/>
        </w:rPr>
        <w:t xml:space="preserve">. 1971-01-01. — М.: </w:t>
      </w:r>
      <w:proofErr w:type="spellStart"/>
      <w:r>
        <w:rPr>
          <w:rFonts w:ascii="Times New Roman" w:hAnsi="Times New Roman"/>
          <w:color w:val="000000"/>
          <w:sz w:val="24"/>
          <w:szCs w:val="24"/>
        </w:rPr>
        <w:t>Стандартинформ</w:t>
      </w:r>
      <w:proofErr w:type="spellEnd"/>
      <w:r>
        <w:rPr>
          <w:rFonts w:ascii="Times New Roman" w:hAnsi="Times New Roman"/>
          <w:color w:val="000000"/>
          <w:sz w:val="24"/>
          <w:szCs w:val="24"/>
        </w:rPr>
        <w:t>, 2017.</w:t>
      </w:r>
      <w:r>
        <w:rPr>
          <w:rFonts w:ascii="Times New Roman" w:hAnsi="Times New Roman"/>
          <w:color w:val="000000"/>
          <w:sz w:val="24"/>
          <w:szCs w:val="24"/>
        </w:rPr>
        <w:br/>
        <w:t xml:space="preserve">8. ГОСТ 2.304-81. ЕСКД. Шрифты чертёжные. — </w:t>
      </w:r>
      <w:proofErr w:type="spellStart"/>
      <w:r>
        <w:rPr>
          <w:rFonts w:ascii="Times New Roman" w:hAnsi="Times New Roman"/>
          <w:color w:val="000000"/>
          <w:sz w:val="24"/>
          <w:szCs w:val="24"/>
        </w:rPr>
        <w:t>Введ</w:t>
      </w:r>
      <w:proofErr w:type="spellEnd"/>
      <w:r>
        <w:rPr>
          <w:rFonts w:ascii="Times New Roman" w:hAnsi="Times New Roman"/>
          <w:color w:val="000000"/>
          <w:sz w:val="24"/>
          <w:szCs w:val="24"/>
        </w:rPr>
        <w:t xml:space="preserve">. 1982-01-01. — М.: </w:t>
      </w:r>
      <w:proofErr w:type="spellStart"/>
      <w:r>
        <w:rPr>
          <w:rFonts w:ascii="Times New Roman" w:hAnsi="Times New Roman"/>
          <w:color w:val="000000"/>
          <w:sz w:val="24"/>
          <w:szCs w:val="24"/>
        </w:rPr>
        <w:t>Стандартинформ</w:t>
      </w:r>
      <w:proofErr w:type="spellEnd"/>
      <w:r>
        <w:rPr>
          <w:rFonts w:ascii="Times New Roman" w:hAnsi="Times New Roman"/>
          <w:color w:val="000000"/>
          <w:sz w:val="24"/>
          <w:szCs w:val="24"/>
        </w:rPr>
        <w:t>, 2017.</w:t>
      </w:r>
      <w:r>
        <w:rPr>
          <w:rFonts w:ascii="Times New Roman" w:hAnsi="Times New Roman"/>
          <w:color w:val="000000"/>
          <w:sz w:val="24"/>
          <w:szCs w:val="24"/>
        </w:rPr>
        <w:br/>
        <w:t xml:space="preserve">9. ГОСТ 2.307-2011. ЕСКД. Нанесение размеров и предельных отклонений. — </w:t>
      </w:r>
      <w:proofErr w:type="spellStart"/>
      <w:r>
        <w:rPr>
          <w:rFonts w:ascii="Times New Roman" w:hAnsi="Times New Roman"/>
          <w:color w:val="000000"/>
          <w:sz w:val="24"/>
          <w:szCs w:val="24"/>
        </w:rPr>
        <w:t>Введ</w:t>
      </w:r>
      <w:proofErr w:type="spellEnd"/>
      <w:r>
        <w:rPr>
          <w:rFonts w:ascii="Times New Roman" w:hAnsi="Times New Roman"/>
          <w:color w:val="000000"/>
          <w:sz w:val="24"/>
          <w:szCs w:val="24"/>
        </w:rPr>
        <w:t xml:space="preserve">. 2012-01-01. — М.: </w:t>
      </w:r>
      <w:proofErr w:type="spellStart"/>
      <w:r>
        <w:rPr>
          <w:rFonts w:ascii="Times New Roman" w:hAnsi="Times New Roman"/>
          <w:color w:val="000000"/>
          <w:sz w:val="24"/>
          <w:szCs w:val="24"/>
        </w:rPr>
        <w:t>Стандартинформ</w:t>
      </w:r>
      <w:proofErr w:type="spellEnd"/>
      <w:r>
        <w:rPr>
          <w:rFonts w:ascii="Times New Roman" w:hAnsi="Times New Roman"/>
          <w:color w:val="000000"/>
          <w:sz w:val="24"/>
          <w:szCs w:val="24"/>
        </w:rPr>
        <w:t>, 2021.</w:t>
      </w:r>
      <w:r>
        <w:rPr>
          <w:rFonts w:ascii="Times New Roman" w:hAnsi="Times New Roman"/>
          <w:color w:val="000000"/>
          <w:sz w:val="24"/>
          <w:szCs w:val="24"/>
        </w:rPr>
        <w:br/>
        <w:t xml:space="preserve">10. ГОСТ 2.312-72. ЕСКД. Условные изображения и обозначения швов сварных соединений. — </w:t>
      </w:r>
      <w:proofErr w:type="spellStart"/>
      <w:r>
        <w:rPr>
          <w:rFonts w:ascii="Times New Roman" w:hAnsi="Times New Roman"/>
          <w:color w:val="000000"/>
          <w:sz w:val="24"/>
          <w:szCs w:val="24"/>
        </w:rPr>
        <w:t>Введ</w:t>
      </w:r>
      <w:proofErr w:type="spellEnd"/>
      <w:r>
        <w:rPr>
          <w:rFonts w:ascii="Times New Roman" w:hAnsi="Times New Roman"/>
          <w:color w:val="000000"/>
          <w:sz w:val="24"/>
          <w:szCs w:val="24"/>
        </w:rPr>
        <w:t xml:space="preserve">. 1973-01-01. — М.: </w:t>
      </w:r>
      <w:proofErr w:type="spellStart"/>
      <w:r>
        <w:rPr>
          <w:rFonts w:ascii="Times New Roman" w:hAnsi="Times New Roman"/>
          <w:color w:val="000000"/>
          <w:sz w:val="24"/>
          <w:szCs w:val="24"/>
        </w:rPr>
        <w:t>Стандартинформ</w:t>
      </w:r>
      <w:proofErr w:type="spellEnd"/>
      <w:r>
        <w:rPr>
          <w:rFonts w:ascii="Times New Roman" w:hAnsi="Times New Roman"/>
          <w:color w:val="000000"/>
          <w:sz w:val="24"/>
          <w:szCs w:val="24"/>
        </w:rPr>
        <w:t>, 2017.</w:t>
      </w:r>
      <w:r>
        <w:rPr>
          <w:rFonts w:ascii="Times New Roman" w:hAnsi="Times New Roman"/>
          <w:color w:val="000000"/>
          <w:sz w:val="24"/>
          <w:szCs w:val="24"/>
        </w:rPr>
        <w:br/>
        <w:t xml:space="preserve">11. ГОСТ 2.313-82. ЕСКД. Условные изображения и обозначения неразъёмных соединений. — </w:t>
      </w:r>
      <w:proofErr w:type="spellStart"/>
      <w:r>
        <w:rPr>
          <w:rFonts w:ascii="Times New Roman" w:hAnsi="Times New Roman"/>
          <w:color w:val="000000"/>
          <w:sz w:val="24"/>
          <w:szCs w:val="24"/>
        </w:rPr>
        <w:t>Введ</w:t>
      </w:r>
      <w:proofErr w:type="spellEnd"/>
      <w:r>
        <w:rPr>
          <w:rFonts w:ascii="Times New Roman" w:hAnsi="Times New Roman"/>
          <w:color w:val="000000"/>
          <w:sz w:val="24"/>
          <w:szCs w:val="24"/>
        </w:rPr>
        <w:t xml:space="preserve">. 1984-01-01. — М.: </w:t>
      </w:r>
      <w:proofErr w:type="spellStart"/>
      <w:r>
        <w:rPr>
          <w:rFonts w:ascii="Times New Roman" w:hAnsi="Times New Roman"/>
          <w:color w:val="000000"/>
          <w:sz w:val="24"/>
          <w:szCs w:val="24"/>
        </w:rPr>
        <w:t>Стандартинформ</w:t>
      </w:r>
      <w:proofErr w:type="spellEnd"/>
      <w:r>
        <w:rPr>
          <w:rFonts w:ascii="Times New Roman" w:hAnsi="Times New Roman"/>
          <w:color w:val="000000"/>
          <w:sz w:val="24"/>
          <w:szCs w:val="24"/>
        </w:rPr>
        <w:t>, 2017.</w:t>
      </w:r>
      <w:r>
        <w:rPr>
          <w:rFonts w:ascii="Times New Roman" w:hAnsi="Times New Roman"/>
          <w:color w:val="000000"/>
          <w:sz w:val="24"/>
          <w:szCs w:val="24"/>
        </w:rPr>
        <w:br/>
        <w:t xml:space="preserve">12. ГОСТ 2.315-68. ЕСКД. Изображения упрощённые и условные крепёжных деталей. — </w:t>
      </w:r>
      <w:proofErr w:type="spellStart"/>
      <w:r>
        <w:rPr>
          <w:rFonts w:ascii="Times New Roman" w:hAnsi="Times New Roman"/>
          <w:color w:val="000000"/>
          <w:sz w:val="24"/>
          <w:szCs w:val="24"/>
        </w:rPr>
        <w:t>Введ</w:t>
      </w:r>
      <w:proofErr w:type="spellEnd"/>
      <w:r>
        <w:rPr>
          <w:rFonts w:ascii="Times New Roman" w:hAnsi="Times New Roman"/>
          <w:color w:val="000000"/>
          <w:sz w:val="24"/>
          <w:szCs w:val="24"/>
        </w:rPr>
        <w:t xml:space="preserve">. 1971-01-01. — М.: </w:t>
      </w:r>
      <w:proofErr w:type="spellStart"/>
      <w:r>
        <w:rPr>
          <w:rFonts w:ascii="Times New Roman" w:hAnsi="Times New Roman"/>
          <w:color w:val="000000"/>
          <w:sz w:val="24"/>
          <w:szCs w:val="24"/>
        </w:rPr>
        <w:t>Стандартинформ</w:t>
      </w:r>
      <w:proofErr w:type="spellEnd"/>
      <w:r>
        <w:rPr>
          <w:rFonts w:ascii="Times New Roman" w:hAnsi="Times New Roman"/>
          <w:color w:val="000000"/>
          <w:sz w:val="24"/>
          <w:szCs w:val="24"/>
        </w:rPr>
        <w:t>, 2017.</w:t>
      </w:r>
      <w:r>
        <w:rPr>
          <w:rFonts w:ascii="Times New Roman" w:hAnsi="Times New Roman"/>
          <w:color w:val="000000"/>
          <w:sz w:val="24"/>
          <w:szCs w:val="24"/>
        </w:rPr>
        <w:br/>
        <w:t>13. Инженерная графика. Принципы рационального конструирования</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w:t>
      </w:r>
      <w:proofErr w:type="spellStart"/>
      <w:r>
        <w:rPr>
          <w:rFonts w:ascii="Times New Roman" w:hAnsi="Times New Roman"/>
          <w:color w:val="000000"/>
          <w:sz w:val="24"/>
          <w:szCs w:val="24"/>
        </w:rPr>
        <w:t>спо</w:t>
      </w:r>
      <w:proofErr w:type="spellEnd"/>
      <w:r>
        <w:rPr>
          <w:rFonts w:ascii="Times New Roman" w:hAnsi="Times New Roman"/>
          <w:color w:val="000000"/>
          <w:sz w:val="24"/>
          <w:szCs w:val="24"/>
        </w:rPr>
        <w:t xml:space="preserve"> / В. Н. </w:t>
      </w:r>
      <w:proofErr w:type="spellStart"/>
      <w:r>
        <w:rPr>
          <w:rFonts w:ascii="Times New Roman" w:hAnsi="Times New Roman"/>
          <w:color w:val="000000"/>
          <w:sz w:val="24"/>
          <w:szCs w:val="24"/>
        </w:rPr>
        <w:t>Крутов</w:t>
      </w:r>
      <w:proofErr w:type="spellEnd"/>
      <w:r>
        <w:rPr>
          <w:rFonts w:ascii="Times New Roman" w:hAnsi="Times New Roman"/>
          <w:color w:val="000000"/>
          <w:sz w:val="24"/>
          <w:szCs w:val="24"/>
        </w:rPr>
        <w:t xml:space="preserve">, Ю. М. Зубарев, И. В. </w:t>
      </w:r>
      <w:proofErr w:type="spellStart"/>
      <w:r>
        <w:rPr>
          <w:rFonts w:ascii="Times New Roman" w:hAnsi="Times New Roman"/>
          <w:color w:val="000000"/>
          <w:sz w:val="24"/>
          <w:szCs w:val="24"/>
        </w:rPr>
        <w:t>Демидович</w:t>
      </w:r>
      <w:proofErr w:type="spellEnd"/>
      <w:r>
        <w:rPr>
          <w:rFonts w:ascii="Times New Roman" w:hAnsi="Times New Roman"/>
          <w:color w:val="000000"/>
          <w:sz w:val="24"/>
          <w:szCs w:val="24"/>
        </w:rPr>
        <w:t xml:space="preserve">, В. А. </w:t>
      </w:r>
      <w:proofErr w:type="spellStart"/>
      <w:r>
        <w:rPr>
          <w:rFonts w:ascii="Times New Roman" w:hAnsi="Times New Roman"/>
          <w:color w:val="000000"/>
          <w:sz w:val="24"/>
          <w:szCs w:val="24"/>
        </w:rPr>
        <w:t>Треяль</w:t>
      </w:r>
      <w:proofErr w:type="spellEnd"/>
      <w:r>
        <w:rPr>
          <w:rFonts w:ascii="Times New Roman" w:hAnsi="Times New Roman"/>
          <w:color w:val="000000"/>
          <w:sz w:val="24"/>
          <w:szCs w:val="24"/>
        </w:rPr>
        <w:t>.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2021. — 204 с. — ISBN 978-5-8114-7019-8.</w:t>
      </w:r>
      <w:r>
        <w:rPr>
          <w:rFonts w:ascii="Times New Roman" w:hAnsi="Times New Roman"/>
          <w:color w:val="000000"/>
          <w:sz w:val="24"/>
          <w:szCs w:val="24"/>
        </w:rPr>
        <w:br/>
        <w:t xml:space="preserve">14. </w:t>
      </w:r>
      <w:proofErr w:type="spellStart"/>
      <w:r>
        <w:rPr>
          <w:rFonts w:ascii="Times New Roman" w:hAnsi="Times New Roman"/>
          <w:color w:val="000000"/>
          <w:sz w:val="24"/>
          <w:szCs w:val="24"/>
        </w:rPr>
        <w:t>Крутов</w:t>
      </w:r>
      <w:proofErr w:type="spellEnd"/>
      <w:r>
        <w:rPr>
          <w:rFonts w:ascii="Times New Roman" w:hAnsi="Times New Roman"/>
          <w:color w:val="000000"/>
          <w:sz w:val="24"/>
          <w:szCs w:val="24"/>
        </w:rPr>
        <w:t xml:space="preserve"> В. Н., Зубарев Ю. М. и др. Инженерная графика. Принципы рационального ко</w:t>
      </w:r>
      <w:r>
        <w:rPr>
          <w:rFonts w:ascii="Times New Roman" w:hAnsi="Times New Roman"/>
          <w:color w:val="000000"/>
          <w:sz w:val="24"/>
          <w:szCs w:val="24"/>
        </w:rPr>
        <w:t>н</w:t>
      </w:r>
      <w:r>
        <w:rPr>
          <w:rFonts w:ascii="Times New Roman" w:hAnsi="Times New Roman"/>
          <w:color w:val="000000"/>
          <w:sz w:val="24"/>
          <w:szCs w:val="24"/>
        </w:rPr>
        <w:t xml:space="preserve">струирования. Учебное пособие для СПО/ </w:t>
      </w:r>
      <w:proofErr w:type="spellStart"/>
      <w:r>
        <w:rPr>
          <w:rFonts w:ascii="Times New Roman" w:hAnsi="Times New Roman"/>
          <w:color w:val="000000"/>
          <w:sz w:val="24"/>
          <w:szCs w:val="24"/>
        </w:rPr>
        <w:t>В.Н.Крутов</w:t>
      </w:r>
      <w:proofErr w:type="spellEnd"/>
      <w:r>
        <w:rPr>
          <w:rFonts w:ascii="Times New Roman" w:hAnsi="Times New Roman"/>
          <w:color w:val="000000"/>
          <w:sz w:val="24"/>
          <w:szCs w:val="24"/>
        </w:rPr>
        <w:t>.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2021. — 204 с. — ISBN 978-5-8114-7019-8</w:t>
      </w:r>
      <w:r>
        <w:rPr>
          <w:rFonts w:ascii="Times New Roman" w:hAnsi="Times New Roman"/>
          <w:color w:val="000000"/>
          <w:sz w:val="24"/>
          <w:szCs w:val="24"/>
        </w:rPr>
        <w:br/>
        <w:t>15. Леонова, О. Н. Начертательная геометрия. Рабочая тетрадь</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w:t>
      </w:r>
      <w:proofErr w:type="spellStart"/>
      <w:r>
        <w:rPr>
          <w:rFonts w:ascii="Times New Roman" w:hAnsi="Times New Roman"/>
          <w:color w:val="000000"/>
          <w:sz w:val="24"/>
          <w:szCs w:val="24"/>
        </w:rPr>
        <w:t>спо</w:t>
      </w:r>
      <w:proofErr w:type="spellEnd"/>
      <w:r>
        <w:rPr>
          <w:rFonts w:ascii="Times New Roman" w:hAnsi="Times New Roman"/>
          <w:color w:val="000000"/>
          <w:sz w:val="24"/>
          <w:szCs w:val="24"/>
        </w:rPr>
        <w:t xml:space="preserve"> / О. Н. Леонова.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2020. — 48 с. — ISBN 978-5-8114-5888-2.</w:t>
      </w:r>
      <w:r>
        <w:rPr>
          <w:rFonts w:ascii="Times New Roman" w:hAnsi="Times New Roman"/>
          <w:color w:val="000000"/>
          <w:sz w:val="24"/>
          <w:szCs w:val="24"/>
        </w:rPr>
        <w:br/>
      </w:r>
      <w:r>
        <w:rPr>
          <w:rFonts w:ascii="Times New Roman" w:hAnsi="Times New Roman"/>
          <w:color w:val="000000"/>
          <w:sz w:val="24"/>
          <w:szCs w:val="24"/>
        </w:rPr>
        <w:lastRenderedPageBreak/>
        <w:t xml:space="preserve">16. Сальников М.Г., Милюков А.В. Чтение и </w:t>
      </w:r>
      <w:proofErr w:type="spellStart"/>
      <w:r>
        <w:rPr>
          <w:rFonts w:ascii="Times New Roman" w:hAnsi="Times New Roman"/>
          <w:color w:val="000000"/>
          <w:sz w:val="24"/>
          <w:szCs w:val="24"/>
        </w:rPr>
        <w:t>деталирование</w:t>
      </w:r>
      <w:proofErr w:type="spellEnd"/>
      <w:r>
        <w:rPr>
          <w:rFonts w:ascii="Times New Roman" w:hAnsi="Times New Roman"/>
          <w:color w:val="000000"/>
          <w:sz w:val="24"/>
          <w:szCs w:val="24"/>
        </w:rPr>
        <w:t xml:space="preserve"> сборочных чертежей: рабочая тет</w:t>
      </w:r>
      <w:r>
        <w:rPr>
          <w:rFonts w:ascii="Times New Roman" w:hAnsi="Times New Roman"/>
          <w:color w:val="000000"/>
          <w:sz w:val="24"/>
          <w:szCs w:val="24"/>
        </w:rPr>
        <w:softHyphen/>
        <w:t>радь. — М.: Школьная книга, 2018.</w:t>
      </w:r>
      <w:r>
        <w:rPr>
          <w:rFonts w:ascii="Times New Roman" w:hAnsi="Times New Roman"/>
          <w:color w:val="000000"/>
          <w:sz w:val="24"/>
          <w:szCs w:val="24"/>
        </w:rPr>
        <w:br/>
        <w:t xml:space="preserve">17. </w:t>
      </w:r>
      <w:proofErr w:type="spellStart"/>
      <w:r>
        <w:rPr>
          <w:rFonts w:ascii="Times New Roman" w:hAnsi="Times New Roman"/>
          <w:color w:val="000000"/>
          <w:sz w:val="24"/>
          <w:szCs w:val="24"/>
        </w:rPr>
        <w:t>Серга</w:t>
      </w:r>
      <w:proofErr w:type="spellEnd"/>
      <w:r>
        <w:rPr>
          <w:rFonts w:ascii="Times New Roman" w:hAnsi="Times New Roman"/>
          <w:color w:val="000000"/>
          <w:sz w:val="24"/>
          <w:szCs w:val="24"/>
        </w:rPr>
        <w:t>, Г. В. Инженерная графика для машиностроительных специальностей</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учебник / Г. В. </w:t>
      </w:r>
      <w:proofErr w:type="spellStart"/>
      <w:r>
        <w:rPr>
          <w:rFonts w:ascii="Times New Roman" w:hAnsi="Times New Roman"/>
          <w:color w:val="000000"/>
          <w:sz w:val="24"/>
          <w:szCs w:val="24"/>
        </w:rPr>
        <w:t>Серга</w:t>
      </w:r>
      <w:proofErr w:type="spellEnd"/>
      <w:r>
        <w:rPr>
          <w:rFonts w:ascii="Times New Roman" w:hAnsi="Times New Roman"/>
          <w:color w:val="000000"/>
          <w:sz w:val="24"/>
          <w:szCs w:val="24"/>
        </w:rPr>
        <w:t xml:space="preserve">, И. И. </w:t>
      </w:r>
      <w:proofErr w:type="spellStart"/>
      <w:r>
        <w:rPr>
          <w:rFonts w:ascii="Times New Roman" w:hAnsi="Times New Roman"/>
          <w:color w:val="000000"/>
          <w:sz w:val="24"/>
          <w:szCs w:val="24"/>
        </w:rPr>
        <w:t>Табачук</w:t>
      </w:r>
      <w:proofErr w:type="spellEnd"/>
      <w:r>
        <w:rPr>
          <w:rFonts w:ascii="Times New Roman" w:hAnsi="Times New Roman"/>
          <w:color w:val="000000"/>
          <w:sz w:val="24"/>
          <w:szCs w:val="24"/>
        </w:rPr>
        <w:t xml:space="preserve">, Н. Н. Кузнецова. — 2-е изд., </w:t>
      </w:r>
      <w:proofErr w:type="spellStart"/>
      <w:r>
        <w:rPr>
          <w:rFonts w:ascii="Times New Roman" w:hAnsi="Times New Roman"/>
          <w:color w:val="000000"/>
          <w:sz w:val="24"/>
          <w:szCs w:val="24"/>
        </w:rPr>
        <w:t>испр</w:t>
      </w:r>
      <w:proofErr w:type="spellEnd"/>
      <w:r>
        <w:rPr>
          <w:rFonts w:ascii="Times New Roman" w:hAnsi="Times New Roman"/>
          <w:color w:val="000000"/>
          <w:sz w:val="24"/>
          <w:szCs w:val="24"/>
        </w:rPr>
        <w:t>.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2019. — 276 с. — ISBN 978-5-8114-3603-3. </w:t>
      </w:r>
      <w:r>
        <w:rPr>
          <w:rFonts w:ascii="Times New Roman" w:hAnsi="Times New Roman"/>
          <w:color w:val="000000"/>
          <w:sz w:val="24"/>
          <w:szCs w:val="24"/>
        </w:rPr>
        <w:br/>
        <w:t>18. Феофанов А.Н. Чтение рабочих чертежей. — М.: Академия, 2019.</w:t>
      </w:r>
    </w:p>
    <w:p w:rsidR="00BE10B1" w:rsidRDefault="00BE10B1" w:rsidP="00BE10B1">
      <w:pPr>
        <w:ind w:left="360"/>
        <w:contextualSpacing/>
        <w:rPr>
          <w:rFonts w:ascii="Times New Roman" w:hAnsi="Times New Roman"/>
          <w:b/>
        </w:rPr>
      </w:pPr>
      <w:r>
        <w:rPr>
          <w:rFonts w:ascii="Times New Roman" w:hAnsi="Times New Roman"/>
          <w:b/>
        </w:rPr>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69"/>
        <w:gridCol w:w="3114"/>
        <w:gridCol w:w="2972"/>
      </w:tblGrid>
      <w:tr w:rsidR="00BE10B1" w:rsidTr="00BE10B1">
        <w:tc>
          <w:tcPr>
            <w:tcW w:w="1912" w:type="pc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Результаты обучения</w:t>
            </w:r>
          </w:p>
        </w:tc>
        <w:tc>
          <w:tcPr>
            <w:tcW w:w="1580" w:type="pc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Критерии оценки</w:t>
            </w:r>
          </w:p>
        </w:tc>
        <w:tc>
          <w:tcPr>
            <w:tcW w:w="1508" w:type="pc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Методы оценки</w:t>
            </w:r>
          </w:p>
        </w:tc>
      </w:tr>
      <w:tr w:rsidR="00BE10B1" w:rsidTr="00BE10B1">
        <w:tc>
          <w:tcPr>
            <w:tcW w:w="1912"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Умения</w:t>
            </w:r>
          </w:p>
          <w:p w:rsidR="00BE10B1" w:rsidRDefault="00BE10B1">
            <w:pPr>
              <w:suppressAutoHyphens/>
              <w:spacing w:after="0"/>
              <w:ind w:firstLine="289"/>
              <w:jc w:val="both"/>
              <w:rPr>
                <w:rFonts w:ascii="Times New Roman" w:hAnsi="Times New Roman"/>
                <w:b/>
                <w:sz w:val="24"/>
                <w:szCs w:val="24"/>
              </w:rPr>
            </w:pPr>
            <w:r>
              <w:rPr>
                <w:rFonts w:ascii="Times New Roman" w:hAnsi="Times New Roman"/>
                <w:bCs/>
                <w:sz w:val="24"/>
                <w:szCs w:val="24"/>
              </w:rPr>
              <w:t>выполнять чертежи деталей в формате 2</w:t>
            </w:r>
            <w:r>
              <w:rPr>
                <w:rFonts w:ascii="Times New Roman" w:hAnsi="Times New Roman"/>
                <w:bCs/>
                <w:sz w:val="24"/>
                <w:szCs w:val="24"/>
                <w:lang w:val="en-US"/>
              </w:rPr>
              <w:t>D</w:t>
            </w:r>
            <w:r>
              <w:rPr>
                <w:rFonts w:ascii="Times New Roman" w:hAnsi="Times New Roman"/>
                <w:bCs/>
                <w:sz w:val="24"/>
                <w:szCs w:val="24"/>
              </w:rPr>
              <w:t xml:space="preserve"> и 3</w:t>
            </w:r>
            <w:r>
              <w:rPr>
                <w:rFonts w:ascii="Times New Roman" w:hAnsi="Times New Roman"/>
                <w:bCs/>
                <w:sz w:val="24"/>
                <w:szCs w:val="24"/>
                <w:lang w:val="en-US"/>
              </w:rPr>
              <w:t>D</w:t>
            </w:r>
            <w:r>
              <w:rPr>
                <w:rFonts w:ascii="Times New Roman" w:hAnsi="Times New Roman"/>
                <w:bCs/>
                <w:sz w:val="24"/>
                <w:szCs w:val="24"/>
              </w:rPr>
              <w:t>.</w:t>
            </w:r>
          </w:p>
          <w:p w:rsidR="00BE10B1" w:rsidRDefault="00BE10B1">
            <w:pPr>
              <w:pStyle w:val="Style21"/>
              <w:widowControl/>
              <w:tabs>
                <w:tab w:val="left" w:pos="284"/>
                <w:tab w:val="left" w:pos="709"/>
              </w:tabs>
              <w:spacing w:line="276" w:lineRule="auto"/>
              <w:ind w:firstLine="289"/>
              <w:jc w:val="both"/>
              <w:rPr>
                <w:rStyle w:val="FontStyle47"/>
                <w:sz w:val="24"/>
              </w:rPr>
            </w:pPr>
            <w:r>
              <w:rPr>
                <w:rStyle w:val="FontStyle47"/>
              </w:rPr>
              <w:t>читать и оформлять чертежи, сх</w:t>
            </w:r>
            <w:r>
              <w:rPr>
                <w:rStyle w:val="FontStyle47"/>
              </w:rPr>
              <w:t>е</w:t>
            </w:r>
            <w:r>
              <w:rPr>
                <w:rStyle w:val="FontStyle47"/>
              </w:rPr>
              <w:t>мы и графики;</w:t>
            </w:r>
          </w:p>
          <w:p w:rsidR="00BE10B1" w:rsidRDefault="00BE10B1">
            <w:pPr>
              <w:spacing w:after="0"/>
              <w:rPr>
                <w:b/>
                <w:bCs/>
                <w:szCs w:val="24"/>
              </w:rPr>
            </w:pPr>
            <w:r>
              <w:rPr>
                <w:rStyle w:val="FontStyle47"/>
                <w:sz w:val="24"/>
                <w:szCs w:val="24"/>
              </w:rPr>
              <w:t xml:space="preserve">     составлять эскизы на обраб</w:t>
            </w:r>
            <w:r>
              <w:rPr>
                <w:rStyle w:val="FontStyle47"/>
                <w:sz w:val="24"/>
                <w:szCs w:val="24"/>
              </w:rPr>
              <w:t>а</w:t>
            </w:r>
            <w:r>
              <w:rPr>
                <w:rStyle w:val="FontStyle47"/>
                <w:sz w:val="24"/>
                <w:szCs w:val="24"/>
              </w:rPr>
              <w:t>тываемые детали с указанием д</w:t>
            </w:r>
            <w:r>
              <w:rPr>
                <w:rStyle w:val="FontStyle47"/>
                <w:sz w:val="24"/>
                <w:szCs w:val="24"/>
              </w:rPr>
              <w:t>о</w:t>
            </w:r>
            <w:r>
              <w:rPr>
                <w:rStyle w:val="FontStyle47"/>
                <w:sz w:val="24"/>
                <w:szCs w:val="24"/>
              </w:rPr>
              <w:t>пусков и посадок;</w:t>
            </w:r>
          </w:p>
        </w:tc>
        <w:tc>
          <w:tcPr>
            <w:tcW w:w="1580" w:type="pct"/>
            <w:hideMark/>
          </w:tcPr>
          <w:p w:rsidR="00BE10B1" w:rsidRDefault="00BE10B1">
            <w:pPr>
              <w:spacing w:after="0"/>
              <w:rPr>
                <w:rFonts w:ascii="Times New Roman" w:hAnsi="Times New Roman"/>
                <w:sz w:val="24"/>
                <w:szCs w:val="24"/>
              </w:rPr>
            </w:pPr>
            <w:r>
              <w:rPr>
                <w:rFonts w:ascii="Times New Roman" w:hAnsi="Times New Roman"/>
                <w:sz w:val="24"/>
                <w:szCs w:val="24"/>
              </w:rPr>
              <w:t>Чтение машиностроител</w:t>
            </w:r>
            <w:r>
              <w:rPr>
                <w:rFonts w:ascii="Times New Roman" w:hAnsi="Times New Roman"/>
                <w:sz w:val="24"/>
                <w:szCs w:val="24"/>
              </w:rPr>
              <w:t>ь</w:t>
            </w:r>
            <w:r>
              <w:rPr>
                <w:rFonts w:ascii="Times New Roman" w:hAnsi="Times New Roman"/>
                <w:sz w:val="24"/>
                <w:szCs w:val="24"/>
              </w:rPr>
              <w:t>ных чертежей  в соответс</w:t>
            </w:r>
            <w:r>
              <w:rPr>
                <w:rFonts w:ascii="Times New Roman" w:hAnsi="Times New Roman"/>
                <w:sz w:val="24"/>
                <w:szCs w:val="24"/>
              </w:rPr>
              <w:t>т</w:t>
            </w:r>
            <w:r>
              <w:rPr>
                <w:rFonts w:ascii="Times New Roman" w:hAnsi="Times New Roman"/>
                <w:sz w:val="24"/>
                <w:szCs w:val="24"/>
              </w:rPr>
              <w:t>вии с условными обознач</w:t>
            </w:r>
            <w:r>
              <w:rPr>
                <w:rFonts w:ascii="Times New Roman" w:hAnsi="Times New Roman"/>
                <w:sz w:val="24"/>
                <w:szCs w:val="24"/>
              </w:rPr>
              <w:t>е</w:t>
            </w:r>
            <w:r>
              <w:rPr>
                <w:rFonts w:ascii="Times New Roman" w:hAnsi="Times New Roman"/>
                <w:sz w:val="24"/>
                <w:szCs w:val="24"/>
              </w:rPr>
              <w:t>ниями, правилами изобр</w:t>
            </w:r>
            <w:r>
              <w:rPr>
                <w:rFonts w:ascii="Times New Roman" w:hAnsi="Times New Roman"/>
                <w:sz w:val="24"/>
                <w:szCs w:val="24"/>
              </w:rPr>
              <w:t>а</w:t>
            </w:r>
            <w:r>
              <w:rPr>
                <w:rFonts w:ascii="Times New Roman" w:hAnsi="Times New Roman"/>
                <w:sz w:val="24"/>
                <w:szCs w:val="24"/>
              </w:rPr>
              <w:t>жения,  надписями, особе</w:t>
            </w:r>
            <w:r>
              <w:rPr>
                <w:rFonts w:ascii="Times New Roman" w:hAnsi="Times New Roman"/>
                <w:sz w:val="24"/>
                <w:szCs w:val="24"/>
              </w:rPr>
              <w:t>н</w:t>
            </w:r>
            <w:r>
              <w:rPr>
                <w:rFonts w:ascii="Times New Roman" w:hAnsi="Times New Roman"/>
                <w:sz w:val="24"/>
                <w:szCs w:val="24"/>
              </w:rPr>
              <w:t>ностями;</w:t>
            </w:r>
          </w:p>
          <w:p w:rsidR="00BE10B1" w:rsidRDefault="00BE10B1">
            <w:pPr>
              <w:spacing w:after="0"/>
              <w:rPr>
                <w:rFonts w:ascii="Times New Roman" w:hAnsi="Times New Roman"/>
                <w:bCs/>
                <w:sz w:val="24"/>
                <w:szCs w:val="24"/>
              </w:rPr>
            </w:pPr>
            <w:r>
              <w:rPr>
                <w:rFonts w:ascii="Times New Roman" w:hAnsi="Times New Roman"/>
                <w:bCs/>
                <w:sz w:val="24"/>
                <w:szCs w:val="24"/>
              </w:rPr>
              <w:t>составление спецификации машиностроительных че</w:t>
            </w:r>
            <w:r>
              <w:rPr>
                <w:rFonts w:ascii="Times New Roman" w:hAnsi="Times New Roman"/>
                <w:bCs/>
                <w:sz w:val="24"/>
                <w:szCs w:val="24"/>
              </w:rPr>
              <w:t>р</w:t>
            </w:r>
            <w:r>
              <w:rPr>
                <w:rFonts w:ascii="Times New Roman" w:hAnsi="Times New Roman"/>
                <w:bCs/>
                <w:sz w:val="24"/>
                <w:szCs w:val="24"/>
              </w:rPr>
              <w:t>тежей в соответствии с тр</w:t>
            </w:r>
            <w:r>
              <w:rPr>
                <w:rFonts w:ascii="Times New Roman" w:hAnsi="Times New Roman"/>
                <w:bCs/>
                <w:sz w:val="24"/>
                <w:szCs w:val="24"/>
              </w:rPr>
              <w:t>е</w:t>
            </w:r>
            <w:r>
              <w:rPr>
                <w:rFonts w:ascii="Times New Roman" w:hAnsi="Times New Roman"/>
                <w:bCs/>
                <w:sz w:val="24"/>
                <w:szCs w:val="24"/>
              </w:rPr>
              <w:t>бованиями нормативных документов;</w:t>
            </w:r>
          </w:p>
          <w:p w:rsidR="00BE10B1" w:rsidRDefault="00BE10B1">
            <w:pPr>
              <w:spacing w:after="0"/>
              <w:rPr>
                <w:rFonts w:ascii="Times New Roman" w:hAnsi="Times New Roman"/>
                <w:bCs/>
                <w:sz w:val="24"/>
                <w:szCs w:val="24"/>
              </w:rPr>
            </w:pPr>
            <w:r>
              <w:rPr>
                <w:rFonts w:ascii="Times New Roman" w:hAnsi="Times New Roman"/>
                <w:sz w:val="24"/>
                <w:szCs w:val="24"/>
              </w:rPr>
              <w:t>выполнение чертежей дет</w:t>
            </w:r>
            <w:r>
              <w:rPr>
                <w:rFonts w:ascii="Times New Roman" w:hAnsi="Times New Roman"/>
                <w:sz w:val="24"/>
                <w:szCs w:val="24"/>
              </w:rPr>
              <w:t>а</w:t>
            </w:r>
            <w:r>
              <w:rPr>
                <w:rFonts w:ascii="Times New Roman" w:hAnsi="Times New Roman"/>
                <w:sz w:val="24"/>
                <w:szCs w:val="24"/>
              </w:rPr>
              <w:t>лей и изделий</w:t>
            </w:r>
            <w:r>
              <w:rPr>
                <w:rFonts w:ascii="Times New Roman" w:hAnsi="Times New Roman"/>
                <w:bCs/>
                <w:sz w:val="24"/>
                <w:szCs w:val="24"/>
              </w:rPr>
              <w:t xml:space="preserve"> в соответс</w:t>
            </w:r>
            <w:r>
              <w:rPr>
                <w:rFonts w:ascii="Times New Roman" w:hAnsi="Times New Roman"/>
                <w:bCs/>
                <w:sz w:val="24"/>
                <w:szCs w:val="24"/>
              </w:rPr>
              <w:t>т</w:t>
            </w:r>
            <w:r>
              <w:rPr>
                <w:rFonts w:ascii="Times New Roman" w:hAnsi="Times New Roman"/>
                <w:bCs/>
                <w:sz w:val="24"/>
                <w:szCs w:val="24"/>
              </w:rPr>
              <w:t>вии с ЕСКД, ГОСТ и т</w:t>
            </w:r>
            <w:r>
              <w:rPr>
                <w:rFonts w:ascii="Times New Roman" w:hAnsi="Times New Roman"/>
                <w:sz w:val="24"/>
                <w:szCs w:val="24"/>
              </w:rPr>
              <w:t>е</w:t>
            </w:r>
            <w:r>
              <w:rPr>
                <w:rFonts w:ascii="Times New Roman" w:hAnsi="Times New Roman"/>
                <w:sz w:val="24"/>
                <w:szCs w:val="24"/>
              </w:rPr>
              <w:t>х</w:t>
            </w:r>
            <w:r>
              <w:rPr>
                <w:rFonts w:ascii="Times New Roman" w:hAnsi="Times New Roman"/>
                <w:sz w:val="24"/>
                <w:szCs w:val="24"/>
              </w:rPr>
              <w:t>ническими  требованиями</w:t>
            </w:r>
          </w:p>
        </w:tc>
        <w:tc>
          <w:tcPr>
            <w:tcW w:w="1508" w:type="pct"/>
            <w:hideMark/>
          </w:tcPr>
          <w:p w:rsidR="00BE10B1" w:rsidRDefault="00BE10B1">
            <w:pPr>
              <w:spacing w:after="0"/>
              <w:rPr>
                <w:rFonts w:ascii="Times New Roman" w:hAnsi="Times New Roman"/>
                <w:bCs/>
                <w:sz w:val="24"/>
                <w:szCs w:val="24"/>
              </w:rPr>
            </w:pPr>
            <w:r>
              <w:rPr>
                <w:rFonts w:ascii="Times New Roman" w:hAnsi="Times New Roman"/>
                <w:bCs/>
                <w:sz w:val="24"/>
                <w:szCs w:val="24"/>
              </w:rPr>
              <w:t>Оценка результатов в</w:t>
            </w:r>
            <w:r>
              <w:rPr>
                <w:rFonts w:ascii="Times New Roman" w:hAnsi="Times New Roman"/>
                <w:bCs/>
                <w:sz w:val="24"/>
                <w:szCs w:val="24"/>
              </w:rPr>
              <w:t>ы</w:t>
            </w:r>
            <w:r>
              <w:rPr>
                <w:rFonts w:ascii="Times New Roman" w:hAnsi="Times New Roman"/>
                <w:bCs/>
                <w:sz w:val="24"/>
                <w:szCs w:val="24"/>
              </w:rPr>
              <w:t>полнения практических работ</w:t>
            </w:r>
          </w:p>
        </w:tc>
      </w:tr>
      <w:tr w:rsidR="00BE10B1" w:rsidTr="00BE10B1">
        <w:trPr>
          <w:trHeight w:val="896"/>
        </w:trPr>
        <w:tc>
          <w:tcPr>
            <w:tcW w:w="1912"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Знания</w:t>
            </w:r>
          </w:p>
          <w:p w:rsidR="00BE10B1" w:rsidRDefault="00BE10B1">
            <w:pPr>
              <w:pStyle w:val="Style21"/>
              <w:widowControl/>
              <w:tabs>
                <w:tab w:val="left" w:pos="284"/>
                <w:tab w:val="left" w:pos="709"/>
              </w:tabs>
              <w:spacing w:line="276" w:lineRule="auto"/>
              <w:ind w:firstLine="288"/>
              <w:jc w:val="both"/>
              <w:rPr>
                <w:rStyle w:val="FontStyle47"/>
                <w:sz w:val="24"/>
              </w:rPr>
            </w:pPr>
            <w:r>
              <w:rPr>
                <w:rStyle w:val="FontStyle47"/>
              </w:rPr>
              <w:t>требования единой системы ко</w:t>
            </w:r>
            <w:r>
              <w:rPr>
                <w:rStyle w:val="FontStyle47"/>
              </w:rPr>
              <w:t>н</w:t>
            </w:r>
            <w:r>
              <w:rPr>
                <w:rStyle w:val="FontStyle47"/>
              </w:rPr>
              <w:t>структорской документации (ЕСКД);</w:t>
            </w:r>
          </w:p>
          <w:p w:rsidR="00BE10B1" w:rsidRDefault="00BE10B1">
            <w:pPr>
              <w:pStyle w:val="Style21"/>
              <w:widowControl/>
              <w:tabs>
                <w:tab w:val="left" w:pos="284"/>
                <w:tab w:val="left" w:pos="709"/>
              </w:tabs>
              <w:spacing w:line="276" w:lineRule="auto"/>
              <w:ind w:firstLine="288"/>
              <w:jc w:val="both"/>
              <w:rPr>
                <w:rStyle w:val="FontStyle47"/>
              </w:rPr>
            </w:pPr>
            <w:r>
              <w:rPr>
                <w:rStyle w:val="FontStyle47"/>
              </w:rPr>
              <w:t xml:space="preserve"> правила чтения схем и чертежей обрабатываемых деталей;</w:t>
            </w:r>
          </w:p>
          <w:p w:rsidR="00BE10B1" w:rsidRDefault="00BE10B1">
            <w:pPr>
              <w:spacing w:after="0"/>
              <w:rPr>
                <w:b/>
                <w:bCs/>
                <w:szCs w:val="24"/>
              </w:rPr>
            </w:pPr>
            <w:r>
              <w:rPr>
                <w:rStyle w:val="FontStyle47"/>
                <w:sz w:val="24"/>
                <w:szCs w:val="24"/>
              </w:rPr>
              <w:t>способы выполнения рабочих чертежей и эскизов</w:t>
            </w:r>
          </w:p>
        </w:tc>
        <w:tc>
          <w:tcPr>
            <w:tcW w:w="1580" w:type="pct"/>
            <w:hideMark/>
          </w:tcPr>
          <w:p w:rsidR="00BE10B1" w:rsidRDefault="00BE10B1">
            <w:pPr>
              <w:spacing w:after="0"/>
              <w:rPr>
                <w:rFonts w:ascii="Times New Roman" w:hAnsi="Times New Roman"/>
                <w:bCs/>
                <w:sz w:val="24"/>
                <w:szCs w:val="24"/>
              </w:rPr>
            </w:pPr>
            <w:r>
              <w:rPr>
                <w:rFonts w:ascii="Times New Roman" w:hAnsi="Times New Roman"/>
                <w:bCs/>
                <w:sz w:val="24"/>
                <w:szCs w:val="24"/>
              </w:rPr>
              <w:t>ориентация в нормативной и конструкторской док</w:t>
            </w:r>
            <w:r>
              <w:rPr>
                <w:rFonts w:ascii="Times New Roman" w:hAnsi="Times New Roman"/>
                <w:bCs/>
                <w:sz w:val="24"/>
                <w:szCs w:val="24"/>
              </w:rPr>
              <w:t>у</w:t>
            </w:r>
            <w:r>
              <w:rPr>
                <w:rFonts w:ascii="Times New Roman" w:hAnsi="Times New Roman"/>
                <w:bCs/>
                <w:sz w:val="24"/>
                <w:szCs w:val="24"/>
              </w:rPr>
              <w:t>ментации;</w:t>
            </w:r>
          </w:p>
          <w:p w:rsidR="00BE10B1" w:rsidRDefault="00BE10B1">
            <w:pPr>
              <w:pStyle w:val="Style21"/>
              <w:widowControl/>
              <w:tabs>
                <w:tab w:val="left" w:pos="284"/>
                <w:tab w:val="left" w:pos="709"/>
              </w:tabs>
              <w:spacing w:line="276" w:lineRule="auto"/>
              <w:ind w:firstLine="288"/>
              <w:jc w:val="both"/>
              <w:rPr>
                <w:rStyle w:val="FontStyle47"/>
                <w:sz w:val="24"/>
              </w:rPr>
            </w:pPr>
            <w:r>
              <w:rPr>
                <w:bCs/>
              </w:rPr>
              <w:t xml:space="preserve">перечисление правил </w:t>
            </w:r>
            <w:r>
              <w:rPr>
                <w:rStyle w:val="FontStyle47"/>
              </w:rPr>
              <w:t>чтения схем и чертежей обр</w:t>
            </w:r>
            <w:r>
              <w:rPr>
                <w:rStyle w:val="FontStyle47"/>
              </w:rPr>
              <w:t>а</w:t>
            </w:r>
            <w:r>
              <w:rPr>
                <w:rStyle w:val="FontStyle47"/>
              </w:rPr>
              <w:t>батываемых деталей;</w:t>
            </w:r>
          </w:p>
          <w:p w:rsidR="00BE10B1" w:rsidRDefault="00BE10B1">
            <w:pPr>
              <w:spacing w:after="0"/>
              <w:rPr>
                <w:bCs/>
                <w:szCs w:val="24"/>
              </w:rPr>
            </w:pPr>
            <w:r>
              <w:rPr>
                <w:rStyle w:val="FontStyle47"/>
                <w:sz w:val="24"/>
                <w:szCs w:val="24"/>
              </w:rPr>
              <w:t>способы выполнения раб</w:t>
            </w:r>
            <w:r>
              <w:rPr>
                <w:rStyle w:val="FontStyle47"/>
                <w:sz w:val="24"/>
                <w:szCs w:val="24"/>
              </w:rPr>
              <w:t>о</w:t>
            </w:r>
            <w:r>
              <w:rPr>
                <w:rStyle w:val="FontStyle47"/>
                <w:sz w:val="24"/>
                <w:szCs w:val="24"/>
              </w:rPr>
              <w:t>чих чертежей и эскизов</w:t>
            </w:r>
          </w:p>
        </w:tc>
        <w:tc>
          <w:tcPr>
            <w:tcW w:w="1508" w:type="pct"/>
            <w:hideMark/>
          </w:tcPr>
          <w:p w:rsidR="00BE10B1" w:rsidRDefault="00BE10B1">
            <w:pPr>
              <w:spacing w:after="0"/>
              <w:rPr>
                <w:rFonts w:ascii="Times New Roman" w:hAnsi="Times New Roman"/>
                <w:bCs/>
                <w:sz w:val="24"/>
                <w:szCs w:val="24"/>
              </w:rPr>
            </w:pPr>
            <w:r>
              <w:rPr>
                <w:rFonts w:ascii="Times New Roman" w:hAnsi="Times New Roman"/>
                <w:bCs/>
                <w:sz w:val="24"/>
                <w:szCs w:val="24"/>
              </w:rPr>
              <w:t>Оценка выполнения те</w:t>
            </w:r>
            <w:r>
              <w:rPr>
                <w:rFonts w:ascii="Times New Roman" w:hAnsi="Times New Roman"/>
                <w:bCs/>
                <w:sz w:val="24"/>
                <w:szCs w:val="24"/>
              </w:rPr>
              <w:t>с</w:t>
            </w:r>
            <w:r>
              <w:rPr>
                <w:rFonts w:ascii="Times New Roman" w:hAnsi="Times New Roman"/>
                <w:bCs/>
                <w:sz w:val="24"/>
                <w:szCs w:val="24"/>
              </w:rPr>
              <w:t>товых заданий</w:t>
            </w:r>
          </w:p>
          <w:p w:rsidR="00BE10B1" w:rsidRDefault="00BE10B1">
            <w:pPr>
              <w:spacing w:after="0"/>
              <w:rPr>
                <w:rFonts w:ascii="Times New Roman" w:hAnsi="Times New Roman"/>
                <w:bCs/>
                <w:sz w:val="24"/>
                <w:szCs w:val="24"/>
              </w:rPr>
            </w:pPr>
            <w:r>
              <w:rPr>
                <w:rFonts w:ascii="Times New Roman" w:hAnsi="Times New Roman"/>
                <w:bCs/>
                <w:sz w:val="24"/>
                <w:szCs w:val="24"/>
              </w:rPr>
              <w:t>Оценка устного опроса</w:t>
            </w:r>
          </w:p>
        </w:tc>
      </w:tr>
    </w:tbl>
    <w:p w:rsidR="00BE10B1" w:rsidRDefault="00BE10B1" w:rsidP="00BE10B1">
      <w:pPr>
        <w:spacing w:after="0"/>
        <w:jc w:val="both"/>
        <w:rPr>
          <w:rFonts w:ascii="Times New Roman" w:hAnsi="Times New Roman"/>
          <w:b/>
          <w:sz w:val="8"/>
          <w:szCs w:val="24"/>
        </w:rPr>
      </w:pPr>
    </w:p>
    <w:p w:rsidR="00BE10B1" w:rsidRDefault="00BE10B1" w:rsidP="00BE10B1">
      <w:pPr>
        <w:spacing w:after="0" w:line="240" w:lineRule="auto"/>
        <w:rPr>
          <w:rFonts w:ascii="Times New Roman" w:hAnsi="Times New Roman"/>
          <w:b/>
          <w:i/>
        </w:rPr>
      </w:pPr>
      <w:r>
        <w:rPr>
          <w:rFonts w:ascii="Times New Roman" w:hAnsi="Times New Roman"/>
          <w:b/>
          <w:i/>
        </w:rPr>
        <w:br w:type="page"/>
      </w:r>
    </w:p>
    <w:p w:rsidR="00BE10B1" w:rsidRDefault="00BE10B1" w:rsidP="00BE10B1">
      <w:pPr>
        <w:spacing w:after="0"/>
        <w:jc w:val="right"/>
        <w:outlineLvl w:val="0"/>
        <w:rPr>
          <w:rFonts w:ascii="Times New Roman" w:hAnsi="Times New Roman"/>
          <w:b/>
          <w:i/>
        </w:rPr>
      </w:pPr>
      <w:r>
        <w:rPr>
          <w:rFonts w:ascii="Times New Roman" w:hAnsi="Times New Roman"/>
          <w:b/>
          <w:i/>
        </w:rPr>
        <w:lastRenderedPageBreak/>
        <w:t>Приложение 2.3</w:t>
      </w:r>
    </w:p>
    <w:p w:rsidR="00BE10B1" w:rsidRDefault="00BE10B1" w:rsidP="00BE10B1">
      <w:pPr>
        <w:spacing w:after="0" w:line="240" w:lineRule="auto"/>
        <w:jc w:val="right"/>
        <w:rPr>
          <w:rFonts w:ascii="Times New Roman" w:hAnsi="Times New Roman"/>
          <w:i/>
          <w:u w:val="single"/>
        </w:rPr>
      </w:pPr>
      <w:r>
        <w:rPr>
          <w:rFonts w:ascii="Times New Roman" w:hAnsi="Times New Roman"/>
          <w:b/>
          <w:i/>
        </w:rPr>
        <w:t xml:space="preserve">к ПООП по профессии </w:t>
      </w:r>
      <w:r>
        <w:rPr>
          <w:rFonts w:ascii="Times New Roman" w:hAnsi="Times New Roman"/>
          <w:i/>
          <w:u w:val="single"/>
        </w:rPr>
        <w:t>15.01.33 Токарь на станках</w:t>
      </w:r>
    </w:p>
    <w:p w:rsidR="00BE10B1" w:rsidRDefault="00BE10B1" w:rsidP="00BE10B1">
      <w:pPr>
        <w:widowControl w:val="0"/>
        <w:suppressAutoHyphens/>
        <w:autoSpaceDE w:val="0"/>
        <w:autoSpaceDN w:val="0"/>
        <w:adjustRightInd w:val="0"/>
        <w:spacing w:after="0" w:line="240" w:lineRule="auto"/>
        <w:jc w:val="right"/>
        <w:rPr>
          <w:rFonts w:ascii="Times New Roman" w:hAnsi="Times New Roman"/>
          <w:b/>
          <w:caps/>
          <w:sz w:val="28"/>
          <w:szCs w:val="28"/>
        </w:rPr>
      </w:pPr>
      <w:r>
        <w:rPr>
          <w:rFonts w:ascii="Times New Roman" w:hAnsi="Times New Roman"/>
          <w:i/>
          <w:u w:val="single"/>
        </w:rPr>
        <w:t xml:space="preserve"> с числовым программным управлением</w:t>
      </w: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sz w:val="28"/>
          <w:szCs w:val="28"/>
        </w:rPr>
      </w:pPr>
    </w:p>
    <w:p w:rsidR="00BE10B1" w:rsidRDefault="00BE10B1" w:rsidP="00BE10B1">
      <w:pPr>
        <w:widowControl w:val="0"/>
        <w:suppressAutoHyphens/>
        <w:autoSpaceDE w:val="0"/>
        <w:autoSpaceDN w:val="0"/>
        <w:adjustRightInd w:val="0"/>
        <w:spacing w:after="0" w:line="240" w:lineRule="auto"/>
        <w:jc w:val="center"/>
        <w:outlineLvl w:val="0"/>
        <w:rPr>
          <w:rFonts w:ascii="Times New Roman" w:hAnsi="Times New Roman"/>
          <w:b/>
          <w:caps/>
          <w:sz w:val="24"/>
          <w:szCs w:val="24"/>
        </w:rPr>
      </w:pPr>
      <w:r>
        <w:rPr>
          <w:rFonts w:ascii="Times New Roman" w:hAnsi="Times New Roman"/>
          <w:b/>
          <w:caps/>
          <w:sz w:val="24"/>
          <w:szCs w:val="24"/>
        </w:rPr>
        <w:t>примерная РАБОЧАЯ ПРОГРАММа УЧЕБНОЙ ДИСЦИПЛИНЫ</w:t>
      </w:r>
    </w:p>
    <w:p w:rsidR="00BE10B1" w:rsidRDefault="00BE10B1" w:rsidP="00BE10B1">
      <w:pPr>
        <w:widowControl w:val="0"/>
        <w:suppressAutoHyphens/>
        <w:autoSpaceDE w:val="0"/>
        <w:spacing w:after="0" w:line="240" w:lineRule="auto"/>
        <w:jc w:val="center"/>
        <w:rPr>
          <w:rFonts w:ascii="Times New Roman" w:hAnsi="Times New Roman"/>
          <w:bCs/>
          <w:caps/>
          <w:sz w:val="24"/>
          <w:szCs w:val="24"/>
          <w:lang w:eastAsia="ar-SA"/>
        </w:rPr>
      </w:pPr>
    </w:p>
    <w:p w:rsidR="00BE10B1" w:rsidRDefault="00BE10B1" w:rsidP="00BE10B1">
      <w:pPr>
        <w:widowControl w:val="0"/>
        <w:suppressAutoHyphens/>
        <w:autoSpaceDE w:val="0"/>
        <w:spacing w:after="0" w:line="240" w:lineRule="auto"/>
        <w:jc w:val="center"/>
        <w:outlineLvl w:val="0"/>
        <w:rPr>
          <w:rFonts w:ascii="Times New Roman" w:hAnsi="Times New Roman"/>
          <w:b/>
          <w:bCs/>
          <w:sz w:val="24"/>
          <w:szCs w:val="24"/>
          <w:u w:val="single"/>
          <w:lang w:eastAsia="ar-SA"/>
        </w:rPr>
      </w:pPr>
      <w:r>
        <w:rPr>
          <w:rFonts w:ascii="Times New Roman" w:hAnsi="Times New Roman"/>
          <w:b/>
          <w:bCs/>
          <w:sz w:val="24"/>
          <w:szCs w:val="24"/>
          <w:u w:val="single"/>
          <w:lang w:eastAsia="ar-SA"/>
        </w:rPr>
        <w:t xml:space="preserve">ОП.03. БЕЗОПАСНОСТЬ ЖИЗНЕДЕЯТЕЛЬНОСТИ </w:t>
      </w:r>
    </w:p>
    <w:p w:rsidR="00BE10B1" w:rsidRDefault="00BE10B1" w:rsidP="00BE10B1">
      <w:pPr>
        <w:suppressAutoHyphens/>
        <w:spacing w:after="0" w:line="240" w:lineRule="auto"/>
        <w:rPr>
          <w:rFonts w:ascii="Times New Roman" w:hAnsi="Times New Roman"/>
          <w:bCs/>
          <w:sz w:val="24"/>
          <w:szCs w:val="24"/>
          <w:lang w:eastAsia="ar-SA"/>
        </w:rPr>
      </w:pPr>
    </w:p>
    <w:p w:rsidR="00BE10B1" w:rsidRDefault="00BE10B1" w:rsidP="00BE10B1">
      <w:pPr>
        <w:widowControl w:val="0"/>
        <w:suppressAutoHyphens/>
        <w:autoSpaceDE w:val="0"/>
        <w:spacing w:after="0" w:line="240" w:lineRule="auto"/>
        <w:jc w:val="center"/>
        <w:rPr>
          <w:rFonts w:ascii="Times New Roman" w:hAnsi="Times New Roman"/>
          <w:caps/>
          <w:sz w:val="28"/>
          <w:szCs w:val="28"/>
          <w:u w:val="single"/>
          <w:lang w:eastAsia="ar-SA"/>
        </w:rPr>
      </w:pPr>
    </w:p>
    <w:p w:rsidR="00BE10B1" w:rsidRDefault="00BE10B1" w:rsidP="00BE10B1">
      <w:pPr>
        <w:widowControl w:val="0"/>
        <w:suppressAutoHyphens/>
        <w:autoSpaceDE w:val="0"/>
        <w:spacing w:after="0" w:line="240" w:lineRule="auto"/>
        <w:jc w:val="center"/>
        <w:rPr>
          <w:rFonts w:ascii="Times New Roman" w:hAnsi="Times New Roman"/>
          <w:caps/>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widowControl w:val="0"/>
        <w:suppressAutoHyphens/>
        <w:autoSpaceDE w:val="0"/>
        <w:spacing w:after="0" w:line="240" w:lineRule="auto"/>
        <w:jc w:val="center"/>
        <w:rPr>
          <w:rFonts w:ascii="Times New Roman" w:hAnsi="Times New Roman"/>
          <w:sz w:val="28"/>
          <w:szCs w:val="28"/>
          <w:lang w:eastAsia="ar-SA"/>
        </w:rPr>
      </w:pPr>
    </w:p>
    <w:p w:rsidR="00BE10B1" w:rsidRDefault="00BE10B1" w:rsidP="00BE10B1">
      <w:pPr>
        <w:suppressAutoHyphens/>
        <w:spacing w:after="0" w:line="240" w:lineRule="auto"/>
        <w:jc w:val="center"/>
        <w:rPr>
          <w:rFonts w:ascii="Times New Roman" w:hAnsi="Times New Roman"/>
          <w:b/>
          <w:i/>
          <w:spacing w:val="-2"/>
          <w:sz w:val="28"/>
          <w:szCs w:val="28"/>
          <w:lang w:eastAsia="ar-SA"/>
        </w:rPr>
      </w:pPr>
    </w:p>
    <w:p w:rsidR="00BE10B1" w:rsidRDefault="00BE10B1" w:rsidP="00BE10B1">
      <w:pPr>
        <w:suppressAutoHyphens/>
        <w:spacing w:after="0" w:line="240" w:lineRule="auto"/>
        <w:jc w:val="center"/>
        <w:rPr>
          <w:rFonts w:ascii="Times New Roman" w:hAnsi="Times New Roman"/>
          <w:b/>
          <w:spacing w:val="-2"/>
          <w:sz w:val="24"/>
          <w:szCs w:val="24"/>
          <w:lang w:eastAsia="ar-SA"/>
        </w:rPr>
      </w:pPr>
      <w:r>
        <w:rPr>
          <w:rFonts w:ascii="Times New Roman" w:hAnsi="Times New Roman"/>
          <w:b/>
          <w:spacing w:val="-2"/>
          <w:sz w:val="24"/>
          <w:szCs w:val="24"/>
          <w:lang w:eastAsia="ar-SA"/>
        </w:rPr>
        <w:t>2021 г.</w:t>
      </w:r>
      <w:r>
        <w:rPr>
          <w:rFonts w:ascii="Times New Roman" w:hAnsi="Times New Roman"/>
          <w:b/>
          <w:sz w:val="24"/>
          <w:szCs w:val="24"/>
          <w:lang w:eastAsia="ar-SA"/>
        </w:rPr>
        <w:tab/>
      </w:r>
    </w:p>
    <w:p w:rsidR="00BE10B1" w:rsidRDefault="00BE10B1" w:rsidP="00BE10B1">
      <w:pPr>
        <w:spacing w:after="0" w:line="240" w:lineRule="auto"/>
        <w:jc w:val="center"/>
        <w:rPr>
          <w:rFonts w:ascii="Times New Roman" w:hAnsi="Times New Roman"/>
          <w:b/>
          <w:sz w:val="24"/>
          <w:szCs w:val="24"/>
        </w:rPr>
      </w:pPr>
      <w:r>
        <w:rPr>
          <w:rFonts w:ascii="Times New Roman" w:hAnsi="Times New Roman"/>
          <w:sz w:val="28"/>
          <w:szCs w:val="28"/>
          <w:lang w:eastAsia="ar-SA"/>
        </w:rPr>
        <w:br w:type="page"/>
      </w:r>
      <w:r>
        <w:rPr>
          <w:rFonts w:ascii="Times New Roman" w:hAnsi="Times New Roman"/>
          <w:b/>
          <w:sz w:val="24"/>
          <w:szCs w:val="24"/>
        </w:rPr>
        <w:lastRenderedPageBreak/>
        <w:t>СОДЕРЖАНИЕ</w:t>
      </w:r>
    </w:p>
    <w:p w:rsidR="00BE10B1" w:rsidRDefault="00BE10B1" w:rsidP="00BE10B1">
      <w:pPr>
        <w:spacing w:after="0" w:line="240" w:lineRule="auto"/>
        <w:jc w:val="center"/>
        <w:rPr>
          <w:rFonts w:ascii="Times New Roman" w:hAnsi="Times New Roman"/>
          <w:b/>
          <w:sz w:val="24"/>
          <w:szCs w:val="24"/>
        </w:rPr>
      </w:pPr>
    </w:p>
    <w:p w:rsidR="00BE10B1" w:rsidRDefault="00BE10B1" w:rsidP="008033D0">
      <w:pPr>
        <w:numPr>
          <w:ilvl w:val="0"/>
          <w:numId w:val="29"/>
        </w:numPr>
        <w:spacing w:before="120" w:after="120" w:line="240" w:lineRule="auto"/>
        <w:rPr>
          <w:rFonts w:ascii="Times New Roman" w:hAnsi="Times New Roman"/>
          <w:b/>
          <w:sz w:val="24"/>
          <w:szCs w:val="24"/>
        </w:rPr>
      </w:pPr>
      <w:r>
        <w:rPr>
          <w:rFonts w:ascii="Times New Roman" w:hAnsi="Times New Roman"/>
          <w:b/>
          <w:sz w:val="24"/>
          <w:szCs w:val="24"/>
        </w:rPr>
        <w:t>ОБЩАЯ ХАРАКТЕРИСТИКА ПРИМЕРНОЙ РАБОЧЕЙ ПРОГРАММЫ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29"/>
        </w:numPr>
        <w:spacing w:before="120" w:after="120" w:line="240"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29"/>
        </w:numPr>
        <w:spacing w:before="120" w:after="120" w:line="240" w:lineRule="auto"/>
        <w:rPr>
          <w:b/>
          <w:lang w:eastAsia="en-US"/>
        </w:rPr>
      </w:pPr>
      <w:r>
        <w:rPr>
          <w:rFonts w:ascii="Times New Roman" w:hAnsi="Times New Roman"/>
          <w:b/>
          <w:bCs/>
          <w:sz w:val="24"/>
          <w:szCs w:val="24"/>
        </w:rPr>
        <w:t>УСЛОВИЯ РЕАЛИЗАЦИИ ПРОГРАММЫ УЧЕБНОЙ ДИСЦИПЛИНЫ</w:t>
      </w:r>
    </w:p>
    <w:p w:rsidR="00BE10B1" w:rsidRDefault="00BE10B1" w:rsidP="00BE10B1"/>
    <w:p w:rsidR="00BE10B1" w:rsidRDefault="00BE10B1" w:rsidP="008033D0">
      <w:pPr>
        <w:numPr>
          <w:ilvl w:val="0"/>
          <w:numId w:val="29"/>
        </w:numPr>
        <w:spacing w:before="120" w:after="120" w:line="240"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w:t>
      </w:r>
      <w:r>
        <w:rPr>
          <w:rFonts w:ascii="Times New Roman" w:hAnsi="Times New Roman"/>
          <w:b/>
          <w:sz w:val="24"/>
          <w:szCs w:val="24"/>
        </w:rPr>
        <w:t>П</w:t>
      </w:r>
      <w:r>
        <w:rPr>
          <w:rFonts w:ascii="Times New Roman" w:hAnsi="Times New Roman"/>
          <w:b/>
          <w:sz w:val="24"/>
          <w:szCs w:val="24"/>
        </w:rPr>
        <w:t>ЛИНЫ</w:t>
      </w:r>
    </w:p>
    <w:p w:rsidR="00BE10B1" w:rsidRDefault="00BE10B1" w:rsidP="00BE10B1">
      <w:pPr>
        <w:spacing w:after="0" w:line="240" w:lineRule="auto"/>
        <w:jc w:val="center"/>
        <w:outlineLvl w:val="0"/>
        <w:rPr>
          <w:rFonts w:ascii="Times New Roman" w:hAnsi="Times New Roman"/>
          <w:sz w:val="28"/>
          <w:szCs w:val="28"/>
          <w:lang w:eastAsia="ar-SA"/>
        </w:rPr>
      </w:pPr>
    </w:p>
    <w:p w:rsidR="00BE10B1" w:rsidRDefault="00BE10B1" w:rsidP="00BE10B1">
      <w:pPr>
        <w:suppressAutoHyphens/>
        <w:spacing w:after="0" w:line="240" w:lineRule="auto"/>
        <w:jc w:val="center"/>
        <w:rPr>
          <w:rFonts w:ascii="Times New Roman" w:hAnsi="Times New Roman"/>
          <w:i/>
          <w:iCs/>
          <w:sz w:val="28"/>
          <w:szCs w:val="28"/>
          <w:lang w:eastAsia="ar-SA"/>
        </w:rPr>
      </w:pPr>
    </w:p>
    <w:p w:rsidR="00BE10B1" w:rsidRDefault="00BE10B1" w:rsidP="00BE10B1">
      <w:pPr>
        <w:spacing w:after="0" w:line="240" w:lineRule="auto"/>
        <w:jc w:val="both"/>
        <w:rPr>
          <w:rFonts w:ascii="Times New Roman" w:hAnsi="Times New Roman"/>
          <w:b/>
          <w:spacing w:val="-6"/>
          <w:sz w:val="26"/>
          <w:szCs w:val="26"/>
        </w:rPr>
      </w:pPr>
      <w:r>
        <w:rPr>
          <w:rFonts w:ascii="Times New Roman" w:hAnsi="Times New Roman"/>
          <w:sz w:val="28"/>
          <w:szCs w:val="28"/>
          <w:lang w:eastAsia="ar-SA"/>
        </w:rPr>
        <w:br w:type="page"/>
      </w:r>
    </w:p>
    <w:p w:rsidR="00BE10B1" w:rsidRDefault="00BE10B1" w:rsidP="008033D0">
      <w:pPr>
        <w:pStyle w:val="ae"/>
        <w:numPr>
          <w:ilvl w:val="0"/>
          <w:numId w:val="30"/>
        </w:numPr>
        <w:spacing w:after="0"/>
        <w:jc w:val="center"/>
        <w:rPr>
          <w:b/>
          <w:bCs/>
          <w:spacing w:val="-6"/>
        </w:rPr>
      </w:pPr>
      <w:r>
        <w:rPr>
          <w:b/>
          <w:bCs/>
          <w:spacing w:val="-6"/>
        </w:rPr>
        <w:lastRenderedPageBreak/>
        <w:t>ОБЩАЯ ХАРАКТЕРИСТИКА ПРИМЕРНОЙ РАБОЧЕЙ ПРОГРАММЫ УЧЕ</w:t>
      </w:r>
      <w:r>
        <w:rPr>
          <w:b/>
          <w:bCs/>
          <w:spacing w:val="-6"/>
        </w:rPr>
        <w:t>Б</w:t>
      </w:r>
      <w:r>
        <w:rPr>
          <w:b/>
          <w:bCs/>
          <w:spacing w:val="-6"/>
        </w:rPr>
        <w:t>НОЙ ДИСЦИПЛИНЫ</w:t>
      </w:r>
    </w:p>
    <w:p w:rsidR="00BE10B1" w:rsidRDefault="00BE10B1" w:rsidP="00BE10B1">
      <w:pPr>
        <w:pStyle w:val="ae"/>
        <w:ind w:left="720"/>
        <w:jc w:val="center"/>
        <w:outlineLvl w:val="0"/>
        <w:rPr>
          <w:b/>
          <w:spacing w:val="-6"/>
        </w:rPr>
      </w:pPr>
      <w:r>
        <w:rPr>
          <w:b/>
          <w:spacing w:val="3"/>
        </w:rPr>
        <w:t>«</w:t>
      </w:r>
      <w:r>
        <w:rPr>
          <w:b/>
        </w:rPr>
        <w:t>БЕЗОПАСНОСТЬ ЖИЗНЕДЕЯТЕЛЬНОСТИ»</w:t>
      </w:r>
    </w:p>
    <w:p w:rsidR="00BE10B1" w:rsidRDefault="00BE10B1" w:rsidP="008033D0">
      <w:pPr>
        <w:pStyle w:val="ae"/>
        <w:numPr>
          <w:ilvl w:val="1"/>
          <w:numId w:val="26"/>
        </w:numPr>
        <w:spacing w:after="0"/>
        <w:jc w:val="both"/>
      </w:pPr>
      <w:r>
        <w:rPr>
          <w:b/>
        </w:rPr>
        <w:t>Место дисциплины в структуре основной профессиональной образовательной программы</w:t>
      </w:r>
      <w:r>
        <w:t xml:space="preserve">: </w:t>
      </w:r>
    </w:p>
    <w:p w:rsidR="00BE10B1" w:rsidRDefault="00BE10B1" w:rsidP="00BE10B1">
      <w:pPr>
        <w:pStyle w:val="ae"/>
        <w:spacing w:after="0"/>
        <w:ind w:left="876"/>
        <w:jc w:val="both"/>
      </w:pPr>
    </w:p>
    <w:p w:rsidR="00BE10B1" w:rsidRDefault="00BE10B1" w:rsidP="00BE10B1">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Учебная дисциплина "Безопасность жизнедеятельности" является обязательной частью </w:t>
      </w:r>
      <w:proofErr w:type="spellStart"/>
      <w:r>
        <w:rPr>
          <w:rFonts w:ascii="Times New Roman" w:hAnsi="Times New Roman"/>
          <w:sz w:val="24"/>
          <w:szCs w:val="24"/>
        </w:rPr>
        <w:t>общепрофессионального</w:t>
      </w:r>
      <w:proofErr w:type="spellEnd"/>
      <w:r>
        <w:rPr>
          <w:rFonts w:ascii="Times New Roman" w:hAnsi="Times New Roman"/>
          <w:sz w:val="24"/>
          <w:szCs w:val="24"/>
        </w:rPr>
        <w:t xml:space="preserve"> цикла примерной основной образовательной программы в соответствии с ФГОС по профессии15.01.33 "Токарь на станках с ЧПУ".</w:t>
      </w:r>
    </w:p>
    <w:p w:rsidR="00BE10B1" w:rsidRDefault="00BE10B1" w:rsidP="00BE10B1">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ОК 1, ОК 4, ОК 7.</w:t>
      </w:r>
    </w:p>
    <w:p w:rsidR="00BE10B1" w:rsidRDefault="00BE10B1" w:rsidP="00BE10B1">
      <w:pPr>
        <w:spacing w:after="0"/>
        <w:rPr>
          <w:rFonts w:ascii="Times New Roman" w:hAnsi="Times New Roman"/>
          <w:b/>
          <w:sz w:val="24"/>
          <w:szCs w:val="24"/>
        </w:rPr>
      </w:pPr>
    </w:p>
    <w:p w:rsidR="00BE10B1" w:rsidRDefault="00BE10B1" w:rsidP="00BE10B1">
      <w:pPr>
        <w:spacing w:after="120"/>
        <w:jc w:val="both"/>
        <w:rPr>
          <w:rFonts w:ascii="Times New Roman" w:hAnsi="Times New Roman"/>
          <w:b/>
          <w:bCs/>
          <w:sz w:val="24"/>
          <w:szCs w:val="24"/>
        </w:rPr>
      </w:pPr>
      <w:r>
        <w:rPr>
          <w:rFonts w:ascii="Times New Roman" w:hAnsi="Times New Roman"/>
          <w:b/>
          <w:bCs/>
          <w:sz w:val="24"/>
          <w:szCs w:val="24"/>
        </w:rPr>
        <w:t>1.1. Цель и планируемые результаты освоения учебной дисциплины</w:t>
      </w:r>
    </w:p>
    <w:p w:rsidR="00BE10B1" w:rsidRDefault="00BE10B1" w:rsidP="00BE10B1">
      <w:pPr>
        <w:suppressAutoHyphens/>
        <w:spacing w:after="0" w:line="240" w:lineRule="auto"/>
        <w:ind w:firstLine="709"/>
        <w:jc w:val="both"/>
        <w:rPr>
          <w:rFonts w:ascii="Times New Roman" w:hAnsi="Times New Roman"/>
          <w:sz w:val="24"/>
          <w:szCs w:val="24"/>
          <w:lang w:eastAsia="en-US"/>
        </w:rPr>
      </w:pPr>
      <w:r>
        <w:rPr>
          <w:rFonts w:ascii="Times New Roman" w:hAnsi="Times New Roman"/>
          <w:sz w:val="24"/>
          <w:szCs w:val="24"/>
        </w:rPr>
        <w:t xml:space="preserve">В рамках программы учебной дисциплины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осваиваются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31"/>
        <w:gridCol w:w="4146"/>
        <w:gridCol w:w="3452"/>
      </w:tblGrid>
      <w:tr w:rsidR="00BE10B1" w:rsidTr="00BE10B1">
        <w:tc>
          <w:tcPr>
            <w:tcW w:w="2031" w:type="dxa"/>
            <w:hideMark/>
          </w:tcPr>
          <w:p w:rsidR="00BE10B1" w:rsidRDefault="00BE10B1">
            <w:pPr>
              <w:spacing w:after="0"/>
              <w:jc w:val="center"/>
              <w:rPr>
                <w:rFonts w:ascii="Times New Roman" w:hAnsi="Times New Roman"/>
                <w:b/>
                <w:sz w:val="24"/>
                <w:szCs w:val="24"/>
              </w:rPr>
            </w:pPr>
            <w:r>
              <w:rPr>
                <w:rFonts w:ascii="Times New Roman" w:hAnsi="Times New Roman"/>
                <w:b/>
                <w:sz w:val="24"/>
                <w:szCs w:val="24"/>
              </w:rPr>
              <w:t>Код ПК, ОК</w:t>
            </w:r>
          </w:p>
        </w:tc>
        <w:tc>
          <w:tcPr>
            <w:tcW w:w="4146" w:type="dxa"/>
            <w:hideMark/>
          </w:tcPr>
          <w:p w:rsidR="00BE10B1" w:rsidRDefault="00BE10B1">
            <w:pPr>
              <w:spacing w:after="0"/>
              <w:ind w:firstLine="317"/>
              <w:jc w:val="center"/>
              <w:rPr>
                <w:rFonts w:ascii="Times New Roman" w:hAnsi="Times New Roman"/>
                <w:b/>
                <w:sz w:val="24"/>
                <w:szCs w:val="24"/>
              </w:rPr>
            </w:pPr>
            <w:r>
              <w:rPr>
                <w:rFonts w:ascii="Times New Roman" w:hAnsi="Times New Roman"/>
                <w:b/>
                <w:sz w:val="24"/>
                <w:szCs w:val="24"/>
              </w:rPr>
              <w:t>Умения</w:t>
            </w:r>
          </w:p>
        </w:tc>
        <w:tc>
          <w:tcPr>
            <w:tcW w:w="3452" w:type="dxa"/>
            <w:hideMark/>
          </w:tcPr>
          <w:p w:rsidR="00BE10B1" w:rsidRDefault="00BE10B1">
            <w:pPr>
              <w:spacing w:after="0"/>
              <w:ind w:firstLine="318"/>
              <w:jc w:val="center"/>
              <w:rPr>
                <w:rFonts w:ascii="Times New Roman" w:hAnsi="Times New Roman"/>
                <w:b/>
                <w:sz w:val="24"/>
                <w:szCs w:val="24"/>
              </w:rPr>
            </w:pPr>
            <w:r>
              <w:rPr>
                <w:rFonts w:ascii="Times New Roman" w:hAnsi="Times New Roman"/>
                <w:b/>
                <w:sz w:val="24"/>
                <w:szCs w:val="24"/>
              </w:rPr>
              <w:t>Знания</w:t>
            </w:r>
          </w:p>
        </w:tc>
      </w:tr>
      <w:tr w:rsidR="00BE10B1" w:rsidTr="00BE10B1">
        <w:tc>
          <w:tcPr>
            <w:tcW w:w="2031" w:type="dxa"/>
            <w:hideMark/>
          </w:tcPr>
          <w:p w:rsidR="00BE10B1" w:rsidRDefault="00BE10B1">
            <w:pPr>
              <w:spacing w:after="0"/>
              <w:rPr>
                <w:rFonts w:ascii="Times New Roman" w:hAnsi="Times New Roman"/>
                <w:sz w:val="24"/>
                <w:szCs w:val="24"/>
              </w:rPr>
            </w:pPr>
            <w:r>
              <w:rPr>
                <w:rFonts w:ascii="Times New Roman" w:hAnsi="Times New Roman"/>
                <w:sz w:val="24"/>
                <w:szCs w:val="24"/>
              </w:rPr>
              <w:t>ПК 1.1</w:t>
            </w:r>
          </w:p>
          <w:p w:rsidR="00BE10B1" w:rsidRDefault="00BE10B1">
            <w:pPr>
              <w:spacing w:after="0"/>
              <w:rPr>
                <w:rFonts w:ascii="Times New Roman" w:hAnsi="Times New Roman"/>
                <w:sz w:val="24"/>
                <w:szCs w:val="24"/>
              </w:rPr>
            </w:pPr>
            <w:r>
              <w:rPr>
                <w:rFonts w:ascii="Times New Roman" w:hAnsi="Times New Roman"/>
                <w:sz w:val="24"/>
                <w:szCs w:val="24"/>
              </w:rPr>
              <w:t>ПК 2.1</w:t>
            </w:r>
          </w:p>
          <w:p w:rsidR="00BE10B1" w:rsidRDefault="00BE10B1">
            <w:pPr>
              <w:spacing w:after="0"/>
              <w:rPr>
                <w:rFonts w:ascii="Times New Roman" w:hAnsi="Times New Roman"/>
                <w:sz w:val="24"/>
                <w:szCs w:val="24"/>
              </w:rPr>
            </w:pPr>
            <w:r>
              <w:rPr>
                <w:rFonts w:ascii="Times New Roman" w:hAnsi="Times New Roman"/>
                <w:sz w:val="24"/>
                <w:szCs w:val="24"/>
              </w:rPr>
              <w:t>ПК 3.1</w:t>
            </w:r>
          </w:p>
          <w:p w:rsidR="00BE10B1" w:rsidRDefault="00BE10B1">
            <w:pPr>
              <w:spacing w:after="0"/>
              <w:jc w:val="both"/>
              <w:rPr>
                <w:rFonts w:ascii="Times New Roman" w:hAnsi="Times New Roman"/>
                <w:b/>
                <w:sz w:val="24"/>
                <w:szCs w:val="24"/>
              </w:rPr>
            </w:pPr>
            <w:r>
              <w:rPr>
                <w:rFonts w:ascii="Times New Roman" w:hAnsi="Times New Roman"/>
                <w:sz w:val="24"/>
                <w:szCs w:val="24"/>
              </w:rPr>
              <w:t>ПК 4.1</w:t>
            </w:r>
          </w:p>
        </w:tc>
        <w:tc>
          <w:tcPr>
            <w:tcW w:w="4146" w:type="dxa"/>
            <w:hideMark/>
          </w:tcPr>
          <w:p w:rsidR="00BE10B1" w:rsidRDefault="00BE10B1">
            <w:pPr>
              <w:spacing w:after="0"/>
              <w:ind w:left="-42" w:right="-138" w:firstLine="317"/>
              <w:rPr>
                <w:rFonts w:ascii="Times New Roman" w:hAnsi="Times New Roman"/>
                <w:b/>
                <w:sz w:val="24"/>
                <w:szCs w:val="24"/>
              </w:rPr>
            </w:pPr>
            <w:r>
              <w:rPr>
                <w:rFonts w:ascii="Times New Roman" w:hAnsi="Times New Roman"/>
                <w:spacing w:val="-10"/>
                <w:sz w:val="24"/>
                <w:szCs w:val="24"/>
                <w:lang w:eastAsia="ar-SA"/>
              </w:rPr>
              <w:t>применять первичные средства пожар</w:t>
            </w:r>
            <w:r>
              <w:rPr>
                <w:rFonts w:ascii="Times New Roman" w:hAnsi="Times New Roman"/>
                <w:spacing w:val="-10"/>
                <w:sz w:val="24"/>
                <w:szCs w:val="24"/>
                <w:lang w:eastAsia="ar-SA"/>
              </w:rPr>
              <w:t>о</w:t>
            </w:r>
            <w:r>
              <w:rPr>
                <w:rFonts w:ascii="Times New Roman" w:hAnsi="Times New Roman"/>
                <w:spacing w:val="-10"/>
                <w:sz w:val="24"/>
                <w:szCs w:val="24"/>
                <w:lang w:eastAsia="ar-SA"/>
              </w:rPr>
              <w:t>тушения</w:t>
            </w:r>
            <w:r>
              <w:rPr>
                <w:rFonts w:ascii="Times New Roman" w:hAnsi="Times New Roman"/>
                <w:spacing w:val="-10"/>
                <w:sz w:val="24"/>
                <w:szCs w:val="24"/>
              </w:rPr>
              <w:t>;</w:t>
            </w:r>
          </w:p>
          <w:p w:rsidR="00BE10B1" w:rsidRDefault="00BE10B1">
            <w:pPr>
              <w:spacing w:after="0"/>
              <w:ind w:firstLine="317"/>
              <w:jc w:val="both"/>
              <w:rPr>
                <w:rFonts w:ascii="Times New Roman" w:hAnsi="Times New Roman"/>
                <w:b/>
                <w:sz w:val="24"/>
                <w:szCs w:val="24"/>
              </w:rPr>
            </w:pPr>
            <w:r>
              <w:rPr>
                <w:rFonts w:ascii="Times New Roman" w:hAnsi="Times New Roman"/>
                <w:sz w:val="24"/>
                <w:szCs w:val="24"/>
                <w:lang w:eastAsia="ar-SA"/>
              </w:rPr>
              <w:t>оказывать первую помощь постр</w:t>
            </w:r>
            <w:r>
              <w:rPr>
                <w:rFonts w:ascii="Times New Roman" w:hAnsi="Times New Roman"/>
                <w:sz w:val="24"/>
                <w:szCs w:val="24"/>
                <w:lang w:eastAsia="ar-SA"/>
              </w:rPr>
              <w:t>а</w:t>
            </w:r>
            <w:r>
              <w:rPr>
                <w:rFonts w:ascii="Times New Roman" w:hAnsi="Times New Roman"/>
                <w:sz w:val="24"/>
                <w:szCs w:val="24"/>
                <w:lang w:eastAsia="ar-SA"/>
              </w:rPr>
              <w:t>давшим</w:t>
            </w:r>
          </w:p>
        </w:tc>
        <w:tc>
          <w:tcPr>
            <w:tcW w:w="3452" w:type="dxa"/>
            <w:hideMark/>
          </w:tcPr>
          <w:p w:rsidR="00BE10B1" w:rsidRDefault="00BE10B1">
            <w:pPr>
              <w:spacing w:after="0"/>
              <w:ind w:firstLine="318"/>
              <w:rPr>
                <w:rFonts w:ascii="Times New Roman" w:hAnsi="Times New Roman"/>
                <w:b/>
                <w:sz w:val="24"/>
                <w:szCs w:val="24"/>
              </w:rPr>
            </w:pPr>
            <w:r>
              <w:rPr>
                <w:rFonts w:ascii="Times New Roman" w:hAnsi="Times New Roman"/>
                <w:sz w:val="24"/>
                <w:szCs w:val="24"/>
                <w:lang w:eastAsia="ar-SA"/>
              </w:rPr>
              <w:t>основные виды потенц</w:t>
            </w:r>
            <w:r>
              <w:rPr>
                <w:rFonts w:ascii="Times New Roman" w:hAnsi="Times New Roman"/>
                <w:sz w:val="24"/>
                <w:szCs w:val="24"/>
                <w:lang w:eastAsia="ar-SA"/>
              </w:rPr>
              <w:t>и</w:t>
            </w:r>
            <w:r>
              <w:rPr>
                <w:rFonts w:ascii="Times New Roman" w:hAnsi="Times New Roman"/>
                <w:sz w:val="24"/>
                <w:szCs w:val="24"/>
                <w:lang w:eastAsia="ar-SA"/>
              </w:rPr>
              <w:t>альных опасностей и их п</w:t>
            </w:r>
            <w:r>
              <w:rPr>
                <w:rFonts w:ascii="Times New Roman" w:hAnsi="Times New Roman"/>
                <w:sz w:val="24"/>
                <w:szCs w:val="24"/>
                <w:lang w:eastAsia="ar-SA"/>
              </w:rPr>
              <w:t>о</w:t>
            </w:r>
            <w:r>
              <w:rPr>
                <w:rFonts w:ascii="Times New Roman" w:hAnsi="Times New Roman"/>
                <w:sz w:val="24"/>
                <w:szCs w:val="24"/>
                <w:lang w:eastAsia="ar-SA"/>
              </w:rPr>
              <w:t>следствия в профессиональной деятельности и в быту, при</w:t>
            </w:r>
            <w:r>
              <w:rPr>
                <w:rFonts w:ascii="Times New Roman" w:hAnsi="Times New Roman"/>
                <w:sz w:val="24"/>
                <w:szCs w:val="24"/>
                <w:lang w:eastAsia="ar-SA"/>
              </w:rPr>
              <w:t>н</w:t>
            </w:r>
            <w:r>
              <w:rPr>
                <w:rFonts w:ascii="Times New Roman" w:hAnsi="Times New Roman"/>
                <w:sz w:val="24"/>
                <w:szCs w:val="24"/>
                <w:lang w:eastAsia="ar-SA"/>
              </w:rPr>
              <w:t>ципы снижения вероятности их реализации</w:t>
            </w:r>
            <w:r>
              <w:rPr>
                <w:rFonts w:ascii="Times New Roman" w:hAnsi="Times New Roman"/>
                <w:sz w:val="24"/>
                <w:szCs w:val="24"/>
              </w:rPr>
              <w:t>;</w:t>
            </w:r>
          </w:p>
          <w:p w:rsidR="00BE10B1" w:rsidRDefault="00BE10B1">
            <w:pPr>
              <w:spacing w:after="0"/>
              <w:ind w:firstLine="318"/>
              <w:jc w:val="both"/>
              <w:rPr>
                <w:rFonts w:ascii="Times New Roman" w:hAnsi="Times New Roman"/>
                <w:b/>
                <w:sz w:val="24"/>
                <w:szCs w:val="24"/>
              </w:rPr>
            </w:pPr>
            <w:r>
              <w:rPr>
                <w:rFonts w:ascii="Times New Roman" w:hAnsi="Times New Roman"/>
                <w:sz w:val="24"/>
                <w:szCs w:val="24"/>
                <w:lang w:eastAsia="ar-SA"/>
              </w:rPr>
              <w:t>порядок и правила оказания первой помощи пострадавшим</w:t>
            </w:r>
          </w:p>
        </w:tc>
      </w:tr>
    </w:tbl>
    <w:p w:rsidR="00BE10B1" w:rsidRDefault="00BE10B1" w:rsidP="00BE10B1">
      <w:pPr>
        <w:suppressAutoHyphens/>
        <w:spacing w:after="0" w:line="240" w:lineRule="auto"/>
        <w:rPr>
          <w:rFonts w:ascii="Times New Roman" w:hAnsi="Times New Roman"/>
          <w:sz w:val="28"/>
          <w:szCs w:val="28"/>
          <w:lang w:eastAsia="ar-SA"/>
        </w:rPr>
      </w:pPr>
    </w:p>
    <w:p w:rsidR="00BE10B1" w:rsidRDefault="00BE10B1" w:rsidP="00BE10B1">
      <w:pPr>
        <w:suppressAutoHyphens/>
        <w:spacing w:after="0" w:line="240" w:lineRule="auto"/>
        <w:rPr>
          <w:rFonts w:ascii="Times New Roman" w:hAnsi="Times New Roman"/>
          <w:b/>
          <w:bCs/>
          <w:sz w:val="24"/>
          <w:szCs w:val="24"/>
          <w:lang w:eastAsia="ar-SA"/>
        </w:rPr>
      </w:pPr>
      <w:r>
        <w:rPr>
          <w:rFonts w:ascii="Times New Roman" w:hAnsi="Times New Roman"/>
          <w:b/>
          <w:bCs/>
          <w:sz w:val="24"/>
          <w:szCs w:val="24"/>
          <w:lang w:eastAsia="ar-SA"/>
        </w:rPr>
        <w:t>2. СТРУКТУРА И СОДЕРЖАНИЕ УЧЕБНОЙ ДИСЦИПЛИНЫ</w:t>
      </w:r>
    </w:p>
    <w:p w:rsidR="00BE10B1" w:rsidRDefault="00BE10B1" w:rsidP="00BE10B1">
      <w:pPr>
        <w:spacing w:after="0" w:line="240" w:lineRule="auto"/>
        <w:rPr>
          <w:rFonts w:ascii="Times New Roman" w:hAnsi="Times New Roman"/>
          <w:b/>
          <w:sz w:val="24"/>
          <w:szCs w:val="24"/>
        </w:rPr>
      </w:pPr>
    </w:p>
    <w:p w:rsidR="00BE10B1" w:rsidRDefault="00BE10B1" w:rsidP="00BE10B1">
      <w:pPr>
        <w:spacing w:after="0" w:line="240" w:lineRule="auto"/>
        <w:rPr>
          <w:rFonts w:ascii="Times New Roman" w:hAnsi="Times New Roman"/>
          <w:sz w:val="24"/>
          <w:szCs w:val="24"/>
          <w:u w:val="single"/>
        </w:rPr>
      </w:pPr>
      <w:r>
        <w:rPr>
          <w:rFonts w:ascii="Times New Roman" w:hAnsi="Times New Roman"/>
          <w:b/>
          <w:sz w:val="24"/>
          <w:szCs w:val="24"/>
        </w:rPr>
        <w:t>2.1. Объем учебной дисциплины и виды учебной работы</w:t>
      </w:r>
    </w:p>
    <w:p w:rsidR="00BE10B1" w:rsidRDefault="00BE10B1" w:rsidP="00BE10B1">
      <w:pPr>
        <w:suppressAutoHyphens/>
        <w:spacing w:after="0" w:line="240" w:lineRule="auto"/>
        <w:jc w:val="center"/>
        <w:rPr>
          <w:rFonts w:ascii="Times New Roman" w:hAnsi="Times New Roman"/>
          <w:b/>
          <w:bCs/>
          <w:sz w:val="24"/>
          <w:szCs w:val="24"/>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79"/>
        <w:gridCol w:w="2376"/>
      </w:tblGrid>
      <w:tr w:rsidR="00BE10B1" w:rsidTr="00BE10B1">
        <w:tc>
          <w:tcPr>
            <w:tcW w:w="7479" w:type="dxa"/>
            <w:hideMark/>
          </w:tcPr>
          <w:p w:rsidR="00BE10B1" w:rsidRDefault="00BE10B1">
            <w:pPr>
              <w:spacing w:line="360" w:lineRule="auto"/>
              <w:jc w:val="center"/>
              <w:rPr>
                <w:rFonts w:ascii="Times New Roman" w:hAnsi="Times New Roman"/>
                <w:b/>
                <w:sz w:val="24"/>
                <w:szCs w:val="24"/>
              </w:rPr>
            </w:pPr>
            <w:r>
              <w:rPr>
                <w:rFonts w:ascii="Times New Roman" w:hAnsi="Times New Roman"/>
                <w:b/>
                <w:sz w:val="24"/>
                <w:szCs w:val="24"/>
              </w:rPr>
              <w:t>Виды учебной работы</w:t>
            </w:r>
          </w:p>
        </w:tc>
        <w:tc>
          <w:tcPr>
            <w:tcW w:w="2376" w:type="dxa"/>
            <w:hideMark/>
          </w:tcPr>
          <w:p w:rsidR="00BE10B1" w:rsidRDefault="00BE10B1">
            <w:pPr>
              <w:spacing w:line="360" w:lineRule="auto"/>
              <w:jc w:val="center"/>
              <w:rPr>
                <w:rFonts w:ascii="Times New Roman" w:hAnsi="Times New Roman"/>
                <w:b/>
                <w:sz w:val="24"/>
                <w:szCs w:val="24"/>
              </w:rPr>
            </w:pPr>
            <w:r>
              <w:rPr>
                <w:rFonts w:ascii="Times New Roman" w:hAnsi="Times New Roman"/>
                <w:b/>
                <w:sz w:val="24"/>
                <w:szCs w:val="24"/>
              </w:rPr>
              <w:t>Объём часов</w:t>
            </w:r>
          </w:p>
        </w:tc>
      </w:tr>
      <w:tr w:rsidR="00BE10B1" w:rsidTr="00BE10B1">
        <w:tc>
          <w:tcPr>
            <w:tcW w:w="7479" w:type="dxa"/>
            <w:vAlign w:val="center"/>
            <w:hideMark/>
          </w:tcPr>
          <w:p w:rsidR="00BE10B1" w:rsidRDefault="00BE10B1">
            <w:pPr>
              <w:spacing w:after="0"/>
              <w:rPr>
                <w:rFonts w:ascii="Times New Roman" w:hAnsi="Times New Roman"/>
                <w:b/>
                <w:sz w:val="24"/>
                <w:szCs w:val="24"/>
              </w:rPr>
            </w:pPr>
            <w:r>
              <w:rPr>
                <w:rFonts w:ascii="Times New Roman" w:hAnsi="Times New Roman"/>
                <w:b/>
                <w:sz w:val="24"/>
                <w:szCs w:val="24"/>
              </w:rPr>
              <w:t>Объем учебной дисциплины</w:t>
            </w:r>
          </w:p>
        </w:tc>
        <w:tc>
          <w:tcPr>
            <w:tcW w:w="2376" w:type="dxa"/>
            <w:hideMark/>
          </w:tcPr>
          <w:p w:rsidR="00BE10B1" w:rsidRDefault="00BE10B1">
            <w:pPr>
              <w:spacing w:after="0" w:line="360" w:lineRule="auto"/>
              <w:jc w:val="center"/>
              <w:rPr>
                <w:rFonts w:ascii="Times New Roman" w:hAnsi="Times New Roman"/>
                <w:b/>
                <w:sz w:val="24"/>
                <w:szCs w:val="24"/>
              </w:rPr>
            </w:pPr>
            <w:r>
              <w:rPr>
                <w:rFonts w:ascii="Times New Roman" w:hAnsi="Times New Roman"/>
                <w:b/>
                <w:sz w:val="24"/>
                <w:szCs w:val="24"/>
              </w:rPr>
              <w:t>36</w:t>
            </w:r>
          </w:p>
        </w:tc>
      </w:tr>
      <w:tr w:rsidR="00BE10B1" w:rsidTr="00BE10B1">
        <w:tc>
          <w:tcPr>
            <w:tcW w:w="7479" w:type="dxa"/>
            <w:vAlign w:val="center"/>
            <w:hideMark/>
          </w:tcPr>
          <w:p w:rsidR="00BE10B1" w:rsidRDefault="00BE10B1">
            <w:pPr>
              <w:spacing w:after="0"/>
              <w:rPr>
                <w:rFonts w:ascii="Times New Roman" w:hAnsi="Times New Roman"/>
                <w:b/>
                <w:sz w:val="24"/>
                <w:szCs w:val="24"/>
              </w:rPr>
            </w:pPr>
            <w:r>
              <w:rPr>
                <w:rFonts w:ascii="Times New Roman" w:hAnsi="Times New Roman"/>
                <w:b/>
                <w:sz w:val="24"/>
                <w:szCs w:val="24"/>
              </w:rPr>
              <w:t>Самостоятельная работа</w:t>
            </w:r>
            <w:r>
              <w:rPr>
                <w:rStyle w:val="ac"/>
                <w:b/>
                <w:color w:val="000000"/>
                <w:sz w:val="24"/>
                <w:szCs w:val="24"/>
              </w:rPr>
              <w:footnoteReference w:id="5"/>
            </w:r>
          </w:p>
        </w:tc>
        <w:tc>
          <w:tcPr>
            <w:tcW w:w="2376" w:type="dxa"/>
            <w:hideMark/>
          </w:tcPr>
          <w:p w:rsidR="00BE10B1" w:rsidRDefault="00BE10B1">
            <w:pPr>
              <w:spacing w:after="0" w:line="360" w:lineRule="auto"/>
              <w:jc w:val="center"/>
              <w:rPr>
                <w:rFonts w:ascii="Times New Roman" w:hAnsi="Times New Roman"/>
                <w:b/>
                <w:sz w:val="24"/>
                <w:szCs w:val="24"/>
              </w:rPr>
            </w:pPr>
            <w:r>
              <w:rPr>
                <w:rFonts w:ascii="Times New Roman" w:hAnsi="Times New Roman"/>
                <w:b/>
                <w:sz w:val="24"/>
                <w:szCs w:val="24"/>
              </w:rPr>
              <w:t>6</w:t>
            </w:r>
          </w:p>
        </w:tc>
      </w:tr>
      <w:tr w:rsidR="00BE10B1" w:rsidTr="00BE10B1">
        <w:tc>
          <w:tcPr>
            <w:tcW w:w="7479" w:type="dxa"/>
            <w:vAlign w:val="center"/>
            <w:hideMark/>
          </w:tcPr>
          <w:p w:rsidR="00BE10B1" w:rsidRDefault="00BE10B1">
            <w:pPr>
              <w:spacing w:after="0"/>
              <w:rPr>
                <w:rFonts w:ascii="Times New Roman" w:hAnsi="Times New Roman"/>
                <w:b/>
                <w:sz w:val="24"/>
                <w:szCs w:val="24"/>
              </w:rPr>
            </w:pPr>
            <w:r>
              <w:rPr>
                <w:rFonts w:ascii="Times New Roman" w:hAnsi="Times New Roman"/>
                <w:b/>
                <w:sz w:val="24"/>
                <w:szCs w:val="24"/>
              </w:rPr>
              <w:t>Суммарная учебная нагрузка во взаимодействии с преподават</w:t>
            </w:r>
            <w:r>
              <w:rPr>
                <w:rFonts w:ascii="Times New Roman" w:hAnsi="Times New Roman"/>
                <w:b/>
                <w:sz w:val="24"/>
                <w:szCs w:val="24"/>
              </w:rPr>
              <w:t>е</w:t>
            </w:r>
            <w:r>
              <w:rPr>
                <w:rFonts w:ascii="Times New Roman" w:hAnsi="Times New Roman"/>
                <w:b/>
                <w:sz w:val="24"/>
                <w:szCs w:val="24"/>
              </w:rPr>
              <w:t>лем</w:t>
            </w:r>
          </w:p>
        </w:tc>
        <w:tc>
          <w:tcPr>
            <w:tcW w:w="2376" w:type="dxa"/>
            <w:hideMark/>
          </w:tcPr>
          <w:p w:rsidR="00BE10B1" w:rsidRDefault="00BE10B1">
            <w:pPr>
              <w:spacing w:after="0" w:line="360" w:lineRule="auto"/>
              <w:jc w:val="center"/>
              <w:rPr>
                <w:rFonts w:ascii="Times New Roman" w:hAnsi="Times New Roman"/>
                <w:b/>
                <w:sz w:val="24"/>
                <w:szCs w:val="24"/>
              </w:rPr>
            </w:pPr>
            <w:r>
              <w:rPr>
                <w:rFonts w:ascii="Times New Roman" w:hAnsi="Times New Roman"/>
                <w:b/>
                <w:sz w:val="24"/>
                <w:szCs w:val="24"/>
              </w:rPr>
              <w:t>30</w:t>
            </w:r>
          </w:p>
        </w:tc>
      </w:tr>
      <w:tr w:rsidR="00BE10B1" w:rsidTr="00BE10B1">
        <w:tc>
          <w:tcPr>
            <w:tcW w:w="9855" w:type="dxa"/>
            <w:gridSpan w:val="2"/>
            <w:hideMark/>
          </w:tcPr>
          <w:p w:rsidR="00BE10B1" w:rsidRDefault="00BE10B1">
            <w:pPr>
              <w:spacing w:after="0" w:line="360" w:lineRule="auto"/>
              <w:jc w:val="both"/>
              <w:rPr>
                <w:rFonts w:ascii="Times New Roman" w:hAnsi="Times New Roman"/>
                <w:sz w:val="24"/>
                <w:szCs w:val="24"/>
              </w:rPr>
            </w:pPr>
            <w:r>
              <w:rPr>
                <w:rFonts w:ascii="Times New Roman" w:hAnsi="Times New Roman"/>
                <w:sz w:val="24"/>
                <w:szCs w:val="24"/>
              </w:rPr>
              <w:t xml:space="preserve">в том числе: </w:t>
            </w:r>
          </w:p>
        </w:tc>
      </w:tr>
      <w:tr w:rsidR="00BE10B1" w:rsidTr="00BE10B1">
        <w:tc>
          <w:tcPr>
            <w:tcW w:w="7479" w:type="dxa"/>
            <w:hideMark/>
          </w:tcPr>
          <w:p w:rsidR="00BE10B1" w:rsidRDefault="00BE10B1">
            <w:pPr>
              <w:spacing w:after="0" w:line="360" w:lineRule="auto"/>
              <w:jc w:val="both"/>
              <w:rPr>
                <w:rFonts w:ascii="Times New Roman" w:hAnsi="Times New Roman"/>
                <w:sz w:val="24"/>
                <w:szCs w:val="24"/>
              </w:rPr>
            </w:pPr>
            <w:r>
              <w:rPr>
                <w:rFonts w:ascii="Times New Roman" w:hAnsi="Times New Roman"/>
                <w:sz w:val="24"/>
                <w:szCs w:val="24"/>
              </w:rPr>
              <w:t>теоретическое обучение</w:t>
            </w:r>
          </w:p>
        </w:tc>
        <w:tc>
          <w:tcPr>
            <w:tcW w:w="2376" w:type="dxa"/>
            <w:hideMark/>
          </w:tcPr>
          <w:p w:rsidR="00BE10B1" w:rsidRDefault="00BE10B1">
            <w:pPr>
              <w:spacing w:after="0" w:line="360" w:lineRule="auto"/>
              <w:jc w:val="center"/>
              <w:rPr>
                <w:rFonts w:ascii="Times New Roman" w:hAnsi="Times New Roman"/>
                <w:sz w:val="24"/>
                <w:szCs w:val="24"/>
              </w:rPr>
            </w:pPr>
            <w:r>
              <w:rPr>
                <w:rFonts w:ascii="Times New Roman" w:hAnsi="Times New Roman"/>
                <w:sz w:val="24"/>
                <w:szCs w:val="24"/>
              </w:rPr>
              <w:t>22</w:t>
            </w:r>
          </w:p>
        </w:tc>
      </w:tr>
      <w:tr w:rsidR="00BE10B1" w:rsidTr="00BE10B1">
        <w:tc>
          <w:tcPr>
            <w:tcW w:w="7479" w:type="dxa"/>
            <w:hideMark/>
          </w:tcPr>
          <w:p w:rsidR="00BE10B1" w:rsidRDefault="00BE10B1">
            <w:pPr>
              <w:spacing w:after="0" w:line="360" w:lineRule="auto"/>
              <w:jc w:val="both"/>
              <w:rPr>
                <w:rFonts w:ascii="Times New Roman" w:hAnsi="Times New Roman"/>
                <w:sz w:val="24"/>
                <w:szCs w:val="24"/>
              </w:rPr>
            </w:pPr>
            <w:r>
              <w:rPr>
                <w:rFonts w:ascii="Times New Roman" w:hAnsi="Times New Roman"/>
                <w:sz w:val="24"/>
                <w:szCs w:val="24"/>
              </w:rPr>
              <w:t>практические занятия</w:t>
            </w:r>
          </w:p>
        </w:tc>
        <w:tc>
          <w:tcPr>
            <w:tcW w:w="2376" w:type="dxa"/>
            <w:hideMark/>
          </w:tcPr>
          <w:p w:rsidR="00BE10B1" w:rsidRDefault="00BE10B1">
            <w:pPr>
              <w:spacing w:after="0" w:line="360" w:lineRule="auto"/>
              <w:jc w:val="center"/>
              <w:rPr>
                <w:rFonts w:ascii="Times New Roman" w:hAnsi="Times New Roman"/>
                <w:sz w:val="24"/>
                <w:szCs w:val="24"/>
              </w:rPr>
            </w:pPr>
            <w:r>
              <w:rPr>
                <w:rFonts w:ascii="Times New Roman" w:hAnsi="Times New Roman"/>
                <w:sz w:val="24"/>
                <w:szCs w:val="24"/>
              </w:rPr>
              <w:t>6</w:t>
            </w:r>
          </w:p>
        </w:tc>
      </w:tr>
      <w:tr w:rsidR="00BE10B1" w:rsidTr="00BE10B1">
        <w:tc>
          <w:tcPr>
            <w:tcW w:w="7479" w:type="dxa"/>
            <w:hideMark/>
          </w:tcPr>
          <w:p w:rsidR="00BE10B1" w:rsidRDefault="00BE10B1">
            <w:pPr>
              <w:spacing w:line="360" w:lineRule="auto"/>
              <w:jc w:val="both"/>
              <w:rPr>
                <w:rFonts w:ascii="Times New Roman" w:hAnsi="Times New Roman"/>
                <w:b/>
                <w:sz w:val="24"/>
                <w:szCs w:val="24"/>
              </w:rPr>
            </w:pPr>
            <w:r>
              <w:rPr>
                <w:rFonts w:ascii="Times New Roman" w:hAnsi="Times New Roman"/>
                <w:b/>
                <w:sz w:val="24"/>
                <w:szCs w:val="24"/>
              </w:rPr>
              <w:t xml:space="preserve">Промежуточная аттестация                                                                                           </w:t>
            </w:r>
          </w:p>
        </w:tc>
        <w:tc>
          <w:tcPr>
            <w:tcW w:w="2376" w:type="dxa"/>
            <w:hideMark/>
          </w:tcPr>
          <w:p w:rsidR="00BE10B1" w:rsidRDefault="00BE10B1">
            <w:pPr>
              <w:spacing w:line="360" w:lineRule="auto"/>
              <w:jc w:val="center"/>
              <w:rPr>
                <w:rFonts w:ascii="Times New Roman" w:hAnsi="Times New Roman"/>
                <w:b/>
                <w:sz w:val="24"/>
                <w:szCs w:val="24"/>
              </w:rPr>
            </w:pPr>
            <w:r>
              <w:rPr>
                <w:rFonts w:ascii="Times New Roman" w:hAnsi="Times New Roman"/>
                <w:b/>
                <w:sz w:val="24"/>
                <w:szCs w:val="24"/>
              </w:rPr>
              <w:t>2</w:t>
            </w:r>
          </w:p>
        </w:tc>
      </w:tr>
    </w:tbl>
    <w:p w:rsidR="00BE10B1" w:rsidRDefault="00BE10B1" w:rsidP="00BE10B1">
      <w:pPr>
        <w:suppressAutoHyphens/>
        <w:spacing w:after="0" w:line="240" w:lineRule="auto"/>
        <w:rPr>
          <w:rFonts w:ascii="Times New Roman" w:hAnsi="Times New Roman"/>
          <w:b/>
          <w:bCs/>
          <w:caps/>
          <w:sz w:val="28"/>
          <w:szCs w:val="28"/>
          <w:lang w:eastAsia="ar-SA"/>
        </w:rPr>
      </w:pPr>
    </w:p>
    <w:p w:rsidR="00BE10B1" w:rsidRDefault="00BE10B1" w:rsidP="00BE10B1">
      <w:pPr>
        <w:spacing w:after="0" w:line="240" w:lineRule="auto"/>
        <w:rPr>
          <w:rFonts w:ascii="Times New Roman" w:hAnsi="Times New Roman"/>
          <w:b/>
          <w:bCs/>
          <w:caps/>
          <w:sz w:val="28"/>
          <w:szCs w:val="28"/>
          <w:lang w:eastAsia="ar-SA"/>
        </w:rPr>
        <w:sectPr w:rsidR="00BE10B1">
          <w:footnotePr>
            <w:pos w:val="beneathText"/>
          </w:footnotePr>
          <w:pgSz w:w="11907" w:h="16840" w:orient="landscape"/>
          <w:pgMar w:top="1134" w:right="1134" w:bottom="709" w:left="1134" w:header="720" w:footer="709" w:gutter="0"/>
          <w:cols w:space="720"/>
        </w:sectPr>
      </w:pPr>
    </w:p>
    <w:p w:rsidR="00BE10B1" w:rsidRDefault="00BE10B1" w:rsidP="00BE10B1">
      <w:pPr>
        <w:pStyle w:val="ae"/>
        <w:ind w:left="720"/>
        <w:rPr>
          <w:b/>
          <w:spacing w:val="-6"/>
        </w:rPr>
      </w:pPr>
      <w:r>
        <w:rPr>
          <w:b/>
          <w:bCs/>
          <w:caps/>
          <w:lang w:eastAsia="ar-SA"/>
        </w:rPr>
        <w:lastRenderedPageBreak/>
        <w:t>2.2. Т</w:t>
      </w:r>
      <w:r>
        <w:rPr>
          <w:b/>
          <w:bCs/>
          <w:lang w:eastAsia="ar-SA"/>
        </w:rPr>
        <w:t xml:space="preserve">ематический план и содержание учебной дисциплины  </w:t>
      </w:r>
    </w:p>
    <w:p w:rsidR="00BE10B1" w:rsidRDefault="00BE10B1" w:rsidP="00BE10B1">
      <w:pPr>
        <w:suppressAutoHyphens/>
        <w:spacing w:after="0" w:line="240" w:lineRule="auto"/>
        <w:rPr>
          <w:rFonts w:ascii="Times New Roman" w:hAnsi="Times New Roman"/>
          <w:b/>
          <w:bCs/>
          <w:sz w:val="24"/>
          <w:szCs w:val="24"/>
          <w:lang w:eastAsia="ar-SA"/>
        </w:rPr>
      </w:pPr>
    </w:p>
    <w:p w:rsidR="00BE10B1" w:rsidRDefault="00BE10B1" w:rsidP="00BE10B1">
      <w:pPr>
        <w:suppressAutoHyphens/>
        <w:spacing w:after="0" w:line="240" w:lineRule="auto"/>
        <w:rPr>
          <w:rFonts w:ascii="Times New Roman" w:hAnsi="Times New Roman"/>
          <w:b/>
          <w:bCs/>
          <w:sz w:val="24"/>
          <w:szCs w:val="24"/>
          <w:lang w:eastAsia="ar-SA"/>
        </w:rPr>
      </w:pP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2"/>
        <w:gridCol w:w="397"/>
        <w:gridCol w:w="7622"/>
        <w:gridCol w:w="992"/>
        <w:gridCol w:w="2939"/>
      </w:tblGrid>
      <w:tr w:rsidR="00BE10B1" w:rsidTr="00BE10B1">
        <w:tc>
          <w:tcPr>
            <w:tcW w:w="966" w:type="pct"/>
            <w:hideMark/>
          </w:tcPr>
          <w:p w:rsidR="00BE10B1" w:rsidRDefault="00BE10B1">
            <w:pPr>
              <w:suppressAutoHyphens/>
              <w:spacing w:after="0"/>
              <w:jc w:val="center"/>
              <w:rPr>
                <w:rFonts w:ascii="Times New Roman" w:hAnsi="Times New Roman"/>
                <w:b/>
                <w:bCs/>
                <w:sz w:val="24"/>
                <w:szCs w:val="24"/>
                <w:lang w:eastAsia="ar-SA"/>
              </w:rPr>
            </w:pPr>
            <w:r>
              <w:rPr>
                <w:rFonts w:ascii="Times New Roman" w:hAnsi="Times New Roman"/>
                <w:b/>
                <w:bCs/>
                <w:sz w:val="24"/>
                <w:szCs w:val="24"/>
                <w:lang w:eastAsia="ar-SA"/>
              </w:rPr>
              <w:t xml:space="preserve">Наименование </w:t>
            </w:r>
          </w:p>
          <w:p w:rsidR="00BE10B1" w:rsidRDefault="00BE10B1">
            <w:pPr>
              <w:suppressAutoHyphens/>
              <w:spacing w:after="0"/>
              <w:jc w:val="center"/>
              <w:rPr>
                <w:rFonts w:ascii="Times New Roman" w:hAnsi="Times New Roman"/>
                <w:b/>
                <w:bCs/>
                <w:sz w:val="24"/>
                <w:szCs w:val="24"/>
                <w:lang w:eastAsia="ar-SA"/>
              </w:rPr>
            </w:pPr>
            <w:r>
              <w:rPr>
                <w:rFonts w:ascii="Times New Roman" w:hAnsi="Times New Roman"/>
                <w:b/>
                <w:bCs/>
                <w:sz w:val="24"/>
                <w:szCs w:val="24"/>
                <w:lang w:eastAsia="ar-SA"/>
              </w:rPr>
              <w:t>разделов и тем</w:t>
            </w:r>
          </w:p>
        </w:tc>
        <w:tc>
          <w:tcPr>
            <w:tcW w:w="2707" w:type="pct"/>
            <w:gridSpan w:val="2"/>
            <w:hideMark/>
          </w:tcPr>
          <w:p w:rsidR="00BE10B1" w:rsidRDefault="00BE10B1">
            <w:pPr>
              <w:suppressAutoHyphens/>
              <w:spacing w:after="0"/>
              <w:ind w:right="-108"/>
              <w:jc w:val="center"/>
              <w:rPr>
                <w:rFonts w:ascii="Times New Roman" w:hAnsi="Times New Roman"/>
                <w:b/>
                <w:bCs/>
                <w:sz w:val="24"/>
                <w:szCs w:val="24"/>
                <w:lang w:eastAsia="ar-SA"/>
              </w:rPr>
            </w:pPr>
            <w:r>
              <w:rPr>
                <w:rFonts w:ascii="Times New Roman" w:hAnsi="Times New Roman"/>
                <w:b/>
                <w:bCs/>
                <w:sz w:val="24"/>
                <w:szCs w:val="24"/>
                <w:lang w:eastAsia="ar-SA"/>
              </w:rPr>
              <w:t xml:space="preserve">Содержание учебного материала и формы организации деятельности </w:t>
            </w:r>
            <w:proofErr w:type="gramStart"/>
            <w:r>
              <w:rPr>
                <w:rFonts w:ascii="Times New Roman" w:hAnsi="Times New Roman"/>
                <w:b/>
                <w:bCs/>
                <w:sz w:val="24"/>
                <w:szCs w:val="24"/>
                <w:lang w:eastAsia="ar-SA"/>
              </w:rPr>
              <w:t>обучающихся</w:t>
            </w:r>
            <w:proofErr w:type="gramEnd"/>
          </w:p>
        </w:tc>
        <w:tc>
          <w:tcPr>
            <w:tcW w:w="335" w:type="pct"/>
            <w:hideMark/>
          </w:tcPr>
          <w:p w:rsidR="00BE10B1" w:rsidRDefault="00BE10B1">
            <w:pPr>
              <w:suppressAutoHyphens/>
              <w:spacing w:after="0"/>
              <w:jc w:val="center"/>
              <w:rPr>
                <w:rFonts w:ascii="Times New Roman" w:hAnsi="Times New Roman"/>
                <w:b/>
                <w:bCs/>
                <w:sz w:val="24"/>
                <w:szCs w:val="24"/>
                <w:lang w:eastAsia="ar-SA"/>
              </w:rPr>
            </w:pPr>
            <w:r>
              <w:rPr>
                <w:rFonts w:ascii="Times New Roman" w:hAnsi="Times New Roman"/>
                <w:b/>
                <w:bCs/>
                <w:spacing w:val="-20"/>
                <w:sz w:val="24"/>
                <w:szCs w:val="24"/>
                <w:lang w:eastAsia="ar-SA"/>
              </w:rPr>
              <w:t xml:space="preserve">Объем </w:t>
            </w:r>
            <w:r>
              <w:rPr>
                <w:rFonts w:ascii="Times New Roman" w:hAnsi="Times New Roman"/>
                <w:b/>
                <w:bCs/>
                <w:sz w:val="24"/>
                <w:szCs w:val="24"/>
                <w:lang w:eastAsia="ar-SA"/>
              </w:rPr>
              <w:t>часов</w:t>
            </w:r>
          </w:p>
        </w:tc>
        <w:tc>
          <w:tcPr>
            <w:tcW w:w="992" w:type="pct"/>
            <w:hideMark/>
          </w:tcPr>
          <w:p w:rsidR="00BE10B1" w:rsidRDefault="00BE10B1">
            <w:pPr>
              <w:suppressAutoHyphens/>
              <w:spacing w:after="0"/>
              <w:ind w:left="-117" w:right="-32"/>
              <w:jc w:val="center"/>
              <w:rPr>
                <w:rFonts w:ascii="Times New Roman" w:hAnsi="Times New Roman"/>
                <w:b/>
                <w:bCs/>
                <w:sz w:val="24"/>
                <w:szCs w:val="24"/>
                <w:lang w:eastAsia="ar-SA"/>
              </w:rPr>
            </w:pPr>
            <w:r>
              <w:rPr>
                <w:rFonts w:ascii="Times New Roman" w:hAnsi="Times New Roman"/>
                <w:b/>
                <w:bCs/>
                <w:sz w:val="24"/>
                <w:szCs w:val="24"/>
                <w:lang w:eastAsia="ar-SA"/>
              </w:rPr>
              <w:t>Коды компетенций, формированию которых способствует элемент программы</w:t>
            </w:r>
          </w:p>
        </w:tc>
      </w:tr>
      <w:tr w:rsidR="00BE10B1" w:rsidTr="00BE10B1">
        <w:tc>
          <w:tcPr>
            <w:tcW w:w="966"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 xml:space="preserve">Раздел </w:t>
            </w:r>
            <w:r>
              <w:rPr>
                <w:rFonts w:ascii="Times New Roman" w:hAnsi="Times New Roman"/>
                <w:b/>
                <w:sz w:val="24"/>
                <w:szCs w:val="24"/>
                <w:lang w:val="en-US" w:eastAsia="ar-SA"/>
              </w:rPr>
              <w:t>I</w:t>
            </w:r>
            <w:r>
              <w:rPr>
                <w:rFonts w:ascii="Times New Roman" w:hAnsi="Times New Roman"/>
                <w:b/>
                <w:sz w:val="24"/>
                <w:szCs w:val="24"/>
                <w:lang w:eastAsia="ar-SA"/>
              </w:rPr>
              <w:t>.</w:t>
            </w:r>
          </w:p>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Гражданская оборона и защита при чрезвычайных ситуациях</w:t>
            </w:r>
          </w:p>
        </w:tc>
        <w:tc>
          <w:tcPr>
            <w:tcW w:w="2707" w:type="pct"/>
            <w:gridSpan w:val="2"/>
          </w:tcPr>
          <w:p w:rsidR="00BE10B1" w:rsidRDefault="00BE10B1">
            <w:pPr>
              <w:suppressAutoHyphens/>
              <w:spacing w:after="0"/>
              <w:jc w:val="center"/>
              <w:rPr>
                <w:rFonts w:ascii="Times New Roman" w:hAnsi="Times New Roman"/>
                <w:sz w:val="24"/>
                <w:szCs w:val="24"/>
                <w:lang w:eastAsia="ar-SA"/>
              </w:rPr>
            </w:pP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10</w:t>
            </w:r>
          </w:p>
        </w:tc>
        <w:tc>
          <w:tcPr>
            <w:tcW w:w="992" w:type="pct"/>
          </w:tcPr>
          <w:p w:rsidR="00BE10B1" w:rsidRDefault="00BE10B1">
            <w:pPr>
              <w:suppressAutoHyphens/>
              <w:spacing w:after="0"/>
              <w:jc w:val="center"/>
              <w:rPr>
                <w:rFonts w:ascii="Times New Roman" w:hAnsi="Times New Roman"/>
                <w:sz w:val="24"/>
                <w:szCs w:val="24"/>
                <w:lang w:eastAsia="ar-SA"/>
              </w:rPr>
            </w:pPr>
          </w:p>
        </w:tc>
      </w:tr>
      <w:tr w:rsidR="00BE10B1" w:rsidTr="00BE10B1">
        <w:tc>
          <w:tcPr>
            <w:tcW w:w="966"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Тема 1.</w:t>
            </w:r>
          </w:p>
          <w:p w:rsidR="00BE10B1" w:rsidRDefault="00BE10B1">
            <w:pPr>
              <w:suppressAutoHyphens/>
              <w:spacing w:after="0"/>
              <w:jc w:val="center"/>
              <w:rPr>
                <w:rFonts w:ascii="Times New Roman" w:hAnsi="Times New Roman"/>
                <w:sz w:val="24"/>
                <w:szCs w:val="24"/>
                <w:lang w:eastAsia="ar-SA"/>
              </w:rPr>
            </w:pPr>
            <w:r>
              <w:rPr>
                <w:rFonts w:ascii="Times New Roman" w:hAnsi="Times New Roman"/>
                <w:sz w:val="24"/>
                <w:szCs w:val="24"/>
                <w:lang w:eastAsia="ar-SA"/>
              </w:rPr>
              <w:t>Единая государственная система предупреждения и ликвидации чрезвычайных ситуаций</w:t>
            </w:r>
          </w:p>
        </w:tc>
        <w:tc>
          <w:tcPr>
            <w:tcW w:w="270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t xml:space="preserve">Содержание </w:t>
            </w:r>
            <w:r>
              <w:rPr>
                <w:rFonts w:ascii="Times New Roman" w:hAnsi="Times New Roman"/>
                <w:b/>
                <w:bCs/>
                <w:sz w:val="24"/>
                <w:szCs w:val="24"/>
              </w:rPr>
              <w:t>учебного материала</w:t>
            </w:r>
          </w:p>
        </w:tc>
        <w:tc>
          <w:tcPr>
            <w:tcW w:w="335"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1</w:t>
            </w:r>
          </w:p>
        </w:tc>
        <w:tc>
          <w:tcPr>
            <w:tcW w:w="992"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1138"/>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3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57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Единая государственная система предупреждения и ликвидации чрезвычайных ситуаций</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92" w:type="pct"/>
            <w:hideMark/>
          </w:tcPr>
          <w:p w:rsidR="00BE10B1" w:rsidRDefault="00BE10B1">
            <w:pPr>
              <w:suppressAutoHyphens/>
              <w:spacing w:after="0"/>
              <w:jc w:val="center"/>
              <w:rPr>
                <w:rFonts w:ascii="Times New Roman" w:hAnsi="Times New Roman"/>
                <w:sz w:val="24"/>
                <w:szCs w:val="24"/>
                <w:lang w:eastAsia="ar-SA"/>
              </w:rPr>
            </w:pPr>
            <w:r>
              <w:rPr>
                <w:rFonts w:ascii="Times New Roman" w:hAnsi="Times New Roman"/>
                <w:sz w:val="24"/>
                <w:szCs w:val="24"/>
                <w:lang w:eastAsia="ar-SA"/>
              </w:rPr>
              <w:t>ОК 06, ОК 07,</w:t>
            </w:r>
          </w:p>
          <w:p w:rsidR="00BE10B1" w:rsidRDefault="00BE10B1">
            <w:pPr>
              <w:suppressAutoHyphens/>
              <w:spacing w:after="0"/>
              <w:jc w:val="center"/>
              <w:rPr>
                <w:rFonts w:ascii="Times New Roman" w:hAnsi="Times New Roman"/>
                <w:spacing w:val="-20"/>
                <w:sz w:val="24"/>
                <w:szCs w:val="24"/>
                <w:lang w:eastAsia="ar-SA"/>
              </w:rPr>
            </w:pPr>
            <w:r>
              <w:rPr>
                <w:rFonts w:ascii="Times New Roman" w:hAnsi="Times New Roman"/>
                <w:spacing w:val="-20"/>
                <w:sz w:val="24"/>
                <w:szCs w:val="24"/>
                <w:lang w:eastAsia="ar-SA"/>
              </w:rPr>
              <w:t>ПК 1.1, ПК 2.1,</w:t>
            </w:r>
          </w:p>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ПК 3.1, ПК 4.1</w:t>
            </w:r>
          </w:p>
        </w:tc>
      </w:tr>
      <w:tr w:rsidR="00BE10B1" w:rsidTr="00BE10B1">
        <w:tc>
          <w:tcPr>
            <w:tcW w:w="966" w:type="pct"/>
            <w:vMerge w:val="restart"/>
            <w:vAlign w:val="center"/>
          </w:tcPr>
          <w:p w:rsidR="00BE10B1" w:rsidRDefault="00BE10B1">
            <w:pPr>
              <w:suppressAutoHyphens/>
              <w:spacing w:after="0"/>
              <w:jc w:val="center"/>
              <w:rPr>
                <w:rFonts w:ascii="Times New Roman" w:hAnsi="Times New Roman"/>
                <w:b/>
                <w:bCs/>
                <w:sz w:val="24"/>
                <w:szCs w:val="24"/>
                <w:lang w:eastAsia="ar-SA"/>
              </w:rPr>
            </w:pPr>
            <w:r>
              <w:rPr>
                <w:rFonts w:ascii="Times New Roman" w:hAnsi="Times New Roman"/>
                <w:b/>
                <w:sz w:val="24"/>
                <w:szCs w:val="24"/>
                <w:lang w:eastAsia="ar-SA"/>
              </w:rPr>
              <w:t>Тема 2.</w:t>
            </w:r>
          </w:p>
          <w:p w:rsidR="00BE10B1" w:rsidRDefault="00BE10B1">
            <w:pPr>
              <w:suppressAutoHyphens/>
              <w:spacing w:after="0"/>
              <w:jc w:val="center"/>
              <w:rPr>
                <w:rFonts w:ascii="Times New Roman" w:hAnsi="Times New Roman"/>
                <w:sz w:val="24"/>
                <w:szCs w:val="24"/>
                <w:lang w:eastAsia="ar-SA"/>
              </w:rPr>
            </w:pPr>
            <w:r>
              <w:rPr>
                <w:rFonts w:ascii="Times New Roman" w:hAnsi="Times New Roman"/>
                <w:bCs/>
                <w:sz w:val="24"/>
                <w:szCs w:val="24"/>
                <w:lang w:eastAsia="ar-SA"/>
              </w:rPr>
              <w:t>Гражданская оборона</w:t>
            </w:r>
          </w:p>
          <w:p w:rsidR="00BE10B1" w:rsidRDefault="00BE10B1">
            <w:pPr>
              <w:suppressAutoHyphens/>
              <w:spacing w:after="0"/>
              <w:jc w:val="center"/>
              <w:rPr>
                <w:rFonts w:ascii="Times New Roman" w:hAnsi="Times New Roman"/>
                <w:sz w:val="24"/>
                <w:szCs w:val="24"/>
                <w:lang w:eastAsia="ar-SA"/>
              </w:rPr>
            </w:pPr>
          </w:p>
        </w:tc>
        <w:tc>
          <w:tcPr>
            <w:tcW w:w="270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t xml:space="preserve">Содержание </w:t>
            </w:r>
            <w:r>
              <w:rPr>
                <w:rFonts w:ascii="Times New Roman" w:hAnsi="Times New Roman"/>
                <w:b/>
                <w:bCs/>
                <w:sz w:val="24"/>
                <w:szCs w:val="24"/>
              </w:rPr>
              <w:t>учебного материала</w:t>
            </w:r>
          </w:p>
        </w:tc>
        <w:tc>
          <w:tcPr>
            <w:tcW w:w="335"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1</w:t>
            </w:r>
          </w:p>
        </w:tc>
        <w:tc>
          <w:tcPr>
            <w:tcW w:w="992"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315"/>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3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57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
                <w:sz w:val="24"/>
                <w:szCs w:val="24"/>
                <w:lang w:eastAsia="ar-SA"/>
              </w:rPr>
              <w:t>Организация гражданской обороны.</w:t>
            </w:r>
            <w:r>
              <w:rPr>
                <w:rFonts w:ascii="Times New Roman" w:hAnsi="Times New Roman"/>
                <w:sz w:val="24"/>
                <w:szCs w:val="24"/>
                <w:lang w:eastAsia="ar-SA"/>
              </w:rPr>
              <w:t xml:space="preserve"> Оружие массового поражения и защита от него. Правила поведения и действия людей в зонах радиоактивного, химического заражения и в очаге биологического поражения</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92" w:type="pct"/>
            <w:hideMark/>
          </w:tcPr>
          <w:p w:rsidR="00BE10B1" w:rsidRDefault="00BE10B1">
            <w:pPr>
              <w:suppressAutoHyphens/>
              <w:spacing w:after="0"/>
              <w:jc w:val="center"/>
              <w:rPr>
                <w:rFonts w:ascii="Times New Roman" w:hAnsi="Times New Roman"/>
                <w:sz w:val="24"/>
                <w:szCs w:val="24"/>
                <w:lang w:eastAsia="ar-SA"/>
              </w:rPr>
            </w:pPr>
            <w:r>
              <w:rPr>
                <w:rFonts w:ascii="Times New Roman" w:hAnsi="Times New Roman"/>
                <w:sz w:val="24"/>
                <w:szCs w:val="24"/>
                <w:lang w:eastAsia="ar-SA"/>
              </w:rPr>
              <w:t xml:space="preserve">ОК 06, ОК 07,   </w:t>
            </w:r>
          </w:p>
          <w:p w:rsidR="00BE10B1" w:rsidRDefault="00BE10B1">
            <w:pPr>
              <w:suppressAutoHyphens/>
              <w:spacing w:after="0"/>
              <w:jc w:val="both"/>
              <w:rPr>
                <w:rFonts w:ascii="Times New Roman" w:hAnsi="Times New Roman"/>
                <w:sz w:val="24"/>
                <w:szCs w:val="24"/>
                <w:lang w:eastAsia="ar-SA"/>
              </w:rPr>
            </w:pPr>
            <w:r>
              <w:rPr>
                <w:rFonts w:ascii="Times New Roman" w:hAnsi="Times New Roman"/>
                <w:spacing w:val="-20"/>
                <w:sz w:val="24"/>
                <w:szCs w:val="24"/>
                <w:lang w:eastAsia="ar-SA"/>
              </w:rPr>
              <w:t>ПК 1.1, ПК 2.1,</w:t>
            </w:r>
            <w:r>
              <w:rPr>
                <w:rFonts w:ascii="Times New Roman" w:hAnsi="Times New Roman"/>
                <w:sz w:val="24"/>
                <w:szCs w:val="24"/>
                <w:lang w:eastAsia="ar-SA"/>
              </w:rPr>
              <w:t xml:space="preserve"> ПК 3.1, ПК 4.1</w:t>
            </w:r>
          </w:p>
        </w:tc>
      </w:tr>
      <w:tr w:rsidR="00BE10B1" w:rsidTr="00BE10B1">
        <w:trPr>
          <w:trHeight w:val="315"/>
        </w:trPr>
        <w:tc>
          <w:tcPr>
            <w:tcW w:w="966" w:type="pct"/>
            <w:vAlign w:val="center"/>
          </w:tcPr>
          <w:p w:rsidR="00BE10B1" w:rsidRDefault="00BE10B1">
            <w:pPr>
              <w:spacing w:after="0"/>
              <w:rPr>
                <w:rFonts w:ascii="Times New Roman" w:hAnsi="Times New Roman"/>
                <w:sz w:val="24"/>
                <w:szCs w:val="24"/>
                <w:lang w:eastAsia="ar-SA"/>
              </w:rPr>
            </w:pPr>
          </w:p>
        </w:tc>
        <w:tc>
          <w:tcPr>
            <w:tcW w:w="270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bCs/>
                <w:sz w:val="24"/>
                <w:szCs w:val="24"/>
              </w:rPr>
              <w:t>В том числе практических занятий и лабораторных работ</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3</w:t>
            </w:r>
          </w:p>
        </w:tc>
        <w:tc>
          <w:tcPr>
            <w:tcW w:w="992" w:type="pct"/>
          </w:tcPr>
          <w:p w:rsidR="00BE10B1" w:rsidRDefault="00BE10B1">
            <w:pPr>
              <w:suppressAutoHyphens/>
              <w:spacing w:after="0"/>
              <w:jc w:val="center"/>
              <w:rPr>
                <w:rFonts w:ascii="Times New Roman" w:hAnsi="Times New Roman"/>
                <w:sz w:val="24"/>
                <w:szCs w:val="24"/>
                <w:lang w:eastAsia="ar-SA"/>
              </w:rPr>
            </w:pPr>
          </w:p>
        </w:tc>
      </w:tr>
    </w:tbl>
    <w:p w:rsidR="00BE10B1" w:rsidRDefault="00BE10B1" w:rsidP="00BE10B1">
      <w:pPr>
        <w:rPr>
          <w:rFonts w:ascii="Times New Roman" w:hAnsi="Times New Roman"/>
          <w:sz w:val="24"/>
          <w:szCs w:val="24"/>
        </w:rPr>
      </w:pPr>
      <w:r>
        <w:rPr>
          <w:rFonts w:ascii="Times New Roman" w:hAnsi="Times New Roman"/>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7"/>
        <w:gridCol w:w="426"/>
        <w:gridCol w:w="8081"/>
        <w:gridCol w:w="991"/>
        <w:gridCol w:w="2910"/>
      </w:tblGrid>
      <w:tr w:rsidR="00BE10B1" w:rsidTr="00BE10B1">
        <w:trPr>
          <w:trHeight w:val="350"/>
        </w:trPr>
        <w:tc>
          <w:tcPr>
            <w:tcW w:w="804" w:type="pct"/>
            <w:vAlign w:val="center"/>
          </w:tcPr>
          <w:p w:rsidR="00BE10B1" w:rsidRDefault="00BE10B1">
            <w:pPr>
              <w:spacing w:after="0"/>
              <w:rPr>
                <w:rFonts w:ascii="Times New Roman" w:hAnsi="Times New Roman"/>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37" w:right="-8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autoSpaceDE w:val="0"/>
              <w:autoSpaceDN w:val="0"/>
              <w:adjustRightInd w:val="0"/>
              <w:spacing w:after="0"/>
              <w:jc w:val="both"/>
              <w:rPr>
                <w:rFonts w:ascii="Times New Roman" w:hAnsi="Times New Roman"/>
                <w:sz w:val="24"/>
                <w:szCs w:val="24"/>
              </w:rPr>
            </w:pPr>
            <w:r>
              <w:rPr>
                <w:rFonts w:ascii="Times New Roman" w:hAnsi="Times New Roman"/>
                <w:b/>
                <w:sz w:val="24"/>
                <w:szCs w:val="24"/>
              </w:rPr>
              <w:t>Практическая работа</w:t>
            </w:r>
            <w:r>
              <w:rPr>
                <w:rFonts w:ascii="Times New Roman" w:hAnsi="Times New Roman"/>
                <w:sz w:val="24"/>
                <w:szCs w:val="24"/>
              </w:rPr>
              <w:t xml:space="preserve"> «Подбор </w:t>
            </w:r>
            <w:proofErr w:type="spellStart"/>
            <w:proofErr w:type="gramStart"/>
            <w:r>
              <w:rPr>
                <w:rFonts w:ascii="Times New Roman" w:hAnsi="Times New Roman"/>
                <w:sz w:val="24"/>
                <w:szCs w:val="24"/>
              </w:rPr>
              <w:t>шлем-маски</w:t>
            </w:r>
            <w:proofErr w:type="spellEnd"/>
            <w:proofErr w:type="gramEnd"/>
            <w:r>
              <w:rPr>
                <w:rFonts w:ascii="Times New Roman" w:hAnsi="Times New Roman"/>
                <w:sz w:val="24"/>
                <w:szCs w:val="24"/>
              </w:rPr>
              <w:t xml:space="preserve"> противогаза. Надевание пр</w:t>
            </w:r>
            <w:r>
              <w:rPr>
                <w:rFonts w:ascii="Times New Roman" w:hAnsi="Times New Roman"/>
                <w:sz w:val="24"/>
                <w:szCs w:val="24"/>
              </w:rPr>
              <w:t>о</w:t>
            </w:r>
            <w:r>
              <w:rPr>
                <w:rFonts w:ascii="Times New Roman" w:hAnsi="Times New Roman"/>
                <w:sz w:val="24"/>
                <w:szCs w:val="24"/>
              </w:rPr>
              <w:t>тивогаза»</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1</w:t>
            </w:r>
          </w:p>
        </w:tc>
        <w:tc>
          <w:tcPr>
            <w:tcW w:w="984" w:type="pct"/>
            <w:hideMark/>
          </w:tcPr>
          <w:p w:rsidR="00BE10B1" w:rsidRDefault="00BE10B1">
            <w:pPr>
              <w:suppressAutoHyphens/>
              <w:spacing w:after="0"/>
              <w:jc w:val="center"/>
              <w:rPr>
                <w:rFonts w:ascii="Times New Roman" w:hAnsi="Times New Roman"/>
                <w:spacing w:val="-20"/>
                <w:sz w:val="24"/>
                <w:szCs w:val="24"/>
                <w:lang w:eastAsia="ar-SA"/>
              </w:rPr>
            </w:pPr>
            <w:r>
              <w:rPr>
                <w:rFonts w:ascii="Times New Roman" w:hAnsi="Times New Roman"/>
                <w:sz w:val="24"/>
                <w:szCs w:val="24"/>
                <w:lang w:eastAsia="ar-SA"/>
              </w:rPr>
              <w:t xml:space="preserve">ОК 07, </w:t>
            </w:r>
            <w:r>
              <w:rPr>
                <w:rFonts w:ascii="Times New Roman" w:hAnsi="Times New Roman"/>
                <w:spacing w:val="-20"/>
                <w:sz w:val="24"/>
                <w:szCs w:val="24"/>
                <w:lang w:eastAsia="ar-SA"/>
              </w:rPr>
              <w:t>ПК 1.1,</w:t>
            </w:r>
          </w:p>
          <w:p w:rsidR="00BE10B1" w:rsidRDefault="00BE10B1">
            <w:pPr>
              <w:suppressAutoHyphens/>
              <w:spacing w:after="0"/>
              <w:jc w:val="center"/>
              <w:rPr>
                <w:rFonts w:ascii="Times New Roman" w:hAnsi="Times New Roman"/>
                <w:spacing w:val="-20"/>
                <w:sz w:val="24"/>
                <w:szCs w:val="24"/>
                <w:lang w:eastAsia="ar-SA"/>
              </w:rPr>
            </w:pPr>
            <w:r>
              <w:rPr>
                <w:rFonts w:ascii="Times New Roman" w:hAnsi="Times New Roman"/>
                <w:spacing w:val="-20"/>
                <w:sz w:val="24"/>
                <w:szCs w:val="24"/>
                <w:lang w:eastAsia="ar-SA"/>
              </w:rPr>
              <w:t xml:space="preserve">ПК 2.1, </w:t>
            </w:r>
            <w:r>
              <w:rPr>
                <w:rFonts w:ascii="Times New Roman" w:hAnsi="Times New Roman"/>
                <w:sz w:val="24"/>
                <w:szCs w:val="24"/>
                <w:lang w:eastAsia="ar-SA"/>
              </w:rPr>
              <w:t>ПК 3.1, ПК 4.1</w:t>
            </w:r>
          </w:p>
        </w:tc>
      </w:tr>
      <w:tr w:rsidR="00BE10B1" w:rsidTr="00BE10B1">
        <w:trPr>
          <w:trHeight w:val="399"/>
        </w:trPr>
        <w:tc>
          <w:tcPr>
            <w:tcW w:w="804" w:type="pct"/>
            <w:vAlign w:val="center"/>
          </w:tcPr>
          <w:p w:rsidR="00BE10B1" w:rsidRDefault="00BE10B1">
            <w:pPr>
              <w:spacing w:after="0"/>
              <w:rPr>
                <w:rFonts w:ascii="Times New Roman" w:hAnsi="Times New Roman"/>
                <w:b/>
                <w:sz w:val="24"/>
                <w:szCs w:val="24"/>
                <w:lang w:eastAsia="ar-SA"/>
              </w:rPr>
            </w:pPr>
            <w:r>
              <w:rPr>
                <w:rFonts w:ascii="Times New Roman" w:hAnsi="Times New Roman"/>
                <w:sz w:val="24"/>
                <w:szCs w:val="24"/>
              </w:rPr>
              <w:br w:type="page"/>
            </w: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37" w:right="-80"/>
              <w:jc w:val="center"/>
              <w:rPr>
                <w:rFonts w:ascii="Times New Roman" w:hAnsi="Times New Roman"/>
                <w:sz w:val="24"/>
                <w:szCs w:val="24"/>
                <w:lang w:eastAsia="ar-SA"/>
              </w:rPr>
            </w:pPr>
            <w:r>
              <w:rPr>
                <w:rFonts w:ascii="Times New Roman" w:hAnsi="Times New Roman"/>
                <w:sz w:val="24"/>
                <w:szCs w:val="24"/>
                <w:lang w:eastAsia="ar-SA"/>
              </w:rPr>
              <w:t>2</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
                <w:sz w:val="24"/>
                <w:szCs w:val="24"/>
              </w:rPr>
              <w:t>Практическая работа</w:t>
            </w:r>
            <w:r>
              <w:rPr>
                <w:rFonts w:ascii="Times New Roman" w:hAnsi="Times New Roman"/>
                <w:sz w:val="24"/>
                <w:szCs w:val="24"/>
              </w:rPr>
              <w:t xml:space="preserve"> «Эвакуация из здания техникума»</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1</w:t>
            </w:r>
          </w:p>
        </w:tc>
        <w:tc>
          <w:tcPr>
            <w:tcW w:w="984" w:type="pct"/>
            <w:hideMark/>
          </w:tcPr>
          <w:p w:rsidR="00BE10B1" w:rsidRDefault="00BE10B1">
            <w:pPr>
              <w:suppressAutoHyphens/>
              <w:spacing w:after="0"/>
              <w:jc w:val="center"/>
              <w:rPr>
                <w:rFonts w:ascii="Times New Roman" w:hAnsi="Times New Roman"/>
                <w:sz w:val="24"/>
                <w:szCs w:val="24"/>
                <w:lang w:eastAsia="ar-SA"/>
              </w:rPr>
            </w:pPr>
            <w:r>
              <w:rPr>
                <w:rFonts w:ascii="Times New Roman" w:hAnsi="Times New Roman"/>
                <w:spacing w:val="-20"/>
                <w:sz w:val="24"/>
                <w:szCs w:val="24"/>
                <w:lang w:eastAsia="ar-SA"/>
              </w:rPr>
              <w:t xml:space="preserve">  ПК</w:t>
            </w:r>
            <w:r>
              <w:rPr>
                <w:rFonts w:ascii="Times New Roman" w:hAnsi="Times New Roman"/>
                <w:sz w:val="24"/>
                <w:szCs w:val="24"/>
                <w:lang w:eastAsia="ar-SA"/>
              </w:rPr>
              <w:t xml:space="preserve"> 1.1, </w:t>
            </w:r>
          </w:p>
          <w:p w:rsidR="00BE10B1" w:rsidRDefault="00BE10B1">
            <w:pPr>
              <w:suppressAutoHyphens/>
              <w:spacing w:after="0"/>
              <w:jc w:val="center"/>
              <w:rPr>
                <w:rFonts w:ascii="Times New Roman" w:hAnsi="Times New Roman"/>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207"/>
        </w:trPr>
        <w:tc>
          <w:tcPr>
            <w:tcW w:w="804" w:type="pct"/>
            <w:vMerge w:val="restart"/>
            <w:hideMark/>
          </w:tcPr>
          <w:p w:rsidR="00BE10B1" w:rsidRDefault="00BE10B1">
            <w:pPr>
              <w:suppressAutoHyphens/>
              <w:spacing w:after="0"/>
              <w:jc w:val="center"/>
              <w:rPr>
                <w:rFonts w:ascii="Times New Roman" w:hAnsi="Times New Roman"/>
                <w:b/>
                <w:bCs/>
                <w:sz w:val="24"/>
                <w:szCs w:val="24"/>
                <w:lang w:eastAsia="ar-SA"/>
              </w:rPr>
            </w:pPr>
            <w:r>
              <w:rPr>
                <w:rFonts w:ascii="Times New Roman" w:hAnsi="Times New Roman"/>
                <w:b/>
                <w:bCs/>
                <w:sz w:val="24"/>
                <w:szCs w:val="24"/>
                <w:lang w:eastAsia="ar-SA"/>
              </w:rPr>
              <w:t xml:space="preserve">Тема 3. </w:t>
            </w:r>
          </w:p>
          <w:p w:rsidR="00BE10B1" w:rsidRDefault="00BE10B1">
            <w:pPr>
              <w:suppressAutoHyphens/>
              <w:spacing w:after="0"/>
              <w:jc w:val="center"/>
              <w:rPr>
                <w:rFonts w:ascii="Times New Roman" w:hAnsi="Times New Roman"/>
                <w:sz w:val="24"/>
                <w:szCs w:val="24"/>
                <w:lang w:eastAsia="ar-SA"/>
              </w:rPr>
            </w:pPr>
            <w:r>
              <w:rPr>
                <w:rFonts w:ascii="Times New Roman" w:hAnsi="Times New Roman"/>
                <w:bCs/>
                <w:sz w:val="24"/>
                <w:szCs w:val="24"/>
                <w:lang w:eastAsia="ar-SA"/>
              </w:rPr>
              <w:t>Защита населения и территорий при чрезвычайных ситуациях</w:t>
            </w:r>
          </w:p>
        </w:tc>
        <w:tc>
          <w:tcPr>
            <w:tcW w:w="287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t xml:space="preserve">Содержание </w:t>
            </w:r>
            <w:r>
              <w:rPr>
                <w:rFonts w:ascii="Times New Roman" w:hAnsi="Times New Roman"/>
                <w:b/>
                <w:bCs/>
                <w:sz w:val="24"/>
                <w:szCs w:val="24"/>
              </w:rPr>
              <w:t>учебного материала</w:t>
            </w:r>
          </w:p>
        </w:tc>
        <w:tc>
          <w:tcPr>
            <w:tcW w:w="335"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val="en-US" w:eastAsia="ar-SA"/>
              </w:rPr>
              <w:t>1</w:t>
            </w:r>
          </w:p>
        </w:tc>
        <w:tc>
          <w:tcPr>
            <w:tcW w:w="984"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51" w:right="-8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Стихийные бедствия. Защита при авариях (катастрофах) на транспорте. Защита при авариях (катастрофах) на производственных объектах</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ОК 07, ПК 1.1, 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2877" w:type="pct"/>
            <w:gridSpan w:val="2"/>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
                <w:bCs/>
                <w:sz w:val="24"/>
                <w:szCs w:val="24"/>
              </w:rPr>
              <w:t>В том числе практических занятий и лабораторных работ</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1</w:t>
            </w:r>
          </w:p>
        </w:tc>
        <w:tc>
          <w:tcPr>
            <w:tcW w:w="984" w:type="pct"/>
          </w:tcPr>
          <w:p w:rsidR="00BE10B1" w:rsidRDefault="00BE10B1">
            <w:pPr>
              <w:suppressAutoHyphens/>
              <w:spacing w:after="0"/>
              <w:jc w:val="both"/>
              <w:rPr>
                <w:rFonts w:ascii="Times New Roman" w:hAnsi="Times New Roman"/>
                <w:spacing w:val="-20"/>
                <w:sz w:val="24"/>
                <w:szCs w:val="24"/>
                <w:lang w:eastAsia="ar-SA"/>
              </w:rPr>
            </w:pP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
                <w:sz w:val="24"/>
                <w:szCs w:val="24"/>
              </w:rPr>
              <w:t>Практическая работа</w:t>
            </w:r>
            <w:r>
              <w:rPr>
                <w:rFonts w:ascii="Times New Roman" w:hAnsi="Times New Roman"/>
                <w:sz w:val="24"/>
                <w:szCs w:val="24"/>
              </w:rPr>
              <w:t xml:space="preserve"> «</w:t>
            </w:r>
            <w:r>
              <w:rPr>
                <w:rFonts w:ascii="Times New Roman" w:hAnsi="Times New Roman"/>
                <w:sz w:val="24"/>
                <w:szCs w:val="24"/>
                <w:lang w:eastAsia="ar-SA"/>
              </w:rPr>
              <w:t>Использование первичных средств пожаротушения»</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1</w:t>
            </w:r>
          </w:p>
        </w:tc>
        <w:tc>
          <w:tcPr>
            <w:tcW w:w="984" w:type="pct"/>
            <w:hideMark/>
          </w:tcPr>
          <w:p w:rsidR="00BE10B1" w:rsidRDefault="00BE10B1">
            <w:pPr>
              <w:suppressAutoHyphens/>
              <w:spacing w:after="0"/>
              <w:jc w:val="center"/>
              <w:rPr>
                <w:rFonts w:ascii="Times New Roman" w:hAnsi="Times New Roman"/>
                <w:spacing w:val="-20"/>
                <w:sz w:val="24"/>
                <w:szCs w:val="24"/>
                <w:lang w:eastAsia="ar-SA"/>
              </w:rPr>
            </w:pPr>
            <w:r>
              <w:rPr>
                <w:rFonts w:ascii="Times New Roman" w:hAnsi="Times New Roman"/>
                <w:spacing w:val="-20"/>
                <w:sz w:val="24"/>
                <w:szCs w:val="24"/>
                <w:lang w:eastAsia="ar-SA"/>
              </w:rPr>
              <w:t>ОК 07, ПК 1.1, 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287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t xml:space="preserve">Самостоятельная работа </w:t>
            </w:r>
            <w:proofErr w:type="gramStart"/>
            <w:r>
              <w:rPr>
                <w:rFonts w:ascii="Times New Roman" w:hAnsi="Times New Roman"/>
                <w:b/>
                <w:sz w:val="24"/>
                <w:szCs w:val="24"/>
                <w:lang w:eastAsia="ar-SA"/>
              </w:rPr>
              <w:t>обучающихся</w:t>
            </w:r>
            <w:proofErr w:type="gramEnd"/>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3</w:t>
            </w:r>
          </w:p>
        </w:tc>
        <w:tc>
          <w:tcPr>
            <w:tcW w:w="984"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336"/>
        </w:trPr>
        <w:tc>
          <w:tcPr>
            <w:tcW w:w="804" w:type="pct"/>
            <w:vAlign w:val="center"/>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 xml:space="preserve">Раздел </w:t>
            </w:r>
            <w:r>
              <w:rPr>
                <w:rFonts w:ascii="Times New Roman" w:hAnsi="Times New Roman"/>
                <w:b/>
                <w:sz w:val="24"/>
                <w:szCs w:val="24"/>
                <w:lang w:val="en-US" w:eastAsia="ar-SA"/>
              </w:rPr>
              <w:t>II</w:t>
            </w:r>
            <w:r>
              <w:rPr>
                <w:rFonts w:ascii="Times New Roman" w:hAnsi="Times New Roman"/>
                <w:b/>
                <w:sz w:val="24"/>
                <w:szCs w:val="24"/>
                <w:lang w:eastAsia="ar-SA"/>
              </w:rPr>
              <w:t>. Основы военной службы</w:t>
            </w:r>
          </w:p>
        </w:tc>
        <w:tc>
          <w:tcPr>
            <w:tcW w:w="2877" w:type="pct"/>
            <w:gridSpan w:val="2"/>
          </w:tcPr>
          <w:p w:rsidR="00BE10B1" w:rsidRDefault="00BE10B1">
            <w:pPr>
              <w:suppressAutoHyphens/>
              <w:spacing w:after="0"/>
              <w:jc w:val="center"/>
              <w:rPr>
                <w:rFonts w:ascii="Times New Roman" w:hAnsi="Times New Roman"/>
                <w:b/>
                <w:sz w:val="24"/>
                <w:szCs w:val="24"/>
                <w:lang w:eastAsia="ar-SA"/>
              </w:rPr>
            </w:pP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25</w:t>
            </w:r>
          </w:p>
        </w:tc>
        <w:tc>
          <w:tcPr>
            <w:tcW w:w="984"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336"/>
        </w:trPr>
        <w:tc>
          <w:tcPr>
            <w:tcW w:w="804" w:type="pct"/>
            <w:vMerge w:val="restart"/>
            <w:hideMark/>
          </w:tcPr>
          <w:p w:rsidR="00BE10B1" w:rsidRDefault="00BE10B1">
            <w:pPr>
              <w:suppressAutoHyphens/>
              <w:spacing w:after="0"/>
              <w:jc w:val="center"/>
              <w:rPr>
                <w:rFonts w:ascii="Times New Roman" w:hAnsi="Times New Roman"/>
                <w:b/>
                <w:bCs/>
                <w:sz w:val="24"/>
                <w:szCs w:val="24"/>
                <w:lang w:eastAsia="ar-SA"/>
              </w:rPr>
            </w:pPr>
            <w:r>
              <w:rPr>
                <w:rFonts w:ascii="Times New Roman" w:hAnsi="Times New Roman"/>
                <w:b/>
                <w:bCs/>
                <w:sz w:val="24"/>
                <w:szCs w:val="24"/>
                <w:lang w:eastAsia="ar-SA"/>
              </w:rPr>
              <w:t>Тема 1.</w:t>
            </w:r>
          </w:p>
          <w:p w:rsidR="00BE10B1" w:rsidRDefault="00BE10B1">
            <w:pPr>
              <w:suppressAutoHyphens/>
              <w:spacing w:after="0"/>
              <w:jc w:val="center"/>
              <w:rPr>
                <w:rFonts w:ascii="Times New Roman" w:hAnsi="Times New Roman"/>
                <w:b/>
                <w:sz w:val="24"/>
                <w:szCs w:val="24"/>
                <w:lang w:eastAsia="ar-SA"/>
              </w:rPr>
            </w:pPr>
            <w:r>
              <w:rPr>
                <w:rFonts w:ascii="Times New Roman" w:hAnsi="Times New Roman"/>
                <w:bCs/>
                <w:sz w:val="24"/>
                <w:szCs w:val="24"/>
                <w:lang w:eastAsia="ar-SA"/>
              </w:rPr>
              <w:t>Вооруженные Силы Российской Федерации на современном этапе</w:t>
            </w:r>
          </w:p>
          <w:p w:rsidR="00BE10B1" w:rsidRDefault="00BE10B1">
            <w:pPr>
              <w:rPr>
                <w:rFonts w:ascii="Times New Roman" w:hAnsi="Times New Roman"/>
                <w:b/>
                <w:sz w:val="24"/>
                <w:szCs w:val="24"/>
                <w:lang w:eastAsia="ar-SA"/>
              </w:rPr>
            </w:pPr>
            <w:r>
              <w:rPr>
                <w:rFonts w:ascii="Times New Roman" w:hAnsi="Times New Roman"/>
                <w:sz w:val="24"/>
                <w:szCs w:val="24"/>
              </w:rPr>
              <w:br w:type="page"/>
            </w:r>
          </w:p>
        </w:tc>
        <w:tc>
          <w:tcPr>
            <w:tcW w:w="287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t xml:space="preserve">Содержание </w:t>
            </w:r>
            <w:r>
              <w:rPr>
                <w:rFonts w:ascii="Times New Roman" w:hAnsi="Times New Roman"/>
                <w:b/>
                <w:bCs/>
                <w:sz w:val="24"/>
                <w:szCs w:val="24"/>
              </w:rPr>
              <w:t>учебного материала</w:t>
            </w:r>
          </w:p>
        </w:tc>
        <w:tc>
          <w:tcPr>
            <w:tcW w:w="335"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3</w:t>
            </w:r>
          </w:p>
        </w:tc>
        <w:tc>
          <w:tcPr>
            <w:tcW w:w="984"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suppressAutoHyphens/>
              <w:spacing w:after="0"/>
              <w:jc w:val="both"/>
              <w:rPr>
                <w:rFonts w:ascii="Times New Roman" w:hAnsi="Times New Roman"/>
                <w:sz w:val="24"/>
                <w:szCs w:val="24"/>
                <w:lang w:val="en-US" w:eastAsia="ar-SA"/>
              </w:rPr>
            </w:pPr>
            <w:r>
              <w:rPr>
                <w:rFonts w:ascii="Times New Roman" w:hAnsi="Times New Roman"/>
                <w:sz w:val="24"/>
                <w:szCs w:val="24"/>
                <w:lang w:eastAsia="ar-SA"/>
              </w:rPr>
              <w:t>Состав и организационная структура Вооруженных Сил Российской Федерации. Система руководства и управления Вооруженными Силами Российской Федерации</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ОК 06, ПК 1.1, 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2.</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Виды Вооруженных Сил Российской Федерации и рода войск. Система руководства и управления Вооруженными Силами Российской Федерации</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pacing w:val="-20"/>
                <w:sz w:val="24"/>
                <w:szCs w:val="24"/>
                <w:lang w:eastAsia="ar-SA"/>
              </w:rPr>
              <w:t>ПК 1.1, 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3.</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Воинская обязанность и комплектование Вооруженных Сил Российской Федерации личным составом</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ОК 06, ПК 1.1, 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2877" w:type="pct"/>
            <w:gridSpan w:val="2"/>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
                <w:bCs/>
                <w:sz w:val="24"/>
                <w:szCs w:val="24"/>
              </w:rPr>
              <w:t>В том числе практических занятий и лабораторных работ</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2</w:t>
            </w:r>
          </w:p>
        </w:tc>
        <w:tc>
          <w:tcPr>
            <w:tcW w:w="984" w:type="pct"/>
          </w:tcPr>
          <w:p w:rsidR="00BE10B1" w:rsidRDefault="00BE10B1">
            <w:pPr>
              <w:suppressAutoHyphens/>
              <w:spacing w:after="0"/>
              <w:jc w:val="both"/>
              <w:rPr>
                <w:rFonts w:ascii="Times New Roman" w:hAnsi="Times New Roman"/>
                <w:spacing w:val="-20"/>
                <w:sz w:val="24"/>
                <w:szCs w:val="24"/>
                <w:lang w:eastAsia="ar-SA"/>
              </w:rPr>
            </w:pP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
                <w:sz w:val="24"/>
                <w:szCs w:val="24"/>
              </w:rPr>
              <w:t>Практическая работа</w:t>
            </w:r>
            <w:r>
              <w:rPr>
                <w:rFonts w:ascii="Times New Roman" w:hAnsi="Times New Roman"/>
                <w:sz w:val="24"/>
                <w:szCs w:val="24"/>
              </w:rPr>
              <w:t xml:space="preserve"> «</w:t>
            </w:r>
            <w:r>
              <w:rPr>
                <w:rFonts w:ascii="Times New Roman" w:hAnsi="Times New Roman"/>
                <w:sz w:val="24"/>
                <w:szCs w:val="24"/>
                <w:lang w:eastAsia="ar-SA"/>
              </w:rPr>
              <w:t>Определение воинских званий и знаков различия»</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1</w:t>
            </w: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1.1, ПК 2.1, ПК 3.1</w:t>
            </w:r>
            <w:r>
              <w:rPr>
                <w:rFonts w:ascii="Times New Roman" w:hAnsi="Times New Roman"/>
                <w:sz w:val="24"/>
                <w:szCs w:val="24"/>
                <w:lang w:eastAsia="ar-SA"/>
              </w:rPr>
              <w:t>, ПК 4.1</w:t>
            </w:r>
          </w:p>
        </w:tc>
      </w:tr>
      <w:tr w:rsidR="00BE10B1" w:rsidTr="00BE10B1">
        <w:trPr>
          <w:trHeight w:val="267"/>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2.</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
                <w:sz w:val="24"/>
                <w:szCs w:val="24"/>
              </w:rPr>
              <w:t>Практическая работа</w:t>
            </w:r>
            <w:proofErr w:type="gramStart"/>
            <w:r>
              <w:rPr>
                <w:rFonts w:ascii="Times New Roman" w:hAnsi="Times New Roman"/>
                <w:sz w:val="24"/>
                <w:szCs w:val="24"/>
              </w:rPr>
              <w:t>«</w:t>
            </w:r>
            <w:r>
              <w:rPr>
                <w:rFonts w:ascii="Times New Roman" w:hAnsi="Times New Roman"/>
                <w:sz w:val="24"/>
                <w:szCs w:val="24"/>
                <w:lang w:eastAsia="ar-SA"/>
              </w:rPr>
              <w:t>П</w:t>
            </w:r>
            <w:proofErr w:type="gramEnd"/>
            <w:r>
              <w:rPr>
                <w:rFonts w:ascii="Times New Roman" w:hAnsi="Times New Roman"/>
                <w:sz w:val="24"/>
                <w:szCs w:val="24"/>
                <w:lang w:eastAsia="ar-SA"/>
              </w:rPr>
              <w:t>орядок прохождения военной службы»</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val="en-US" w:eastAsia="ar-SA"/>
              </w:rPr>
              <w:t>1</w:t>
            </w: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ОК 06, ПК 1.1, ПК 2.1, ПК 3.1</w:t>
            </w:r>
            <w:r>
              <w:rPr>
                <w:rFonts w:ascii="Times New Roman" w:hAnsi="Times New Roman"/>
                <w:sz w:val="24"/>
                <w:szCs w:val="24"/>
                <w:lang w:eastAsia="ar-SA"/>
              </w:rPr>
              <w:t>, ПК 4.1</w:t>
            </w:r>
          </w:p>
        </w:tc>
      </w:tr>
      <w:tr w:rsidR="00BE10B1" w:rsidTr="00BE10B1">
        <w:trPr>
          <w:trHeight w:val="224"/>
        </w:trPr>
        <w:tc>
          <w:tcPr>
            <w:tcW w:w="804"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sz w:val="24"/>
                <w:szCs w:val="24"/>
                <w:lang w:eastAsia="ar-SA"/>
              </w:rPr>
              <w:br w:type="page"/>
            </w:r>
            <w:r>
              <w:rPr>
                <w:rFonts w:ascii="Times New Roman" w:hAnsi="Times New Roman"/>
                <w:b/>
                <w:bCs/>
                <w:sz w:val="24"/>
                <w:szCs w:val="24"/>
                <w:lang w:eastAsia="ar-SA"/>
              </w:rPr>
              <w:t xml:space="preserve">Тема 2. </w:t>
            </w:r>
            <w:r>
              <w:rPr>
                <w:rFonts w:ascii="Times New Roman" w:hAnsi="Times New Roman"/>
                <w:bCs/>
                <w:sz w:val="24"/>
                <w:szCs w:val="24"/>
                <w:lang w:eastAsia="ar-SA"/>
              </w:rPr>
              <w:t xml:space="preserve">Уставы Вооруженных Сил </w:t>
            </w:r>
            <w:r>
              <w:rPr>
                <w:rFonts w:ascii="Times New Roman" w:hAnsi="Times New Roman"/>
                <w:bCs/>
                <w:sz w:val="24"/>
                <w:szCs w:val="24"/>
                <w:lang w:eastAsia="ar-SA"/>
              </w:rPr>
              <w:lastRenderedPageBreak/>
              <w:t>Российской Федерации</w:t>
            </w:r>
          </w:p>
        </w:tc>
        <w:tc>
          <w:tcPr>
            <w:tcW w:w="287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lastRenderedPageBreak/>
              <w:t xml:space="preserve">Содержание </w:t>
            </w:r>
            <w:r>
              <w:rPr>
                <w:rFonts w:ascii="Times New Roman" w:hAnsi="Times New Roman"/>
                <w:b/>
                <w:bCs/>
                <w:sz w:val="24"/>
                <w:szCs w:val="24"/>
              </w:rPr>
              <w:t>учебного материала</w:t>
            </w:r>
          </w:p>
        </w:tc>
        <w:tc>
          <w:tcPr>
            <w:tcW w:w="335"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6</w:t>
            </w:r>
          </w:p>
        </w:tc>
        <w:tc>
          <w:tcPr>
            <w:tcW w:w="984"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Cs/>
                <w:sz w:val="24"/>
                <w:szCs w:val="24"/>
                <w:lang w:eastAsia="ar-SA"/>
              </w:rPr>
              <w:t>Военная присяга</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z w:val="24"/>
                <w:szCs w:val="24"/>
                <w:lang w:eastAsia="ar-SA"/>
              </w:rPr>
            </w:pPr>
            <w:r>
              <w:rPr>
                <w:rFonts w:ascii="Times New Roman" w:hAnsi="Times New Roman"/>
                <w:spacing w:val="-20"/>
                <w:sz w:val="24"/>
                <w:szCs w:val="24"/>
                <w:lang w:eastAsia="ar-SA"/>
              </w:rPr>
              <w:lastRenderedPageBreak/>
              <w:t>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2.</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Cs/>
                <w:sz w:val="24"/>
                <w:szCs w:val="24"/>
                <w:lang w:eastAsia="ar-SA"/>
              </w:rPr>
              <w:t>Боевое Знамя воинской части</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3.</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Военнослужащие и взаимоотношения между ними. Внутренний порядок, размещение и быт военнослужащих</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4.</w:t>
            </w:r>
          </w:p>
        </w:tc>
        <w:tc>
          <w:tcPr>
            <w:tcW w:w="2733" w:type="pct"/>
            <w:hideMark/>
          </w:tcPr>
          <w:p w:rsidR="00BE10B1" w:rsidRDefault="00BE10B1">
            <w:pPr>
              <w:suppressAutoHyphens/>
              <w:spacing w:after="0"/>
              <w:jc w:val="both"/>
              <w:rPr>
                <w:rFonts w:ascii="Times New Roman" w:hAnsi="Times New Roman"/>
                <w:sz w:val="24"/>
                <w:szCs w:val="24"/>
                <w:lang w:val="en-US" w:eastAsia="ar-SA"/>
              </w:rPr>
            </w:pPr>
            <w:r>
              <w:rPr>
                <w:rFonts w:ascii="Times New Roman" w:hAnsi="Times New Roman"/>
                <w:sz w:val="24"/>
                <w:szCs w:val="24"/>
                <w:lang w:eastAsia="ar-SA"/>
              </w:rPr>
              <w:t>Суточный наряд роты</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5.</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Воинская дисциплина</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6.</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Караульная служба. Обязанности и действия часового</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804" w:type="pct"/>
            <w:vMerge w:val="restart"/>
            <w:vAlign w:val="center"/>
            <w:hideMark/>
          </w:tcPr>
          <w:p w:rsidR="00BE10B1" w:rsidRDefault="00BE10B1">
            <w:pPr>
              <w:suppressAutoHyphens/>
              <w:spacing w:after="0"/>
              <w:jc w:val="center"/>
              <w:rPr>
                <w:rFonts w:ascii="Times New Roman" w:hAnsi="Times New Roman"/>
                <w:b/>
                <w:bCs/>
                <w:sz w:val="24"/>
                <w:szCs w:val="24"/>
                <w:lang w:eastAsia="ar-SA"/>
              </w:rPr>
            </w:pPr>
            <w:r>
              <w:rPr>
                <w:rFonts w:ascii="Times New Roman" w:hAnsi="Times New Roman"/>
                <w:b/>
                <w:bCs/>
                <w:sz w:val="24"/>
                <w:szCs w:val="24"/>
                <w:lang w:eastAsia="ar-SA"/>
              </w:rPr>
              <w:t>Тема 3.</w:t>
            </w:r>
          </w:p>
          <w:p w:rsidR="00BE10B1" w:rsidRDefault="00BE10B1">
            <w:pPr>
              <w:suppressAutoHyphens/>
              <w:spacing w:after="0"/>
              <w:jc w:val="center"/>
              <w:rPr>
                <w:rFonts w:ascii="Times New Roman" w:hAnsi="Times New Roman"/>
                <w:sz w:val="24"/>
                <w:szCs w:val="24"/>
                <w:lang w:eastAsia="ar-SA"/>
              </w:rPr>
            </w:pPr>
            <w:r>
              <w:rPr>
                <w:rFonts w:ascii="Times New Roman" w:hAnsi="Times New Roman"/>
                <w:bCs/>
                <w:sz w:val="24"/>
                <w:szCs w:val="24"/>
                <w:lang w:eastAsia="ar-SA"/>
              </w:rPr>
              <w:t>Строевая подготовка</w:t>
            </w:r>
          </w:p>
        </w:tc>
        <w:tc>
          <w:tcPr>
            <w:tcW w:w="287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t xml:space="preserve">Содержание </w:t>
            </w:r>
            <w:r>
              <w:rPr>
                <w:rFonts w:ascii="Times New Roman" w:hAnsi="Times New Roman"/>
                <w:b/>
                <w:bCs/>
                <w:sz w:val="24"/>
                <w:szCs w:val="24"/>
              </w:rPr>
              <w:t>учебного материала</w:t>
            </w:r>
          </w:p>
        </w:tc>
        <w:tc>
          <w:tcPr>
            <w:tcW w:w="335"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3</w:t>
            </w:r>
          </w:p>
        </w:tc>
        <w:tc>
          <w:tcPr>
            <w:tcW w:w="984"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Строи и управление ими</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2.</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Строевые приемы и движение без оружия. Выполнение воинского приветствия, выход и возвращение в строй, подход к начальнику и отход от него</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3.</w:t>
            </w:r>
          </w:p>
        </w:tc>
        <w:tc>
          <w:tcPr>
            <w:tcW w:w="2733" w:type="pct"/>
            <w:hideMark/>
          </w:tcPr>
          <w:p w:rsidR="00BE10B1" w:rsidRDefault="00BE10B1">
            <w:pPr>
              <w:suppressAutoHyphens/>
              <w:spacing w:after="0"/>
              <w:jc w:val="both"/>
              <w:rPr>
                <w:rFonts w:ascii="Times New Roman" w:hAnsi="Times New Roman"/>
                <w:sz w:val="24"/>
                <w:szCs w:val="24"/>
                <w:lang w:val="en-US" w:eastAsia="ar-SA"/>
              </w:rPr>
            </w:pPr>
            <w:r>
              <w:rPr>
                <w:rFonts w:ascii="Times New Roman" w:hAnsi="Times New Roman"/>
                <w:sz w:val="24"/>
                <w:szCs w:val="24"/>
                <w:lang w:eastAsia="ar-SA"/>
              </w:rPr>
              <w:t>Строи отделения</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pacing w:val="-30"/>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2877" w:type="pct"/>
            <w:gridSpan w:val="2"/>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
                <w:bCs/>
                <w:sz w:val="24"/>
                <w:szCs w:val="24"/>
              </w:rPr>
              <w:t>В том числе практических занятий и лабораторных работ</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1</w:t>
            </w:r>
          </w:p>
        </w:tc>
        <w:tc>
          <w:tcPr>
            <w:tcW w:w="984" w:type="pct"/>
          </w:tcPr>
          <w:p w:rsidR="00BE10B1" w:rsidRDefault="00BE10B1">
            <w:pPr>
              <w:suppressAutoHyphens/>
              <w:spacing w:after="0"/>
              <w:jc w:val="both"/>
              <w:rPr>
                <w:rFonts w:ascii="Times New Roman" w:hAnsi="Times New Roman"/>
                <w:spacing w:val="-20"/>
                <w:sz w:val="24"/>
                <w:szCs w:val="24"/>
                <w:lang w:eastAsia="ar-SA"/>
              </w:rPr>
            </w:pP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b/>
                <w:sz w:val="24"/>
                <w:szCs w:val="24"/>
              </w:rPr>
              <w:t>Практическая работа</w:t>
            </w:r>
            <w:r>
              <w:rPr>
                <w:rFonts w:ascii="Times New Roman" w:hAnsi="Times New Roman"/>
                <w:sz w:val="24"/>
                <w:szCs w:val="24"/>
              </w:rPr>
              <w:t xml:space="preserve"> «Освоение методик проведения строевой подготовки»</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val="en-US" w:eastAsia="ar-SA"/>
              </w:rPr>
              <w:t>1</w:t>
            </w: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804" w:type="pct"/>
            <w:vMerge w:val="restart"/>
            <w:hideMark/>
          </w:tcPr>
          <w:p w:rsidR="00BE10B1" w:rsidRDefault="00BE10B1">
            <w:pPr>
              <w:suppressAutoHyphens/>
              <w:spacing w:after="0"/>
              <w:jc w:val="center"/>
              <w:rPr>
                <w:rFonts w:ascii="Times New Roman" w:hAnsi="Times New Roman"/>
                <w:b/>
                <w:bCs/>
                <w:sz w:val="24"/>
                <w:szCs w:val="24"/>
                <w:lang w:eastAsia="ar-SA"/>
              </w:rPr>
            </w:pPr>
            <w:r>
              <w:rPr>
                <w:rFonts w:ascii="Times New Roman" w:hAnsi="Times New Roman"/>
                <w:sz w:val="24"/>
                <w:szCs w:val="24"/>
                <w:lang w:eastAsia="ar-SA"/>
              </w:rPr>
              <w:br w:type="page"/>
            </w:r>
            <w:r>
              <w:rPr>
                <w:rFonts w:ascii="Times New Roman" w:hAnsi="Times New Roman"/>
                <w:b/>
                <w:bCs/>
                <w:sz w:val="24"/>
                <w:szCs w:val="24"/>
                <w:lang w:eastAsia="ar-SA"/>
              </w:rPr>
              <w:t>Тема 4.</w:t>
            </w:r>
          </w:p>
          <w:p w:rsidR="00BE10B1" w:rsidRDefault="00BE10B1">
            <w:pPr>
              <w:suppressAutoHyphens/>
              <w:spacing w:after="0"/>
              <w:jc w:val="center"/>
              <w:rPr>
                <w:rFonts w:ascii="Times New Roman" w:hAnsi="Times New Roman"/>
                <w:sz w:val="24"/>
                <w:szCs w:val="24"/>
                <w:lang w:eastAsia="ar-SA"/>
              </w:rPr>
            </w:pPr>
            <w:r>
              <w:rPr>
                <w:rFonts w:ascii="Times New Roman" w:hAnsi="Times New Roman"/>
                <w:bCs/>
                <w:sz w:val="24"/>
                <w:szCs w:val="24"/>
                <w:lang w:eastAsia="ar-SA"/>
              </w:rPr>
              <w:t>Огневая подготовка</w:t>
            </w:r>
          </w:p>
        </w:tc>
        <w:tc>
          <w:tcPr>
            <w:tcW w:w="287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t xml:space="preserve">Содержание </w:t>
            </w:r>
            <w:r>
              <w:rPr>
                <w:rFonts w:ascii="Times New Roman" w:hAnsi="Times New Roman"/>
                <w:b/>
                <w:bCs/>
                <w:sz w:val="24"/>
                <w:szCs w:val="24"/>
              </w:rPr>
              <w:t>учебного материала</w:t>
            </w:r>
          </w:p>
        </w:tc>
        <w:tc>
          <w:tcPr>
            <w:tcW w:w="335"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3</w:t>
            </w:r>
          </w:p>
        </w:tc>
        <w:tc>
          <w:tcPr>
            <w:tcW w:w="984"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679"/>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Материальная часть автомата Калашникова.</w:t>
            </w:r>
          </w:p>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Разборка и сборка автомата</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2.</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Подготовка автомата к стрельбе. Ведение огня из автомата</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 xml:space="preserve">ОК 06, ПК 1.1, </w:t>
            </w:r>
          </w:p>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2.1, ПК 3.1</w:t>
            </w:r>
            <w:r>
              <w:rPr>
                <w:rFonts w:ascii="Times New Roman" w:hAnsi="Times New Roman"/>
                <w:sz w:val="24"/>
                <w:szCs w:val="24"/>
                <w:lang w:eastAsia="ar-SA"/>
              </w:rPr>
              <w:t>, ПК 4.1</w:t>
            </w:r>
          </w:p>
        </w:tc>
      </w:tr>
      <w:tr w:rsidR="00BE10B1" w:rsidTr="00BE10B1">
        <w:trPr>
          <w:trHeight w:val="336"/>
        </w:trPr>
        <w:tc>
          <w:tcPr>
            <w:tcW w:w="804" w:type="pct"/>
            <w:vMerge w:val="restart"/>
            <w:hideMark/>
          </w:tcPr>
          <w:p w:rsidR="00BE10B1" w:rsidRDefault="00BE10B1">
            <w:pPr>
              <w:spacing w:after="0"/>
              <w:jc w:val="center"/>
              <w:rPr>
                <w:rFonts w:ascii="Times New Roman" w:hAnsi="Times New Roman"/>
                <w:b/>
                <w:sz w:val="24"/>
                <w:szCs w:val="24"/>
                <w:lang w:eastAsia="ar-SA"/>
              </w:rPr>
            </w:pPr>
            <w:r>
              <w:rPr>
                <w:rFonts w:ascii="Times New Roman" w:hAnsi="Times New Roman"/>
                <w:b/>
                <w:sz w:val="24"/>
                <w:szCs w:val="24"/>
                <w:lang w:eastAsia="ar-SA"/>
              </w:rPr>
              <w:lastRenderedPageBreak/>
              <w:t xml:space="preserve">Тема 5. </w:t>
            </w:r>
          </w:p>
          <w:p w:rsidR="00BE10B1" w:rsidRDefault="00BE10B1">
            <w:pPr>
              <w:spacing w:after="0"/>
              <w:jc w:val="center"/>
              <w:rPr>
                <w:rFonts w:ascii="Times New Roman" w:hAnsi="Times New Roman"/>
                <w:b/>
                <w:sz w:val="24"/>
                <w:szCs w:val="24"/>
                <w:lang w:eastAsia="ar-SA"/>
              </w:rPr>
            </w:pPr>
            <w:r>
              <w:rPr>
                <w:rFonts w:ascii="Times New Roman" w:hAnsi="Times New Roman"/>
                <w:sz w:val="24"/>
                <w:szCs w:val="24"/>
                <w:lang w:eastAsia="ar-SA"/>
              </w:rPr>
              <w:t>Методико-санитарная подг</w:t>
            </w:r>
            <w:r>
              <w:rPr>
                <w:rFonts w:ascii="Times New Roman" w:hAnsi="Times New Roman"/>
                <w:sz w:val="24"/>
                <w:szCs w:val="24"/>
                <w:lang w:eastAsia="ar-SA"/>
              </w:rPr>
              <w:t>о</w:t>
            </w:r>
            <w:r>
              <w:rPr>
                <w:rFonts w:ascii="Times New Roman" w:hAnsi="Times New Roman"/>
                <w:sz w:val="24"/>
                <w:szCs w:val="24"/>
                <w:lang w:eastAsia="ar-SA"/>
              </w:rPr>
              <w:t>товка. Первая (до</w:t>
            </w:r>
            <w:r>
              <w:rPr>
                <w:rFonts w:ascii="Times New Roman" w:hAnsi="Times New Roman"/>
                <w:sz w:val="24"/>
                <w:szCs w:val="24"/>
                <w:lang w:eastAsia="ar-SA"/>
              </w:rPr>
              <w:t>в</w:t>
            </w:r>
            <w:r>
              <w:rPr>
                <w:rFonts w:ascii="Times New Roman" w:hAnsi="Times New Roman"/>
                <w:sz w:val="24"/>
                <w:szCs w:val="24"/>
                <w:lang w:eastAsia="ar-SA"/>
              </w:rPr>
              <w:t>рачебная) помощь</w:t>
            </w:r>
          </w:p>
        </w:tc>
        <w:tc>
          <w:tcPr>
            <w:tcW w:w="287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t xml:space="preserve">Содержание </w:t>
            </w:r>
            <w:r>
              <w:rPr>
                <w:rFonts w:ascii="Times New Roman" w:hAnsi="Times New Roman"/>
                <w:b/>
                <w:bCs/>
                <w:sz w:val="24"/>
                <w:szCs w:val="24"/>
              </w:rPr>
              <w:t>учебного материала</w:t>
            </w:r>
          </w:p>
        </w:tc>
        <w:tc>
          <w:tcPr>
            <w:tcW w:w="335" w:type="pct"/>
            <w:vMerge w:val="restar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4</w:t>
            </w:r>
          </w:p>
        </w:tc>
        <w:tc>
          <w:tcPr>
            <w:tcW w:w="984" w:type="pct"/>
          </w:tcPr>
          <w:p w:rsidR="00BE10B1" w:rsidRDefault="00BE10B1">
            <w:pPr>
              <w:suppressAutoHyphens/>
              <w:spacing w:after="0"/>
              <w:jc w:val="center"/>
              <w:rPr>
                <w:rFonts w:ascii="Times New Roman" w:hAnsi="Times New Roman"/>
                <w:sz w:val="24"/>
                <w:szCs w:val="24"/>
                <w:lang w:eastAsia="ar-SA"/>
              </w:rPr>
            </w:pP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1.</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Ранения. Ушибы, переломы, вывихи, растяжения связок и синдром длительного сдавливания</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1.1, 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2.</w:t>
            </w:r>
          </w:p>
        </w:tc>
        <w:tc>
          <w:tcPr>
            <w:tcW w:w="2733" w:type="pct"/>
            <w:hideMark/>
          </w:tcPr>
          <w:p w:rsidR="00BE10B1" w:rsidRDefault="00BE10B1">
            <w:pPr>
              <w:suppressAutoHyphens/>
              <w:spacing w:after="0"/>
              <w:jc w:val="both"/>
              <w:rPr>
                <w:rFonts w:ascii="Times New Roman" w:hAnsi="Times New Roman"/>
                <w:sz w:val="24"/>
                <w:szCs w:val="24"/>
                <w:lang w:eastAsia="ar-SA"/>
              </w:rPr>
            </w:pPr>
            <w:r>
              <w:rPr>
                <w:rFonts w:ascii="Times New Roman" w:hAnsi="Times New Roman"/>
                <w:sz w:val="24"/>
                <w:szCs w:val="24"/>
                <w:lang w:eastAsia="ar-SA"/>
              </w:rPr>
              <w:t>Ожоги. Поражение электрическим током. Утопление</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1.1, 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3.</w:t>
            </w:r>
          </w:p>
        </w:tc>
        <w:tc>
          <w:tcPr>
            <w:tcW w:w="2733" w:type="pct"/>
            <w:hideMark/>
          </w:tcPr>
          <w:p w:rsidR="00BE10B1" w:rsidRDefault="00BE10B1">
            <w:pPr>
              <w:suppressAutoHyphens/>
              <w:spacing w:after="0"/>
              <w:jc w:val="both"/>
              <w:rPr>
                <w:rFonts w:ascii="Times New Roman" w:hAnsi="Times New Roman"/>
                <w:sz w:val="24"/>
                <w:szCs w:val="24"/>
                <w:lang w:val="en-US" w:eastAsia="ar-SA"/>
              </w:rPr>
            </w:pPr>
            <w:r>
              <w:rPr>
                <w:rFonts w:ascii="Times New Roman" w:hAnsi="Times New Roman"/>
                <w:sz w:val="24"/>
                <w:szCs w:val="24"/>
                <w:lang w:eastAsia="ar-SA"/>
              </w:rPr>
              <w:t>Перегревание, переохлаждение организма, обморожение и общее замерзание. Отравления</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1.1, 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144" w:type="pct"/>
            <w:hideMark/>
          </w:tcPr>
          <w:p w:rsidR="00BE10B1" w:rsidRDefault="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sz w:val="24"/>
                <w:szCs w:val="24"/>
                <w:lang w:eastAsia="ar-SA"/>
              </w:rPr>
            </w:pPr>
            <w:r>
              <w:rPr>
                <w:rFonts w:ascii="Times New Roman" w:hAnsi="Times New Roman"/>
                <w:sz w:val="24"/>
                <w:szCs w:val="24"/>
                <w:lang w:eastAsia="ar-SA"/>
              </w:rPr>
              <w:t>4.</w:t>
            </w:r>
          </w:p>
        </w:tc>
        <w:tc>
          <w:tcPr>
            <w:tcW w:w="2733" w:type="pct"/>
            <w:hideMark/>
          </w:tcPr>
          <w:p w:rsidR="00BE10B1" w:rsidRDefault="00BE10B1">
            <w:pPr>
              <w:suppressAutoHyphens/>
              <w:spacing w:after="0"/>
              <w:jc w:val="both"/>
              <w:rPr>
                <w:rFonts w:ascii="Times New Roman" w:hAnsi="Times New Roman"/>
                <w:sz w:val="24"/>
                <w:szCs w:val="24"/>
                <w:lang w:val="en-US" w:eastAsia="ar-SA"/>
              </w:rPr>
            </w:pPr>
            <w:r>
              <w:rPr>
                <w:rFonts w:ascii="Times New Roman" w:hAnsi="Times New Roman"/>
                <w:sz w:val="24"/>
                <w:szCs w:val="24"/>
                <w:lang w:eastAsia="ar-SA"/>
              </w:rPr>
              <w:t>Клиническая смерть</w:t>
            </w:r>
          </w:p>
        </w:tc>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984" w:type="pct"/>
            <w:hideMark/>
          </w:tcPr>
          <w:p w:rsidR="00BE10B1" w:rsidRDefault="00BE10B1">
            <w:pPr>
              <w:suppressAutoHyphens/>
              <w:spacing w:after="0"/>
              <w:jc w:val="both"/>
              <w:rPr>
                <w:rFonts w:ascii="Times New Roman" w:hAnsi="Times New Roman"/>
                <w:spacing w:val="-20"/>
                <w:sz w:val="24"/>
                <w:szCs w:val="24"/>
                <w:lang w:eastAsia="ar-SA"/>
              </w:rPr>
            </w:pPr>
            <w:r>
              <w:rPr>
                <w:rFonts w:ascii="Times New Roman" w:hAnsi="Times New Roman"/>
                <w:spacing w:val="-20"/>
                <w:sz w:val="24"/>
                <w:szCs w:val="24"/>
                <w:lang w:eastAsia="ar-SA"/>
              </w:rPr>
              <w:t>ПК 1.1, ПК 2.1, ПК 3.1</w:t>
            </w:r>
            <w:r>
              <w:rPr>
                <w:rFonts w:ascii="Times New Roman" w:hAnsi="Times New Roman"/>
                <w:sz w:val="24"/>
                <w:szCs w:val="24"/>
                <w:lang w:eastAsia="ar-SA"/>
              </w:rPr>
              <w:t>, ПК 4.1</w:t>
            </w:r>
          </w:p>
        </w:tc>
      </w:tr>
      <w:tr w:rsidR="00BE10B1" w:rsidTr="00BE10B1">
        <w:trPr>
          <w:trHeight w:val="336"/>
        </w:trPr>
        <w:tc>
          <w:tcPr>
            <w:tcW w:w="0" w:type="auto"/>
            <w:vMerge/>
            <w:vAlign w:val="center"/>
            <w:hideMark/>
          </w:tcPr>
          <w:p w:rsidR="00BE10B1" w:rsidRDefault="00BE10B1">
            <w:pPr>
              <w:spacing w:after="0" w:line="256" w:lineRule="auto"/>
              <w:rPr>
                <w:rFonts w:ascii="Times New Roman" w:hAnsi="Times New Roman"/>
                <w:b/>
                <w:sz w:val="24"/>
                <w:szCs w:val="24"/>
                <w:lang w:eastAsia="ar-SA"/>
              </w:rPr>
            </w:pPr>
          </w:p>
        </w:tc>
        <w:tc>
          <w:tcPr>
            <w:tcW w:w="2877" w:type="pct"/>
            <w:gridSpan w:val="2"/>
            <w:hideMark/>
          </w:tcPr>
          <w:p w:rsidR="00BE10B1" w:rsidRDefault="00BE10B1">
            <w:pPr>
              <w:suppressAutoHyphens/>
              <w:spacing w:after="0"/>
              <w:jc w:val="both"/>
              <w:rPr>
                <w:rFonts w:ascii="Times New Roman" w:hAnsi="Times New Roman"/>
                <w:b/>
                <w:sz w:val="24"/>
                <w:szCs w:val="24"/>
                <w:lang w:eastAsia="ar-SA"/>
              </w:rPr>
            </w:pPr>
            <w:r>
              <w:rPr>
                <w:rFonts w:ascii="Times New Roman" w:hAnsi="Times New Roman"/>
                <w:b/>
                <w:sz w:val="24"/>
                <w:szCs w:val="24"/>
                <w:lang w:eastAsia="ar-SA"/>
              </w:rPr>
              <w:t xml:space="preserve">Самостоятельная работа </w:t>
            </w:r>
            <w:proofErr w:type="gramStart"/>
            <w:r>
              <w:rPr>
                <w:rFonts w:ascii="Times New Roman" w:hAnsi="Times New Roman"/>
                <w:b/>
                <w:sz w:val="24"/>
                <w:szCs w:val="24"/>
                <w:lang w:eastAsia="ar-SA"/>
              </w:rPr>
              <w:t>обучающихся</w:t>
            </w:r>
            <w:proofErr w:type="gramEnd"/>
          </w:p>
        </w:tc>
        <w:tc>
          <w:tcPr>
            <w:tcW w:w="335" w:type="pct"/>
            <w:hideMark/>
          </w:tcPr>
          <w:p w:rsidR="00BE10B1" w:rsidRDefault="00BE10B1">
            <w:pPr>
              <w:suppressAutoHyphens/>
              <w:spacing w:after="0"/>
              <w:jc w:val="center"/>
              <w:rPr>
                <w:rFonts w:ascii="Times New Roman" w:hAnsi="Times New Roman"/>
                <w:b/>
                <w:sz w:val="24"/>
                <w:szCs w:val="24"/>
                <w:lang w:val="en-US" w:eastAsia="ar-SA"/>
              </w:rPr>
            </w:pPr>
            <w:r>
              <w:rPr>
                <w:rFonts w:ascii="Times New Roman" w:hAnsi="Times New Roman"/>
                <w:b/>
                <w:sz w:val="24"/>
                <w:szCs w:val="24"/>
                <w:lang w:val="en-US" w:eastAsia="ar-SA"/>
              </w:rPr>
              <w:t>3</w:t>
            </w:r>
          </w:p>
        </w:tc>
        <w:tc>
          <w:tcPr>
            <w:tcW w:w="984" w:type="pct"/>
          </w:tcPr>
          <w:p w:rsidR="00BE10B1" w:rsidRDefault="00BE10B1">
            <w:pPr>
              <w:suppressAutoHyphens/>
              <w:spacing w:after="0"/>
              <w:jc w:val="center"/>
              <w:rPr>
                <w:rFonts w:ascii="Times New Roman" w:hAnsi="Times New Roman"/>
                <w:sz w:val="24"/>
                <w:szCs w:val="24"/>
                <w:lang w:val="en-US" w:eastAsia="ar-SA"/>
              </w:rPr>
            </w:pPr>
          </w:p>
        </w:tc>
      </w:tr>
      <w:tr w:rsidR="00BE10B1" w:rsidTr="00BE10B1">
        <w:trPr>
          <w:trHeight w:val="336"/>
        </w:trPr>
        <w:tc>
          <w:tcPr>
            <w:tcW w:w="804" w:type="pct"/>
            <w:vAlign w:val="center"/>
            <w:hideMark/>
          </w:tcPr>
          <w:p w:rsidR="00BE10B1" w:rsidRDefault="00BE10B1">
            <w:pPr>
              <w:rPr>
                <w:rFonts w:ascii="Times New Roman" w:hAnsi="Times New Roman"/>
                <w:sz w:val="24"/>
                <w:szCs w:val="24"/>
                <w:lang w:val="en-US" w:eastAsia="ar-SA"/>
              </w:rPr>
            </w:pPr>
          </w:p>
        </w:tc>
        <w:tc>
          <w:tcPr>
            <w:tcW w:w="2877" w:type="pct"/>
            <w:gridSpan w:val="2"/>
            <w:hideMark/>
          </w:tcPr>
          <w:p w:rsidR="00BE10B1" w:rsidRDefault="00BE10B1">
            <w:pPr>
              <w:suppressAutoHyphens/>
              <w:spacing w:after="0"/>
              <w:jc w:val="both"/>
              <w:rPr>
                <w:rFonts w:ascii="Times New Roman" w:hAnsi="Times New Roman"/>
                <w:b/>
                <w:sz w:val="24"/>
                <w:szCs w:val="24"/>
                <w:lang w:val="en-US" w:eastAsia="ar-SA"/>
              </w:rPr>
            </w:pPr>
            <w:r>
              <w:rPr>
                <w:rFonts w:ascii="Times New Roman" w:hAnsi="Times New Roman"/>
                <w:b/>
                <w:sz w:val="24"/>
                <w:szCs w:val="24"/>
                <w:lang w:eastAsia="ar-SA"/>
              </w:rPr>
              <w:t>Промежуточная аттестация</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2</w:t>
            </w:r>
          </w:p>
        </w:tc>
        <w:tc>
          <w:tcPr>
            <w:tcW w:w="984" w:type="pct"/>
          </w:tcPr>
          <w:p w:rsidR="00BE10B1" w:rsidRDefault="00BE10B1">
            <w:pPr>
              <w:suppressAutoHyphens/>
              <w:spacing w:after="0"/>
              <w:jc w:val="center"/>
              <w:rPr>
                <w:rFonts w:ascii="Times New Roman" w:hAnsi="Times New Roman"/>
                <w:sz w:val="24"/>
                <w:szCs w:val="24"/>
                <w:lang w:val="en-US" w:eastAsia="ar-SA"/>
              </w:rPr>
            </w:pPr>
          </w:p>
        </w:tc>
      </w:tr>
      <w:tr w:rsidR="00BE10B1" w:rsidTr="00BE10B1">
        <w:trPr>
          <w:trHeight w:val="336"/>
        </w:trPr>
        <w:tc>
          <w:tcPr>
            <w:tcW w:w="804" w:type="pct"/>
            <w:vAlign w:val="center"/>
          </w:tcPr>
          <w:p w:rsidR="00BE10B1" w:rsidRDefault="00BE10B1">
            <w:pPr>
              <w:spacing w:after="0"/>
              <w:rPr>
                <w:rFonts w:ascii="Times New Roman" w:hAnsi="Times New Roman"/>
                <w:sz w:val="24"/>
                <w:szCs w:val="24"/>
                <w:lang w:eastAsia="ar-SA"/>
              </w:rPr>
            </w:pPr>
          </w:p>
        </w:tc>
        <w:tc>
          <w:tcPr>
            <w:tcW w:w="2877" w:type="pct"/>
            <w:gridSpan w:val="2"/>
            <w:hideMark/>
          </w:tcPr>
          <w:p w:rsidR="00BE10B1" w:rsidRDefault="00BE10B1">
            <w:pPr>
              <w:suppressAutoHyphens/>
              <w:spacing w:after="0"/>
              <w:jc w:val="right"/>
              <w:rPr>
                <w:rFonts w:ascii="Times New Roman" w:hAnsi="Times New Roman"/>
                <w:b/>
                <w:sz w:val="24"/>
                <w:szCs w:val="24"/>
                <w:lang w:eastAsia="ar-SA"/>
              </w:rPr>
            </w:pPr>
            <w:r>
              <w:rPr>
                <w:rFonts w:ascii="Times New Roman" w:hAnsi="Times New Roman"/>
                <w:b/>
                <w:sz w:val="24"/>
                <w:szCs w:val="24"/>
                <w:lang w:eastAsia="ar-SA"/>
              </w:rPr>
              <w:t>Всего:</w:t>
            </w:r>
          </w:p>
        </w:tc>
        <w:tc>
          <w:tcPr>
            <w:tcW w:w="335" w:type="pct"/>
            <w:hideMark/>
          </w:tcPr>
          <w:p w:rsidR="00BE10B1" w:rsidRDefault="00BE10B1">
            <w:pPr>
              <w:suppressAutoHyphens/>
              <w:spacing w:after="0"/>
              <w:jc w:val="center"/>
              <w:rPr>
                <w:rFonts w:ascii="Times New Roman" w:hAnsi="Times New Roman"/>
                <w:b/>
                <w:sz w:val="24"/>
                <w:szCs w:val="24"/>
                <w:lang w:eastAsia="ar-SA"/>
              </w:rPr>
            </w:pPr>
            <w:r>
              <w:rPr>
                <w:rFonts w:ascii="Times New Roman" w:hAnsi="Times New Roman"/>
                <w:b/>
                <w:sz w:val="24"/>
                <w:szCs w:val="24"/>
                <w:lang w:eastAsia="ar-SA"/>
              </w:rPr>
              <w:t>36</w:t>
            </w:r>
          </w:p>
        </w:tc>
        <w:tc>
          <w:tcPr>
            <w:tcW w:w="984" w:type="pct"/>
          </w:tcPr>
          <w:p w:rsidR="00BE10B1" w:rsidRDefault="00BE10B1">
            <w:pPr>
              <w:suppressAutoHyphens/>
              <w:spacing w:after="0"/>
              <w:jc w:val="center"/>
              <w:rPr>
                <w:rFonts w:ascii="Times New Roman" w:hAnsi="Times New Roman"/>
                <w:sz w:val="24"/>
                <w:szCs w:val="24"/>
                <w:lang w:eastAsia="ar-SA"/>
              </w:rPr>
            </w:pPr>
          </w:p>
        </w:tc>
      </w:tr>
    </w:tbl>
    <w:p w:rsidR="00BE10B1" w:rsidRDefault="00BE10B1" w:rsidP="00BE10B1">
      <w:pPr>
        <w:suppressAutoHyphens/>
        <w:spacing w:after="0" w:line="240" w:lineRule="auto"/>
        <w:rPr>
          <w:rFonts w:ascii="Times New Roman" w:hAnsi="Times New Roman"/>
          <w:b/>
          <w:bCs/>
          <w:sz w:val="24"/>
          <w:szCs w:val="24"/>
          <w:lang w:eastAsia="ar-SA"/>
        </w:rPr>
      </w:pPr>
    </w:p>
    <w:p w:rsidR="00BE10B1" w:rsidRDefault="00BE10B1" w:rsidP="00BE10B1">
      <w:pPr>
        <w:suppressAutoHyphens/>
        <w:spacing w:after="0" w:line="240" w:lineRule="auto"/>
        <w:rPr>
          <w:rFonts w:ascii="Times New Roman" w:hAnsi="Times New Roman"/>
          <w:b/>
          <w:bCs/>
          <w:sz w:val="28"/>
          <w:szCs w:val="28"/>
          <w:lang w:eastAsia="ar-SA"/>
        </w:rPr>
      </w:pPr>
    </w:p>
    <w:p w:rsidR="00BE10B1" w:rsidRDefault="00BE10B1" w:rsidP="00BE10B1">
      <w:pPr>
        <w:rPr>
          <w:rFonts w:ascii="Times New Roman" w:hAnsi="Times New Roman"/>
          <w:sz w:val="28"/>
          <w:szCs w:val="28"/>
        </w:rPr>
      </w:pPr>
      <w:r>
        <w:rPr>
          <w:rFonts w:ascii="Times New Roman" w:hAnsi="Times New Roman"/>
          <w:sz w:val="28"/>
          <w:szCs w:val="28"/>
        </w:rPr>
        <w:br w:type="page"/>
      </w:r>
    </w:p>
    <w:p w:rsidR="00BE10B1" w:rsidRDefault="00BE10B1" w:rsidP="00BE10B1">
      <w:pPr>
        <w:spacing w:after="0" w:line="240" w:lineRule="auto"/>
        <w:rPr>
          <w:rFonts w:ascii="Times New Roman" w:hAnsi="Times New Roman"/>
          <w:sz w:val="28"/>
          <w:szCs w:val="28"/>
          <w:lang w:eastAsia="ar-SA"/>
        </w:rPr>
        <w:sectPr w:rsidR="00BE10B1">
          <w:footnotePr>
            <w:pos w:val="beneathText"/>
          </w:footnotePr>
          <w:pgSz w:w="16837" w:h="11905" w:orient="landscape"/>
          <w:pgMar w:top="1135" w:right="1134" w:bottom="567" w:left="1134" w:header="709" w:footer="709" w:gutter="0"/>
          <w:cols w:space="720"/>
        </w:sectPr>
      </w:pPr>
    </w:p>
    <w:p w:rsidR="00BE10B1" w:rsidRDefault="00BE10B1" w:rsidP="00BE10B1">
      <w:pPr>
        <w:pStyle w:val="1"/>
        <w:spacing w:before="0"/>
        <w:jc w:val="center"/>
        <w:rPr>
          <w:rFonts w:ascii="Times New Roman" w:eastAsiaTheme="minorEastAsia" w:hAnsi="Times New Roman"/>
          <w:b w:val="0"/>
          <w:bCs w:val="0"/>
          <w:sz w:val="24"/>
          <w:szCs w:val="24"/>
        </w:rPr>
      </w:pPr>
      <w:r>
        <w:rPr>
          <w:rFonts w:ascii="Times New Roman" w:eastAsiaTheme="minorEastAsia" w:hAnsi="Times New Roman"/>
          <w:b w:val="0"/>
          <w:bCs w:val="0"/>
          <w:sz w:val="24"/>
          <w:szCs w:val="24"/>
        </w:rPr>
        <w:lastRenderedPageBreak/>
        <w:t xml:space="preserve">3. </w:t>
      </w:r>
      <w:r>
        <w:rPr>
          <w:rFonts w:ascii="Times New Roman" w:eastAsiaTheme="minorEastAsia" w:hAnsi="Times New Roman"/>
          <w:bCs w:val="0"/>
          <w:sz w:val="24"/>
          <w:szCs w:val="24"/>
        </w:rPr>
        <w:t>УСЛОВИЯ РЕАЛИЗАЦИИ ПРОГРАММЫ УЧЕБНОЙ ДИСЦИПЛИНЫ</w:t>
      </w:r>
    </w:p>
    <w:p w:rsidR="00BE10B1" w:rsidRDefault="00BE10B1" w:rsidP="00BE10B1">
      <w:pPr>
        <w:spacing w:after="0"/>
        <w:jc w:val="both"/>
        <w:outlineLvl w:val="0"/>
        <w:rPr>
          <w:b/>
          <w:bCs/>
        </w:rPr>
      </w:pPr>
    </w:p>
    <w:p w:rsidR="00BE10B1" w:rsidRDefault="00BE10B1" w:rsidP="00BE10B1">
      <w:pPr>
        <w:spacing w:after="0" w:line="240" w:lineRule="auto"/>
        <w:jc w:val="both"/>
        <w:outlineLvl w:val="0"/>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BE10B1" w:rsidRDefault="00BE10B1" w:rsidP="00BE10B1">
      <w:pPr>
        <w:spacing w:after="0"/>
        <w:jc w:val="both"/>
        <w:outlineLvl w:val="0"/>
        <w:rPr>
          <w:b/>
          <w:bCs/>
        </w:rPr>
      </w:pPr>
    </w:p>
    <w:p w:rsidR="00BE10B1" w:rsidRDefault="00BE10B1" w:rsidP="00BE10B1">
      <w:pPr>
        <w:spacing w:after="0"/>
        <w:jc w:val="both"/>
        <w:outlineLvl w:val="0"/>
        <w:rPr>
          <w:b/>
          <w:bCs/>
        </w:rPr>
      </w:pPr>
    </w:p>
    <w:p w:rsidR="00BE10B1" w:rsidRDefault="00BE10B1" w:rsidP="00BE10B1">
      <w:pPr>
        <w:spacing w:after="0"/>
        <w:rPr>
          <w:rFonts w:ascii="Times New Roman" w:hAnsi="Times New Roman"/>
          <w:sz w:val="24"/>
          <w:szCs w:val="24"/>
        </w:rPr>
      </w:pPr>
      <w:r>
        <w:rPr>
          <w:rFonts w:ascii="Times New Roman" w:hAnsi="Times New Roman"/>
          <w:b/>
          <w:sz w:val="24"/>
          <w:szCs w:val="24"/>
        </w:rPr>
        <w:t>Кабинет</w:t>
      </w:r>
      <w:r>
        <w:rPr>
          <w:rFonts w:ascii="Times New Roman" w:hAnsi="Times New Roman"/>
          <w:b/>
          <w:i/>
          <w:sz w:val="24"/>
          <w:szCs w:val="24"/>
        </w:rPr>
        <w:t xml:space="preserve"> «</w:t>
      </w:r>
      <w:r>
        <w:rPr>
          <w:rFonts w:ascii="Times New Roman" w:hAnsi="Times New Roman"/>
          <w:b/>
          <w:i/>
          <w:sz w:val="24"/>
          <w:szCs w:val="24"/>
          <w:shd w:val="clear" w:color="auto" w:fill="FFFFFF"/>
        </w:rPr>
        <w:t>Безопасность жизнедеятельности</w:t>
      </w:r>
      <w:r>
        <w:rPr>
          <w:rFonts w:ascii="Times New Roman" w:hAnsi="Times New Roman"/>
          <w:b/>
          <w:i/>
          <w:sz w:val="24"/>
          <w:szCs w:val="24"/>
        </w:rPr>
        <w:t>»</w:t>
      </w:r>
      <w:r>
        <w:rPr>
          <w:rFonts w:ascii="Times New Roman" w:hAnsi="Times New Roman"/>
          <w:sz w:val="24"/>
          <w:szCs w:val="24"/>
        </w:rPr>
        <w:t>,</w:t>
      </w:r>
    </w:p>
    <w:p w:rsidR="00BE10B1" w:rsidRDefault="00BE10B1" w:rsidP="00BE10B1">
      <w:pPr>
        <w:suppressAutoHyphens/>
        <w:autoSpaceDE w:val="0"/>
        <w:autoSpaceDN w:val="0"/>
        <w:adjustRightInd w:val="0"/>
        <w:spacing w:after="0"/>
        <w:ind w:firstLine="709"/>
        <w:jc w:val="both"/>
        <w:rPr>
          <w:rFonts w:ascii="Times New Roman" w:hAnsi="Times New Roman"/>
          <w:i/>
          <w:sz w:val="24"/>
          <w:szCs w:val="24"/>
          <w:vertAlign w:val="superscript"/>
        </w:rPr>
      </w:pPr>
    </w:p>
    <w:p w:rsidR="00BE10B1" w:rsidRDefault="00BE10B1" w:rsidP="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bCs/>
          <w:sz w:val="24"/>
          <w:szCs w:val="24"/>
        </w:rPr>
      </w:pPr>
      <w:proofErr w:type="gramStart"/>
      <w:r>
        <w:rPr>
          <w:rFonts w:ascii="Times New Roman" w:hAnsi="Times New Roman"/>
          <w:sz w:val="24"/>
          <w:szCs w:val="24"/>
        </w:rPr>
        <w:t>оснащенный</w:t>
      </w:r>
      <w:proofErr w:type="gramEnd"/>
      <w:r>
        <w:rPr>
          <w:rFonts w:ascii="Times New Roman" w:hAnsi="Times New Roman"/>
          <w:sz w:val="24"/>
          <w:szCs w:val="24"/>
        </w:rPr>
        <w:t xml:space="preserve"> о</w:t>
      </w:r>
      <w:r>
        <w:rPr>
          <w:rFonts w:ascii="Times New Roman" w:hAnsi="Times New Roman"/>
          <w:bCs/>
          <w:sz w:val="24"/>
          <w:szCs w:val="24"/>
        </w:rPr>
        <w:t xml:space="preserve">борудованием: </w:t>
      </w:r>
    </w:p>
    <w:p w:rsidR="00BE10B1" w:rsidRDefault="00BE10B1" w:rsidP="008033D0">
      <w:pPr>
        <w:pStyle w:val="ae"/>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line="276" w:lineRule="auto"/>
        <w:ind w:left="0" w:hanging="322"/>
        <w:contextualSpacing/>
        <w:rPr>
          <w:lang w:eastAsia="ar-SA"/>
        </w:rPr>
      </w:pPr>
      <w:r>
        <w:rPr>
          <w:lang w:eastAsia="ar-SA"/>
        </w:rPr>
        <w:t xml:space="preserve"> посадочные места по количеству </w:t>
      </w:r>
      <w:proofErr w:type="gramStart"/>
      <w:r>
        <w:rPr>
          <w:lang w:eastAsia="ar-SA"/>
        </w:rPr>
        <w:t>обучающихся</w:t>
      </w:r>
      <w:proofErr w:type="gramEnd"/>
      <w:r>
        <w:rPr>
          <w:lang w:eastAsia="ar-SA"/>
        </w:rPr>
        <w:t>;</w:t>
      </w:r>
    </w:p>
    <w:p w:rsidR="00BE10B1" w:rsidRDefault="00BE10B1" w:rsidP="008033D0">
      <w:pPr>
        <w:numPr>
          <w:ilvl w:val="0"/>
          <w:numId w:val="32"/>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eastAsiaTheme="minorEastAsia" w:hAnsi="Times New Roman"/>
          <w:sz w:val="24"/>
          <w:szCs w:val="24"/>
          <w:lang w:eastAsia="ar-SA"/>
        </w:rPr>
      </w:pPr>
      <w:r>
        <w:rPr>
          <w:rFonts w:ascii="Times New Roman" w:hAnsi="Times New Roman"/>
          <w:sz w:val="24"/>
          <w:szCs w:val="24"/>
          <w:lang w:eastAsia="ar-SA"/>
        </w:rPr>
        <w:t>рабочее место преподавателя;</w:t>
      </w:r>
    </w:p>
    <w:p w:rsidR="00BE10B1" w:rsidRDefault="00BE10B1" w:rsidP="008033D0">
      <w:pPr>
        <w:numPr>
          <w:ilvl w:val="0"/>
          <w:numId w:val="33"/>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комплект учебно-наглядных пособий по основам безопасности жизнедеятельности и безопасности жизнедеятельности;</w:t>
      </w:r>
    </w:p>
    <w:p w:rsidR="00BE10B1" w:rsidRDefault="00BE10B1" w:rsidP="008033D0">
      <w:pPr>
        <w:numPr>
          <w:ilvl w:val="0"/>
          <w:numId w:val="33"/>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раздаточный материал по гражданской обороне;</w:t>
      </w:r>
    </w:p>
    <w:p w:rsidR="00BE10B1" w:rsidRDefault="00BE10B1" w:rsidP="008033D0">
      <w:pPr>
        <w:numPr>
          <w:ilvl w:val="0"/>
          <w:numId w:val="33"/>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кроссворды, ребусы, головоломки по дисциплине;</w:t>
      </w:r>
    </w:p>
    <w:p w:rsidR="00BE10B1" w:rsidRDefault="00BE10B1" w:rsidP="008033D0">
      <w:pPr>
        <w:numPr>
          <w:ilvl w:val="0"/>
          <w:numId w:val="33"/>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плакаты и печатные наглядные пособия по дисциплине;</w:t>
      </w:r>
    </w:p>
    <w:p w:rsidR="00BE10B1" w:rsidRDefault="00BE10B1" w:rsidP="008033D0">
      <w:pPr>
        <w:numPr>
          <w:ilvl w:val="0"/>
          <w:numId w:val="33"/>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 xml:space="preserve">карточки индивидуального опроса </w:t>
      </w:r>
      <w:proofErr w:type="gramStart"/>
      <w:r>
        <w:rPr>
          <w:rFonts w:ascii="Times New Roman" w:hAnsi="Times New Roman"/>
          <w:sz w:val="24"/>
          <w:szCs w:val="24"/>
          <w:lang w:eastAsia="ar-SA"/>
        </w:rPr>
        <w:t>обучающихся</w:t>
      </w:r>
      <w:proofErr w:type="gramEnd"/>
      <w:r>
        <w:rPr>
          <w:rFonts w:ascii="Times New Roman" w:hAnsi="Times New Roman"/>
          <w:sz w:val="24"/>
          <w:szCs w:val="24"/>
          <w:lang w:eastAsia="ar-SA"/>
        </w:rPr>
        <w:t xml:space="preserve"> по дисциплине;</w:t>
      </w:r>
    </w:p>
    <w:p w:rsidR="00BE10B1" w:rsidRDefault="00BE10B1" w:rsidP="008033D0">
      <w:pPr>
        <w:numPr>
          <w:ilvl w:val="0"/>
          <w:numId w:val="33"/>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тесты по разделам «Безопасность жизнедеятельности»;</w:t>
      </w:r>
    </w:p>
    <w:p w:rsidR="00BE10B1" w:rsidRDefault="00BE10B1" w:rsidP="008033D0">
      <w:pPr>
        <w:numPr>
          <w:ilvl w:val="0"/>
          <w:numId w:val="33"/>
        </w:num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контрольные таблицы для проверки качества усвоения знаний;</w:t>
      </w:r>
    </w:p>
    <w:p w:rsidR="00BE10B1" w:rsidRDefault="00BE10B1" w:rsidP="008033D0">
      <w:pPr>
        <w:numPr>
          <w:ilvl w:val="0"/>
          <w:numId w:val="3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bCs/>
          <w:sz w:val="24"/>
          <w:szCs w:val="24"/>
          <w:lang w:eastAsia="ar-SA"/>
        </w:rPr>
        <w:t>нормативно-правовые источники;</w:t>
      </w:r>
    </w:p>
    <w:p w:rsidR="00BE10B1" w:rsidRDefault="00BE10B1" w:rsidP="008033D0">
      <w:pPr>
        <w:numPr>
          <w:ilvl w:val="0"/>
          <w:numId w:val="3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макет автомата Калашникова;</w:t>
      </w:r>
    </w:p>
    <w:p w:rsidR="00BE10B1" w:rsidRDefault="00BE10B1" w:rsidP="008033D0">
      <w:pPr>
        <w:numPr>
          <w:ilvl w:val="0"/>
          <w:numId w:val="3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противогазы;</w:t>
      </w:r>
    </w:p>
    <w:p w:rsidR="00BE10B1" w:rsidRDefault="00BE10B1" w:rsidP="008033D0">
      <w:pPr>
        <w:numPr>
          <w:ilvl w:val="0"/>
          <w:numId w:val="3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jc w:val="both"/>
        <w:rPr>
          <w:rFonts w:ascii="Times New Roman" w:hAnsi="Times New Roman"/>
          <w:sz w:val="24"/>
          <w:szCs w:val="24"/>
          <w:lang w:eastAsia="ar-SA"/>
        </w:rPr>
      </w:pPr>
      <w:r>
        <w:rPr>
          <w:rFonts w:ascii="Times New Roman" w:hAnsi="Times New Roman"/>
          <w:sz w:val="24"/>
          <w:szCs w:val="24"/>
          <w:lang w:eastAsia="ar-SA"/>
        </w:rPr>
        <w:t xml:space="preserve">винтовки пневматические,                                          </w:t>
      </w:r>
    </w:p>
    <w:p w:rsidR="00BE10B1" w:rsidRDefault="00BE10B1" w:rsidP="00BE10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bCs/>
          <w:sz w:val="24"/>
          <w:szCs w:val="24"/>
        </w:rPr>
      </w:pPr>
      <w:r>
        <w:rPr>
          <w:rFonts w:ascii="Times New Roman" w:hAnsi="Times New Roman"/>
          <w:sz w:val="24"/>
          <w:szCs w:val="24"/>
        </w:rPr>
        <w:t>т</w:t>
      </w:r>
      <w:r>
        <w:rPr>
          <w:rFonts w:ascii="Times New Roman" w:hAnsi="Times New Roman"/>
          <w:bCs/>
          <w:sz w:val="24"/>
          <w:szCs w:val="24"/>
        </w:rPr>
        <w:t xml:space="preserve">ехническими средствами обучения: </w:t>
      </w:r>
    </w:p>
    <w:p w:rsidR="00BE10B1" w:rsidRDefault="00BE10B1" w:rsidP="008033D0">
      <w:pPr>
        <w:pStyle w:val="ae"/>
        <w:numPr>
          <w:ilvl w:val="0"/>
          <w:numId w:val="35"/>
        </w:numPr>
        <w:spacing w:before="0" w:after="0" w:line="276" w:lineRule="auto"/>
        <w:contextualSpacing/>
      </w:pPr>
      <w:r>
        <w:t xml:space="preserve">компьютер с лицензионным программным обеспечением, </w:t>
      </w:r>
    </w:p>
    <w:p w:rsidR="00BE10B1" w:rsidRDefault="00BE10B1" w:rsidP="008033D0">
      <w:pPr>
        <w:pStyle w:val="ae"/>
        <w:numPr>
          <w:ilvl w:val="0"/>
          <w:numId w:val="35"/>
        </w:numPr>
        <w:spacing w:before="0" w:after="0" w:line="276" w:lineRule="auto"/>
        <w:contextualSpacing/>
      </w:pPr>
      <w:r>
        <w:t>экран</w:t>
      </w:r>
    </w:p>
    <w:p w:rsidR="00BE10B1" w:rsidRDefault="00BE10B1" w:rsidP="008033D0">
      <w:pPr>
        <w:pStyle w:val="ae"/>
        <w:numPr>
          <w:ilvl w:val="0"/>
          <w:numId w:val="35"/>
        </w:numPr>
        <w:spacing w:before="0" w:after="0" w:line="276" w:lineRule="auto"/>
        <w:ind w:left="56" w:hanging="392"/>
        <w:contextualSpacing/>
      </w:pPr>
      <w:proofErr w:type="spellStart"/>
      <w:r>
        <w:t>мультимедиапроектор</w:t>
      </w:r>
      <w:proofErr w:type="spellEnd"/>
    </w:p>
    <w:p w:rsidR="00BE10B1" w:rsidRDefault="00BE10B1" w:rsidP="00BE10B1">
      <w:pPr>
        <w:pStyle w:val="ae"/>
        <w:spacing w:after="0" w:line="276" w:lineRule="auto"/>
        <w:ind w:left="56"/>
      </w:pPr>
    </w:p>
    <w:p w:rsidR="00BE10B1" w:rsidRDefault="00BE10B1" w:rsidP="00BE10B1">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 xml:space="preserve">библиотечного фонда образовательной организацией </w:t>
      </w:r>
      <w:proofErr w:type="gramStart"/>
      <w:r>
        <w:rPr>
          <w:rFonts w:ascii="Times New Roman" w:hAnsi="Times New Roman"/>
          <w:bCs/>
          <w:sz w:val="24"/>
          <w:szCs w:val="24"/>
        </w:rPr>
        <w:t>выбирается не менее одного издания</w:t>
      </w:r>
      <w:proofErr w:type="gramEnd"/>
      <w:r>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uppressAutoHyphens/>
        <w:spacing w:after="0"/>
        <w:ind w:firstLine="709"/>
        <w:jc w:val="both"/>
        <w:rPr>
          <w:rFonts w:ascii="Times New Roman" w:hAnsi="Times New Roman"/>
          <w:sz w:val="24"/>
          <w:szCs w:val="24"/>
        </w:rPr>
      </w:pPr>
    </w:p>
    <w:p w:rsidR="00BE10B1" w:rsidRDefault="00BE10B1" w:rsidP="00BE10B1">
      <w:pPr>
        <w:spacing w:after="0" w:line="240" w:lineRule="auto"/>
        <w:ind w:firstLine="709"/>
        <w:contextualSpacing/>
        <w:rPr>
          <w:rFonts w:ascii="Times New Roman" w:eastAsiaTheme="minorEastAsia" w:hAnsi="Times New Roman"/>
          <w:b/>
          <w:sz w:val="24"/>
          <w:szCs w:val="24"/>
        </w:rPr>
      </w:pPr>
      <w:r>
        <w:rPr>
          <w:rFonts w:ascii="Times New Roman" w:eastAsiaTheme="minorEastAsia" w:hAnsi="Times New Roman"/>
          <w:b/>
          <w:sz w:val="24"/>
          <w:szCs w:val="24"/>
        </w:rPr>
        <w:t>3.2.1. Основные печатные издания</w:t>
      </w:r>
    </w:p>
    <w:p w:rsidR="00BE10B1" w:rsidRDefault="00BE10B1" w:rsidP="00BE10B1">
      <w:pPr>
        <w:spacing w:after="0"/>
        <w:ind w:firstLine="709"/>
        <w:contextualSpacing/>
        <w:rPr>
          <w:rFonts w:ascii="Times New Roman" w:eastAsiaTheme="minorEastAsia" w:hAnsi="Times New Roman"/>
          <w:b/>
          <w:sz w:val="24"/>
          <w:szCs w:val="24"/>
        </w:rPr>
      </w:pPr>
    </w:p>
    <w:p w:rsidR="00BE10B1" w:rsidRDefault="00BE10B1" w:rsidP="008033D0">
      <w:pPr>
        <w:numPr>
          <w:ilvl w:val="0"/>
          <w:numId w:val="36"/>
        </w:numPr>
        <w:suppressAutoHyphens/>
        <w:spacing w:before="120" w:after="120" w:line="240" w:lineRule="auto"/>
        <w:jc w:val="both"/>
        <w:rPr>
          <w:rFonts w:ascii="Times New Roman" w:eastAsiaTheme="minorEastAsia" w:hAnsi="Times New Roman"/>
          <w:sz w:val="24"/>
          <w:szCs w:val="24"/>
        </w:rPr>
      </w:pPr>
      <w:proofErr w:type="spellStart"/>
      <w:r>
        <w:rPr>
          <w:rFonts w:ascii="Times New Roman" w:eastAsiaTheme="minorEastAsia" w:hAnsi="Times New Roman"/>
          <w:sz w:val="24"/>
          <w:szCs w:val="24"/>
        </w:rPr>
        <w:t>Михаилиди</w:t>
      </w:r>
      <w:proofErr w:type="spellEnd"/>
      <w:r>
        <w:rPr>
          <w:rFonts w:ascii="Times New Roman" w:eastAsiaTheme="minorEastAsia" w:hAnsi="Times New Roman"/>
          <w:sz w:val="24"/>
          <w:szCs w:val="24"/>
        </w:rPr>
        <w:t>, А. М. Безопасность жизнедеятельности и охрана труда на производстве</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учебное пособие для СПО / А. М. </w:t>
      </w:r>
      <w:proofErr w:type="spellStart"/>
      <w:r>
        <w:rPr>
          <w:rFonts w:ascii="Times New Roman" w:eastAsiaTheme="minorEastAsia" w:hAnsi="Times New Roman"/>
          <w:sz w:val="24"/>
          <w:szCs w:val="24"/>
        </w:rPr>
        <w:t>Михаилиди</w:t>
      </w:r>
      <w:proofErr w:type="spellEnd"/>
      <w:r>
        <w:rPr>
          <w:rFonts w:ascii="Times New Roman" w:eastAsiaTheme="minorEastAsia" w:hAnsi="Times New Roman"/>
          <w:sz w:val="24"/>
          <w:szCs w:val="24"/>
        </w:rPr>
        <w:t>. — Саратов, Москва</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Профобразование, Ай Пи Ар </w:t>
      </w:r>
      <w:proofErr w:type="spellStart"/>
      <w:r>
        <w:rPr>
          <w:rFonts w:ascii="Times New Roman" w:eastAsiaTheme="minorEastAsia" w:hAnsi="Times New Roman"/>
          <w:sz w:val="24"/>
          <w:szCs w:val="24"/>
        </w:rPr>
        <w:t>Медиа</w:t>
      </w:r>
      <w:proofErr w:type="spellEnd"/>
      <w:r>
        <w:rPr>
          <w:rFonts w:ascii="Times New Roman" w:eastAsiaTheme="minorEastAsia" w:hAnsi="Times New Roman"/>
          <w:sz w:val="24"/>
          <w:szCs w:val="24"/>
        </w:rPr>
        <w:t xml:space="preserve">, 2021. — 111 </w:t>
      </w:r>
      <w:proofErr w:type="spellStart"/>
      <w:r>
        <w:rPr>
          <w:rFonts w:ascii="Times New Roman" w:eastAsiaTheme="minorEastAsia" w:hAnsi="Times New Roman"/>
          <w:sz w:val="24"/>
          <w:szCs w:val="24"/>
        </w:rPr>
        <w:t>c</w:t>
      </w:r>
      <w:proofErr w:type="spellEnd"/>
      <w:r>
        <w:rPr>
          <w:rFonts w:ascii="Times New Roman" w:eastAsiaTheme="minorEastAsia" w:hAnsi="Times New Roman"/>
          <w:sz w:val="24"/>
          <w:szCs w:val="24"/>
        </w:rPr>
        <w:t xml:space="preserve">. </w:t>
      </w:r>
    </w:p>
    <w:p w:rsidR="00BE10B1" w:rsidRDefault="00BE10B1" w:rsidP="008033D0">
      <w:pPr>
        <w:numPr>
          <w:ilvl w:val="0"/>
          <w:numId w:val="36"/>
        </w:numPr>
        <w:suppressAutoHyphens/>
        <w:spacing w:before="120" w:after="120" w:line="240" w:lineRule="auto"/>
        <w:jc w:val="both"/>
        <w:rPr>
          <w:rFonts w:ascii="Times New Roman" w:eastAsiaTheme="minorEastAsia" w:hAnsi="Times New Roman"/>
          <w:sz w:val="24"/>
          <w:szCs w:val="24"/>
        </w:rPr>
      </w:pPr>
      <w:r>
        <w:rPr>
          <w:rFonts w:ascii="Times New Roman" w:eastAsiaTheme="minorEastAsia" w:hAnsi="Times New Roman"/>
          <w:sz w:val="24"/>
          <w:szCs w:val="24"/>
        </w:rPr>
        <w:t>Константинов, Ю. С. Безопасность жизнедеятельности. Ориентирование</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учебное пособие для среднего профессионального образования / Ю. С. Константинов, О. Л. Глаголева. — 2-е изд., </w:t>
      </w:r>
      <w:proofErr w:type="spellStart"/>
      <w:r>
        <w:rPr>
          <w:rFonts w:ascii="Times New Roman" w:eastAsiaTheme="minorEastAsia" w:hAnsi="Times New Roman"/>
          <w:sz w:val="24"/>
          <w:szCs w:val="24"/>
        </w:rPr>
        <w:t>испр</w:t>
      </w:r>
      <w:proofErr w:type="spellEnd"/>
      <w:r>
        <w:rPr>
          <w:rFonts w:ascii="Times New Roman" w:eastAsiaTheme="minorEastAsia" w:hAnsi="Times New Roman"/>
          <w:sz w:val="24"/>
          <w:szCs w:val="24"/>
        </w:rPr>
        <w:t xml:space="preserve">. и доп. — Москва : Издательство </w:t>
      </w:r>
      <w:proofErr w:type="spellStart"/>
      <w:r>
        <w:rPr>
          <w:rFonts w:ascii="Times New Roman" w:eastAsiaTheme="minorEastAsia" w:hAnsi="Times New Roman"/>
          <w:sz w:val="24"/>
          <w:szCs w:val="24"/>
        </w:rPr>
        <w:t>Юрайт</w:t>
      </w:r>
      <w:proofErr w:type="spellEnd"/>
      <w:r>
        <w:rPr>
          <w:rFonts w:ascii="Times New Roman" w:eastAsiaTheme="minorEastAsia" w:hAnsi="Times New Roman"/>
          <w:sz w:val="24"/>
          <w:szCs w:val="24"/>
        </w:rPr>
        <w:t xml:space="preserve">, 2020. — 329 </w:t>
      </w:r>
      <w:proofErr w:type="gramStart"/>
      <w:r>
        <w:rPr>
          <w:rFonts w:ascii="Times New Roman" w:eastAsiaTheme="minorEastAsia" w:hAnsi="Times New Roman"/>
          <w:sz w:val="24"/>
          <w:szCs w:val="24"/>
        </w:rPr>
        <w:t>с</w:t>
      </w:r>
      <w:proofErr w:type="gramEnd"/>
      <w:r>
        <w:rPr>
          <w:rFonts w:ascii="Times New Roman" w:eastAsiaTheme="minorEastAsia" w:hAnsi="Times New Roman"/>
          <w:sz w:val="24"/>
          <w:szCs w:val="24"/>
        </w:rPr>
        <w:t>.</w:t>
      </w:r>
    </w:p>
    <w:p w:rsidR="00BE10B1" w:rsidRDefault="00BE10B1" w:rsidP="008033D0">
      <w:pPr>
        <w:numPr>
          <w:ilvl w:val="0"/>
          <w:numId w:val="36"/>
        </w:numPr>
        <w:suppressAutoHyphens/>
        <w:spacing w:before="120" w:after="120" w:line="240" w:lineRule="auto"/>
        <w:jc w:val="both"/>
        <w:rPr>
          <w:rFonts w:ascii="Times New Roman" w:eastAsiaTheme="minorEastAsia" w:hAnsi="Times New Roman"/>
          <w:sz w:val="24"/>
          <w:szCs w:val="24"/>
        </w:rPr>
      </w:pPr>
      <w:r>
        <w:rPr>
          <w:rFonts w:ascii="Times New Roman" w:eastAsiaTheme="minorEastAsia" w:hAnsi="Times New Roman"/>
          <w:sz w:val="24"/>
          <w:szCs w:val="24"/>
        </w:rPr>
        <w:lastRenderedPageBreak/>
        <w:t xml:space="preserve">Безопасность жизнедеятельности: учебник / под ред. </w:t>
      </w:r>
      <w:proofErr w:type="spellStart"/>
      <w:r>
        <w:rPr>
          <w:rFonts w:ascii="Times New Roman" w:eastAsiaTheme="minorEastAsia" w:hAnsi="Times New Roman"/>
          <w:sz w:val="24"/>
          <w:szCs w:val="24"/>
        </w:rPr>
        <w:t>Полиевский</w:t>
      </w:r>
      <w:proofErr w:type="spellEnd"/>
      <w:r>
        <w:rPr>
          <w:rFonts w:ascii="Times New Roman" w:eastAsiaTheme="minorEastAsia" w:hAnsi="Times New Roman"/>
          <w:sz w:val="24"/>
          <w:szCs w:val="24"/>
        </w:rPr>
        <w:t xml:space="preserve"> С.А.. - М.: </w:t>
      </w:r>
      <w:proofErr w:type="spellStart"/>
      <w:r>
        <w:rPr>
          <w:rFonts w:ascii="Times New Roman" w:eastAsiaTheme="minorEastAsia" w:hAnsi="Times New Roman"/>
          <w:sz w:val="24"/>
          <w:szCs w:val="24"/>
        </w:rPr>
        <w:t>Academia</w:t>
      </w:r>
      <w:proofErr w:type="spellEnd"/>
      <w:r>
        <w:rPr>
          <w:rFonts w:ascii="Times New Roman" w:eastAsiaTheme="minorEastAsia" w:hAnsi="Times New Roman"/>
          <w:sz w:val="24"/>
          <w:szCs w:val="24"/>
        </w:rPr>
        <w:t xml:space="preserve">, 2018. - 96 </w:t>
      </w:r>
      <w:proofErr w:type="spellStart"/>
      <w:r>
        <w:rPr>
          <w:rFonts w:ascii="Times New Roman" w:eastAsiaTheme="minorEastAsia" w:hAnsi="Times New Roman"/>
          <w:sz w:val="24"/>
          <w:szCs w:val="24"/>
        </w:rPr>
        <w:t>c</w:t>
      </w:r>
      <w:proofErr w:type="spellEnd"/>
      <w:r>
        <w:rPr>
          <w:rFonts w:ascii="Times New Roman" w:eastAsiaTheme="minorEastAsia" w:hAnsi="Times New Roman"/>
          <w:sz w:val="24"/>
          <w:szCs w:val="24"/>
        </w:rPr>
        <w:t>.</w:t>
      </w:r>
    </w:p>
    <w:p w:rsidR="00BE10B1" w:rsidRDefault="00BE10B1" w:rsidP="008033D0">
      <w:pPr>
        <w:numPr>
          <w:ilvl w:val="0"/>
          <w:numId w:val="36"/>
        </w:numPr>
        <w:suppressAutoHyphens/>
        <w:spacing w:before="120" w:after="120" w:line="240" w:lineRule="auto"/>
        <w:jc w:val="both"/>
        <w:rPr>
          <w:rFonts w:ascii="Times New Roman" w:eastAsiaTheme="minorEastAsia" w:hAnsi="Times New Roman"/>
          <w:sz w:val="24"/>
          <w:szCs w:val="24"/>
        </w:rPr>
      </w:pPr>
      <w:r>
        <w:rPr>
          <w:rFonts w:ascii="Times New Roman" w:eastAsiaTheme="minorEastAsia" w:hAnsi="Times New Roman"/>
          <w:sz w:val="24"/>
          <w:szCs w:val="24"/>
        </w:rPr>
        <w:t xml:space="preserve">Бондаренко, В.А. Безопасность жизнедеятельности. Практикум: Учебное пособие / В.А. Бондаренко, С.И. Евтушенко, В.А. </w:t>
      </w:r>
      <w:proofErr w:type="spellStart"/>
      <w:r>
        <w:rPr>
          <w:rFonts w:ascii="Times New Roman" w:eastAsiaTheme="minorEastAsia" w:hAnsi="Times New Roman"/>
          <w:sz w:val="24"/>
          <w:szCs w:val="24"/>
        </w:rPr>
        <w:t>Лепихова</w:t>
      </w:r>
      <w:proofErr w:type="spellEnd"/>
      <w:r>
        <w:rPr>
          <w:rFonts w:ascii="Times New Roman" w:eastAsiaTheme="minorEastAsia" w:hAnsi="Times New Roman"/>
          <w:sz w:val="24"/>
          <w:szCs w:val="24"/>
        </w:rPr>
        <w:t xml:space="preserve">. - М.: </w:t>
      </w:r>
      <w:proofErr w:type="spellStart"/>
      <w:r>
        <w:rPr>
          <w:rFonts w:ascii="Times New Roman" w:eastAsiaTheme="minorEastAsia" w:hAnsi="Times New Roman"/>
          <w:sz w:val="24"/>
          <w:szCs w:val="24"/>
        </w:rPr>
        <w:t>Риор</w:t>
      </w:r>
      <w:proofErr w:type="spellEnd"/>
      <w:r>
        <w:rPr>
          <w:rFonts w:ascii="Times New Roman" w:eastAsiaTheme="minorEastAsia" w:hAnsi="Times New Roman"/>
          <w:sz w:val="24"/>
          <w:szCs w:val="24"/>
        </w:rPr>
        <w:t xml:space="preserve">, 2018. - 448 </w:t>
      </w:r>
      <w:proofErr w:type="spellStart"/>
      <w:r>
        <w:rPr>
          <w:rFonts w:ascii="Times New Roman" w:eastAsiaTheme="minorEastAsia" w:hAnsi="Times New Roman"/>
          <w:sz w:val="24"/>
          <w:szCs w:val="24"/>
        </w:rPr>
        <w:t>c</w:t>
      </w:r>
      <w:proofErr w:type="spellEnd"/>
      <w:r>
        <w:rPr>
          <w:rFonts w:ascii="Times New Roman" w:eastAsiaTheme="minorEastAsia" w:hAnsi="Times New Roman"/>
          <w:sz w:val="24"/>
          <w:szCs w:val="24"/>
        </w:rPr>
        <w:t>.</w:t>
      </w:r>
    </w:p>
    <w:p w:rsidR="00BE10B1" w:rsidRDefault="00BE10B1" w:rsidP="00BE10B1">
      <w:pPr>
        <w:spacing w:after="0"/>
        <w:ind w:firstLine="709"/>
        <w:contextualSpacing/>
        <w:rPr>
          <w:rFonts w:ascii="Times New Roman" w:eastAsiaTheme="minorEastAsia" w:hAnsi="Times New Roman"/>
          <w:bCs/>
          <w:sz w:val="24"/>
          <w:szCs w:val="24"/>
        </w:rPr>
      </w:pPr>
    </w:p>
    <w:p w:rsidR="00BE10B1" w:rsidRDefault="00BE10B1" w:rsidP="00BE10B1">
      <w:pPr>
        <w:spacing w:after="0"/>
        <w:ind w:firstLine="709"/>
        <w:contextualSpacing/>
        <w:rPr>
          <w:rFonts w:ascii="Times New Roman" w:eastAsiaTheme="minorEastAsia" w:hAnsi="Times New Roman"/>
          <w:b/>
          <w:sz w:val="24"/>
          <w:szCs w:val="24"/>
        </w:rPr>
      </w:pPr>
      <w:r>
        <w:rPr>
          <w:rFonts w:ascii="Times New Roman" w:eastAsiaTheme="minorEastAsia" w:hAnsi="Times New Roman"/>
          <w:b/>
          <w:sz w:val="24"/>
          <w:szCs w:val="24"/>
        </w:rPr>
        <w:t>3.2.2. Основные электронные издания</w:t>
      </w:r>
    </w:p>
    <w:p w:rsidR="00BE10B1" w:rsidRDefault="00BE10B1" w:rsidP="00BE10B1">
      <w:pPr>
        <w:keepNext/>
        <w:suppressAutoHyphens/>
        <w:spacing w:after="0" w:line="240" w:lineRule="auto"/>
        <w:ind w:firstLine="709"/>
        <w:jc w:val="both"/>
        <w:outlineLvl w:val="0"/>
        <w:rPr>
          <w:rFonts w:ascii="Times New Roman" w:eastAsiaTheme="minorEastAsia" w:hAnsi="Times New Roman"/>
          <w:bCs/>
          <w:kern w:val="32"/>
          <w:sz w:val="24"/>
          <w:szCs w:val="24"/>
        </w:rPr>
      </w:pPr>
      <w:r>
        <w:rPr>
          <w:rFonts w:ascii="Times New Roman" w:eastAsiaTheme="minorEastAsia" w:hAnsi="Times New Roman"/>
          <w:bCs/>
          <w:kern w:val="32"/>
          <w:sz w:val="24"/>
          <w:szCs w:val="24"/>
        </w:rPr>
        <w:t xml:space="preserve">1. </w:t>
      </w:r>
      <w:proofErr w:type="spellStart"/>
      <w:r>
        <w:rPr>
          <w:rFonts w:ascii="Times New Roman" w:eastAsiaTheme="minorEastAsia" w:hAnsi="Times New Roman"/>
          <w:bCs/>
          <w:kern w:val="32"/>
          <w:sz w:val="24"/>
          <w:szCs w:val="24"/>
        </w:rPr>
        <w:t>Михаилиди</w:t>
      </w:r>
      <w:proofErr w:type="spellEnd"/>
      <w:r>
        <w:rPr>
          <w:rFonts w:ascii="Times New Roman" w:eastAsiaTheme="minorEastAsia" w:hAnsi="Times New Roman"/>
          <w:bCs/>
          <w:kern w:val="32"/>
          <w:sz w:val="24"/>
          <w:szCs w:val="24"/>
        </w:rPr>
        <w:t>, А. М. Безопасность жизнедеятельности и охрана труда на производстве</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учебное пособие для СПО / А. М. </w:t>
      </w:r>
      <w:proofErr w:type="spellStart"/>
      <w:r>
        <w:rPr>
          <w:rFonts w:ascii="Times New Roman" w:eastAsiaTheme="minorEastAsia" w:hAnsi="Times New Roman"/>
          <w:bCs/>
          <w:kern w:val="32"/>
          <w:sz w:val="24"/>
          <w:szCs w:val="24"/>
        </w:rPr>
        <w:t>Михаилиди</w:t>
      </w:r>
      <w:proofErr w:type="spellEnd"/>
      <w:r>
        <w:rPr>
          <w:rFonts w:ascii="Times New Roman" w:eastAsiaTheme="minorEastAsia" w:hAnsi="Times New Roman"/>
          <w:bCs/>
          <w:kern w:val="32"/>
          <w:sz w:val="24"/>
          <w:szCs w:val="24"/>
        </w:rPr>
        <w:t>. — Саратов, Москва</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Профобразование, Ай Пи Ар </w:t>
      </w:r>
      <w:proofErr w:type="spellStart"/>
      <w:r>
        <w:rPr>
          <w:rFonts w:ascii="Times New Roman" w:eastAsiaTheme="minorEastAsia" w:hAnsi="Times New Roman"/>
          <w:bCs/>
          <w:kern w:val="32"/>
          <w:sz w:val="24"/>
          <w:szCs w:val="24"/>
        </w:rPr>
        <w:t>Медиа</w:t>
      </w:r>
      <w:proofErr w:type="spellEnd"/>
      <w:r>
        <w:rPr>
          <w:rFonts w:ascii="Times New Roman" w:eastAsiaTheme="minorEastAsia" w:hAnsi="Times New Roman"/>
          <w:bCs/>
          <w:kern w:val="32"/>
          <w:sz w:val="24"/>
          <w:szCs w:val="24"/>
        </w:rPr>
        <w:t xml:space="preserve">, 2021. — 111 </w:t>
      </w:r>
      <w:proofErr w:type="spellStart"/>
      <w:r>
        <w:rPr>
          <w:rFonts w:ascii="Times New Roman" w:eastAsiaTheme="minorEastAsia" w:hAnsi="Times New Roman"/>
          <w:bCs/>
          <w:kern w:val="32"/>
          <w:sz w:val="24"/>
          <w:szCs w:val="24"/>
        </w:rPr>
        <w:t>c</w:t>
      </w:r>
      <w:proofErr w:type="spellEnd"/>
      <w:r>
        <w:rPr>
          <w:rFonts w:ascii="Times New Roman" w:eastAsiaTheme="minorEastAsia" w:hAnsi="Times New Roman"/>
          <w:bCs/>
          <w:kern w:val="32"/>
          <w:sz w:val="24"/>
          <w:szCs w:val="24"/>
        </w:rPr>
        <w:t>. — ISBN 978-5-4488-0964-4, 978-5-4497-0809-0. — Текст</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электронный // Электронный ресурс цифровой образовательной среды СПО </w:t>
      </w:r>
      <w:proofErr w:type="spellStart"/>
      <w:r>
        <w:rPr>
          <w:rFonts w:ascii="Times New Roman" w:eastAsiaTheme="minorEastAsia" w:hAnsi="Times New Roman"/>
          <w:bCs/>
          <w:kern w:val="32"/>
          <w:sz w:val="24"/>
          <w:szCs w:val="24"/>
        </w:rPr>
        <w:t>PROFобразование</w:t>
      </w:r>
      <w:proofErr w:type="spellEnd"/>
      <w:r>
        <w:rPr>
          <w:rFonts w:ascii="Times New Roman" w:eastAsiaTheme="minorEastAsia" w:hAnsi="Times New Roman"/>
          <w:bCs/>
          <w:kern w:val="32"/>
          <w:sz w:val="24"/>
          <w:szCs w:val="24"/>
        </w:rPr>
        <w:t xml:space="preserve"> : [сайт]. — URL: </w:t>
      </w:r>
      <w:hyperlink r:id="rId15" w:history="1">
        <w:r>
          <w:rPr>
            <w:rStyle w:val="ad"/>
            <w:rFonts w:eastAsiaTheme="minorEastAsia"/>
            <w:bCs/>
            <w:sz w:val="24"/>
            <w:szCs w:val="24"/>
          </w:rPr>
          <w:t>https://profspo.ru/books/100492</w:t>
        </w:r>
      </w:hyperlink>
    </w:p>
    <w:p w:rsidR="00BE10B1" w:rsidRDefault="00BE10B1" w:rsidP="00BE10B1">
      <w:pPr>
        <w:keepNext/>
        <w:suppressAutoHyphens/>
        <w:spacing w:after="0" w:line="240" w:lineRule="auto"/>
        <w:ind w:firstLine="709"/>
        <w:jc w:val="both"/>
        <w:outlineLvl w:val="0"/>
        <w:rPr>
          <w:rFonts w:ascii="Times New Roman" w:eastAsiaTheme="minorEastAsia" w:hAnsi="Times New Roman"/>
          <w:bCs/>
          <w:kern w:val="32"/>
          <w:sz w:val="24"/>
          <w:szCs w:val="24"/>
        </w:rPr>
      </w:pPr>
      <w:r>
        <w:rPr>
          <w:rFonts w:ascii="Times New Roman" w:eastAsiaTheme="minorEastAsia" w:hAnsi="Times New Roman"/>
          <w:bCs/>
          <w:kern w:val="32"/>
          <w:sz w:val="24"/>
          <w:szCs w:val="24"/>
        </w:rPr>
        <w:t>2. Петров, С. В. Обеспечение безопасности образовательного учреждения</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учебное пособие для среднего профессионального образования / С. В. Петров, П. А. Кисляков. — 2-е изд., </w:t>
      </w:r>
      <w:proofErr w:type="spellStart"/>
      <w:r>
        <w:rPr>
          <w:rFonts w:ascii="Times New Roman" w:eastAsiaTheme="minorEastAsia" w:hAnsi="Times New Roman"/>
          <w:bCs/>
          <w:kern w:val="32"/>
          <w:sz w:val="24"/>
          <w:szCs w:val="24"/>
        </w:rPr>
        <w:t>испр</w:t>
      </w:r>
      <w:proofErr w:type="spellEnd"/>
      <w:r>
        <w:rPr>
          <w:rFonts w:ascii="Times New Roman" w:eastAsiaTheme="minorEastAsia" w:hAnsi="Times New Roman"/>
          <w:bCs/>
          <w:kern w:val="32"/>
          <w:sz w:val="24"/>
          <w:szCs w:val="24"/>
        </w:rPr>
        <w:t xml:space="preserve">. и доп. — Москва : Издательство </w:t>
      </w:r>
      <w:proofErr w:type="spellStart"/>
      <w:r>
        <w:rPr>
          <w:rFonts w:ascii="Times New Roman" w:eastAsiaTheme="minorEastAsia" w:hAnsi="Times New Roman"/>
          <w:bCs/>
          <w:kern w:val="32"/>
          <w:sz w:val="24"/>
          <w:szCs w:val="24"/>
        </w:rPr>
        <w:t>Юрайт</w:t>
      </w:r>
      <w:proofErr w:type="spellEnd"/>
      <w:r>
        <w:rPr>
          <w:rFonts w:ascii="Times New Roman" w:eastAsiaTheme="minorEastAsia" w:hAnsi="Times New Roman"/>
          <w:bCs/>
          <w:kern w:val="32"/>
          <w:sz w:val="24"/>
          <w:szCs w:val="24"/>
        </w:rPr>
        <w:t>, 2020. — 179 с. — (Профессиональное образование). — ISBN 978-5-534-09774-0. — Текст</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электронный // ЭБС </w:t>
      </w:r>
      <w:proofErr w:type="spellStart"/>
      <w:r>
        <w:rPr>
          <w:rFonts w:ascii="Times New Roman" w:eastAsiaTheme="minorEastAsia" w:hAnsi="Times New Roman"/>
          <w:bCs/>
          <w:kern w:val="32"/>
          <w:sz w:val="24"/>
          <w:szCs w:val="24"/>
        </w:rPr>
        <w:t>Юрайт</w:t>
      </w:r>
      <w:proofErr w:type="spellEnd"/>
      <w:r>
        <w:rPr>
          <w:rFonts w:ascii="Times New Roman" w:eastAsiaTheme="minorEastAsia" w:hAnsi="Times New Roman"/>
          <w:bCs/>
          <w:kern w:val="32"/>
          <w:sz w:val="24"/>
          <w:szCs w:val="24"/>
        </w:rPr>
        <w:t xml:space="preserve"> [сайт]. — URL: https://urait.ru/bcode/452983 </w:t>
      </w:r>
    </w:p>
    <w:p w:rsidR="00BE10B1" w:rsidRDefault="00BE10B1" w:rsidP="00BE10B1">
      <w:pPr>
        <w:keepNext/>
        <w:suppressAutoHyphens/>
        <w:spacing w:after="0" w:line="240" w:lineRule="auto"/>
        <w:ind w:firstLine="709"/>
        <w:jc w:val="both"/>
        <w:outlineLvl w:val="0"/>
        <w:rPr>
          <w:rFonts w:ascii="Times New Roman" w:eastAsiaTheme="minorEastAsia" w:hAnsi="Times New Roman"/>
          <w:bCs/>
          <w:kern w:val="32"/>
          <w:sz w:val="24"/>
          <w:szCs w:val="24"/>
        </w:rPr>
      </w:pPr>
      <w:r>
        <w:rPr>
          <w:rFonts w:ascii="Times New Roman" w:eastAsiaTheme="minorEastAsia" w:hAnsi="Times New Roman"/>
          <w:bCs/>
          <w:kern w:val="32"/>
          <w:sz w:val="24"/>
          <w:szCs w:val="24"/>
        </w:rPr>
        <w:t>3. Резчиков, Е. А. Безопасность жизнедеятельности</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учебник для среднего профессионального образования / Е. А. Резчиков, А. В. Рязанцева. — 2-е изд., </w:t>
      </w:r>
      <w:proofErr w:type="spellStart"/>
      <w:r>
        <w:rPr>
          <w:rFonts w:ascii="Times New Roman" w:eastAsiaTheme="minorEastAsia" w:hAnsi="Times New Roman"/>
          <w:bCs/>
          <w:kern w:val="32"/>
          <w:sz w:val="24"/>
          <w:szCs w:val="24"/>
        </w:rPr>
        <w:t>перераб</w:t>
      </w:r>
      <w:proofErr w:type="spellEnd"/>
      <w:r>
        <w:rPr>
          <w:rFonts w:ascii="Times New Roman" w:eastAsiaTheme="minorEastAsia" w:hAnsi="Times New Roman"/>
          <w:bCs/>
          <w:kern w:val="32"/>
          <w:sz w:val="24"/>
          <w:szCs w:val="24"/>
        </w:rPr>
        <w:t xml:space="preserve">. и доп. — Москва : Издательство </w:t>
      </w:r>
      <w:proofErr w:type="spellStart"/>
      <w:r>
        <w:rPr>
          <w:rFonts w:ascii="Times New Roman" w:eastAsiaTheme="minorEastAsia" w:hAnsi="Times New Roman"/>
          <w:bCs/>
          <w:kern w:val="32"/>
          <w:sz w:val="24"/>
          <w:szCs w:val="24"/>
        </w:rPr>
        <w:t>Юрайт</w:t>
      </w:r>
      <w:proofErr w:type="spellEnd"/>
      <w:r>
        <w:rPr>
          <w:rFonts w:ascii="Times New Roman" w:eastAsiaTheme="minorEastAsia" w:hAnsi="Times New Roman"/>
          <w:bCs/>
          <w:kern w:val="32"/>
          <w:sz w:val="24"/>
          <w:szCs w:val="24"/>
        </w:rPr>
        <w:t>, 2020. — 639 с. — (Профессиональное образование). — ISBN 978-5-534-13550-3. — Текст</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электронный // ЭБС </w:t>
      </w:r>
      <w:proofErr w:type="spellStart"/>
      <w:r>
        <w:rPr>
          <w:rFonts w:ascii="Times New Roman" w:eastAsiaTheme="minorEastAsia" w:hAnsi="Times New Roman"/>
          <w:bCs/>
          <w:kern w:val="32"/>
          <w:sz w:val="24"/>
          <w:szCs w:val="24"/>
        </w:rPr>
        <w:t>Юрайт</w:t>
      </w:r>
      <w:proofErr w:type="spellEnd"/>
      <w:r>
        <w:rPr>
          <w:rFonts w:ascii="Times New Roman" w:eastAsiaTheme="minorEastAsia" w:hAnsi="Times New Roman"/>
          <w:bCs/>
          <w:kern w:val="32"/>
          <w:sz w:val="24"/>
          <w:szCs w:val="24"/>
        </w:rPr>
        <w:t xml:space="preserve"> [сайт]. — URL: https://urait.ru/bcode/465937 </w:t>
      </w:r>
    </w:p>
    <w:p w:rsidR="00BE10B1" w:rsidRDefault="00BE10B1" w:rsidP="00BE10B1">
      <w:pPr>
        <w:keepNext/>
        <w:suppressAutoHyphens/>
        <w:spacing w:after="0" w:line="240" w:lineRule="auto"/>
        <w:ind w:firstLine="709"/>
        <w:jc w:val="both"/>
        <w:outlineLvl w:val="0"/>
        <w:rPr>
          <w:rFonts w:ascii="Times New Roman" w:eastAsiaTheme="minorEastAsia" w:hAnsi="Times New Roman"/>
          <w:bCs/>
          <w:kern w:val="32"/>
          <w:sz w:val="24"/>
          <w:szCs w:val="24"/>
        </w:rPr>
      </w:pPr>
      <w:r>
        <w:rPr>
          <w:rFonts w:ascii="Times New Roman" w:eastAsiaTheme="minorEastAsia" w:hAnsi="Times New Roman"/>
          <w:bCs/>
          <w:kern w:val="32"/>
          <w:sz w:val="24"/>
          <w:szCs w:val="24"/>
        </w:rPr>
        <w:t>4. Безопасность жизнедеятельности. Практикум</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учебное пособие для среднего профессионального образования / Я. Д. Вишняков [и др.] ; под общей редакцией Я. Д. Вишнякова. — Москва</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Издательство </w:t>
      </w:r>
      <w:proofErr w:type="spellStart"/>
      <w:r>
        <w:rPr>
          <w:rFonts w:ascii="Times New Roman" w:eastAsiaTheme="minorEastAsia" w:hAnsi="Times New Roman"/>
          <w:bCs/>
          <w:kern w:val="32"/>
          <w:sz w:val="24"/>
          <w:szCs w:val="24"/>
        </w:rPr>
        <w:t>Юрайт</w:t>
      </w:r>
      <w:proofErr w:type="spellEnd"/>
      <w:r>
        <w:rPr>
          <w:rFonts w:ascii="Times New Roman" w:eastAsiaTheme="minorEastAsia" w:hAnsi="Times New Roman"/>
          <w:bCs/>
          <w:kern w:val="32"/>
          <w:sz w:val="24"/>
          <w:szCs w:val="24"/>
        </w:rPr>
        <w:t>, 2019. — 249 с. — (Профессиональное образование). — ISBN 978-5-534-01577-5. — Текст</w:t>
      </w:r>
      <w:proofErr w:type="gramStart"/>
      <w:r>
        <w:rPr>
          <w:rFonts w:ascii="Times New Roman" w:eastAsiaTheme="minorEastAsia" w:hAnsi="Times New Roman"/>
          <w:bCs/>
          <w:kern w:val="32"/>
          <w:sz w:val="24"/>
          <w:szCs w:val="24"/>
        </w:rPr>
        <w:t xml:space="preserve"> :</w:t>
      </w:r>
      <w:proofErr w:type="gramEnd"/>
      <w:r>
        <w:rPr>
          <w:rFonts w:ascii="Times New Roman" w:eastAsiaTheme="minorEastAsia" w:hAnsi="Times New Roman"/>
          <w:bCs/>
          <w:kern w:val="32"/>
          <w:sz w:val="24"/>
          <w:szCs w:val="24"/>
        </w:rPr>
        <w:t xml:space="preserve"> электронный // ЭБС </w:t>
      </w:r>
      <w:proofErr w:type="spellStart"/>
      <w:r>
        <w:rPr>
          <w:rFonts w:ascii="Times New Roman" w:eastAsiaTheme="minorEastAsia" w:hAnsi="Times New Roman"/>
          <w:bCs/>
          <w:kern w:val="32"/>
          <w:sz w:val="24"/>
          <w:szCs w:val="24"/>
        </w:rPr>
        <w:t>Юрайт</w:t>
      </w:r>
      <w:proofErr w:type="spellEnd"/>
      <w:r>
        <w:rPr>
          <w:rFonts w:ascii="Times New Roman" w:eastAsiaTheme="minorEastAsia" w:hAnsi="Times New Roman"/>
          <w:bCs/>
          <w:kern w:val="32"/>
          <w:sz w:val="24"/>
          <w:szCs w:val="24"/>
        </w:rPr>
        <w:t xml:space="preserve"> [сайт]. — URL: https://urait.ru/bcode/43460</w:t>
      </w:r>
    </w:p>
    <w:p w:rsidR="00BE10B1" w:rsidRDefault="00BE10B1" w:rsidP="00BE10B1">
      <w:pPr>
        <w:suppressAutoHyphens/>
        <w:spacing w:after="0"/>
        <w:ind w:firstLine="709"/>
        <w:contextualSpacing/>
        <w:rPr>
          <w:rFonts w:ascii="Times New Roman" w:eastAsiaTheme="minorEastAsia" w:hAnsi="Times New Roman"/>
          <w:b/>
          <w:bCs/>
          <w:sz w:val="24"/>
          <w:szCs w:val="24"/>
        </w:rPr>
      </w:pPr>
    </w:p>
    <w:p w:rsidR="00BE10B1" w:rsidRDefault="00BE10B1" w:rsidP="00BE10B1">
      <w:pPr>
        <w:suppressAutoHyphens/>
        <w:spacing w:after="0"/>
        <w:ind w:firstLine="709"/>
        <w:contextualSpacing/>
        <w:rPr>
          <w:rFonts w:ascii="Times New Roman" w:eastAsiaTheme="minorEastAsia" w:hAnsi="Times New Roman"/>
          <w:bCs/>
          <w:i/>
          <w:sz w:val="24"/>
          <w:szCs w:val="24"/>
        </w:rPr>
      </w:pPr>
      <w:r>
        <w:rPr>
          <w:rFonts w:ascii="Times New Roman" w:eastAsiaTheme="minorEastAsia" w:hAnsi="Times New Roman"/>
          <w:b/>
          <w:bCs/>
          <w:sz w:val="24"/>
          <w:szCs w:val="24"/>
        </w:rPr>
        <w:t xml:space="preserve">3.2.3. Дополнительные источники </w:t>
      </w:r>
    </w:p>
    <w:p w:rsidR="00BE10B1" w:rsidRDefault="00BE10B1" w:rsidP="008033D0">
      <w:pPr>
        <w:numPr>
          <w:ilvl w:val="0"/>
          <w:numId w:val="37"/>
        </w:numPr>
        <w:suppressAutoHyphens/>
        <w:spacing w:before="120" w:after="120" w:line="240" w:lineRule="auto"/>
        <w:jc w:val="both"/>
        <w:rPr>
          <w:rFonts w:ascii="Times New Roman" w:eastAsiaTheme="minorEastAsia" w:hAnsi="Times New Roman"/>
          <w:sz w:val="24"/>
          <w:szCs w:val="24"/>
        </w:rPr>
      </w:pPr>
      <w:r>
        <w:rPr>
          <w:rFonts w:ascii="Times New Roman" w:eastAsiaTheme="minorEastAsia" w:hAnsi="Times New Roman"/>
          <w:sz w:val="24"/>
          <w:szCs w:val="24"/>
        </w:rPr>
        <w:t>Безопасность жизнедеятельности</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учебник и практикум для среднего профессионального образования / С. В. Абрамова [и др.] ; под общей редакцией В. П. Соломина. — Москва</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Издательство </w:t>
      </w:r>
      <w:proofErr w:type="spellStart"/>
      <w:r>
        <w:rPr>
          <w:rFonts w:ascii="Times New Roman" w:eastAsiaTheme="minorEastAsia" w:hAnsi="Times New Roman"/>
          <w:sz w:val="24"/>
          <w:szCs w:val="24"/>
        </w:rPr>
        <w:t>Юрайт</w:t>
      </w:r>
      <w:proofErr w:type="spellEnd"/>
      <w:r>
        <w:rPr>
          <w:rFonts w:ascii="Times New Roman" w:eastAsiaTheme="minorEastAsia" w:hAnsi="Times New Roman"/>
          <w:sz w:val="24"/>
          <w:szCs w:val="24"/>
        </w:rPr>
        <w:t xml:space="preserve">, 2020. — 399 </w:t>
      </w:r>
      <w:proofErr w:type="gramStart"/>
      <w:r>
        <w:rPr>
          <w:rFonts w:ascii="Times New Roman" w:eastAsiaTheme="minorEastAsia" w:hAnsi="Times New Roman"/>
          <w:sz w:val="24"/>
          <w:szCs w:val="24"/>
        </w:rPr>
        <w:t>с</w:t>
      </w:r>
      <w:proofErr w:type="gramEnd"/>
      <w:r>
        <w:rPr>
          <w:rFonts w:ascii="Times New Roman" w:eastAsiaTheme="minorEastAsia" w:hAnsi="Times New Roman"/>
          <w:sz w:val="24"/>
          <w:szCs w:val="24"/>
        </w:rPr>
        <w:t>.</w:t>
      </w:r>
    </w:p>
    <w:p w:rsidR="00BE10B1" w:rsidRDefault="00BE10B1" w:rsidP="008033D0">
      <w:pPr>
        <w:numPr>
          <w:ilvl w:val="0"/>
          <w:numId w:val="37"/>
        </w:numPr>
        <w:suppressAutoHyphens/>
        <w:spacing w:before="120" w:after="120" w:line="240" w:lineRule="auto"/>
        <w:jc w:val="both"/>
        <w:rPr>
          <w:rFonts w:ascii="Times New Roman" w:eastAsiaTheme="minorEastAsia" w:hAnsi="Times New Roman"/>
          <w:sz w:val="24"/>
          <w:szCs w:val="24"/>
        </w:rPr>
      </w:pPr>
      <w:r>
        <w:rPr>
          <w:rFonts w:ascii="Times New Roman" w:eastAsiaTheme="minorEastAsia" w:hAnsi="Times New Roman"/>
          <w:sz w:val="24"/>
          <w:szCs w:val="24"/>
        </w:rPr>
        <w:t>Занько, Н. Г. Безопасность жизнедеятельности</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учебник / Н. Г. Занько, К. Р. </w:t>
      </w:r>
      <w:proofErr w:type="spellStart"/>
      <w:r>
        <w:rPr>
          <w:rFonts w:ascii="Times New Roman" w:eastAsiaTheme="minorEastAsia" w:hAnsi="Times New Roman"/>
          <w:sz w:val="24"/>
          <w:szCs w:val="24"/>
        </w:rPr>
        <w:t>Малаян</w:t>
      </w:r>
      <w:proofErr w:type="spellEnd"/>
      <w:r>
        <w:rPr>
          <w:rFonts w:ascii="Times New Roman" w:eastAsiaTheme="minorEastAsia" w:hAnsi="Times New Roman"/>
          <w:sz w:val="24"/>
          <w:szCs w:val="24"/>
        </w:rPr>
        <w:t>, О. Н. Русак. — 17-е изд., стер. — Санкт-Петербург</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Лань, 2017. — 704 </w:t>
      </w:r>
      <w:proofErr w:type="gramStart"/>
      <w:r>
        <w:rPr>
          <w:rFonts w:ascii="Times New Roman" w:eastAsiaTheme="minorEastAsia" w:hAnsi="Times New Roman"/>
          <w:sz w:val="24"/>
          <w:szCs w:val="24"/>
        </w:rPr>
        <w:t>с</w:t>
      </w:r>
      <w:proofErr w:type="gramEnd"/>
      <w:r>
        <w:rPr>
          <w:rFonts w:ascii="Times New Roman" w:eastAsiaTheme="minorEastAsia" w:hAnsi="Times New Roman"/>
          <w:sz w:val="24"/>
          <w:szCs w:val="24"/>
        </w:rPr>
        <w:t xml:space="preserve">. </w:t>
      </w:r>
    </w:p>
    <w:p w:rsidR="00BE10B1" w:rsidRDefault="00BE10B1" w:rsidP="008033D0">
      <w:pPr>
        <w:numPr>
          <w:ilvl w:val="0"/>
          <w:numId w:val="37"/>
        </w:numPr>
        <w:suppressAutoHyphens/>
        <w:spacing w:before="120" w:after="120" w:line="240" w:lineRule="auto"/>
        <w:jc w:val="both"/>
        <w:rPr>
          <w:rFonts w:ascii="Times New Roman" w:eastAsiaTheme="minorEastAsia" w:hAnsi="Times New Roman"/>
          <w:sz w:val="24"/>
          <w:szCs w:val="24"/>
        </w:rPr>
      </w:pPr>
      <w:r>
        <w:rPr>
          <w:rFonts w:ascii="Times New Roman" w:eastAsiaTheme="minorEastAsia" w:hAnsi="Times New Roman"/>
          <w:sz w:val="24"/>
          <w:szCs w:val="24"/>
        </w:rPr>
        <w:t xml:space="preserve"> Долгов, В. С. Основы безопасности жизнедеятельности</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учебник / В. С. Долгов. — Санкт-Петербург</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Лань, 2020. — 188 </w:t>
      </w:r>
      <w:proofErr w:type="gramStart"/>
      <w:r>
        <w:rPr>
          <w:rFonts w:ascii="Times New Roman" w:eastAsiaTheme="minorEastAsia" w:hAnsi="Times New Roman"/>
          <w:sz w:val="24"/>
          <w:szCs w:val="24"/>
        </w:rPr>
        <w:t>с</w:t>
      </w:r>
      <w:proofErr w:type="gramEnd"/>
      <w:r>
        <w:rPr>
          <w:rFonts w:ascii="Times New Roman" w:eastAsiaTheme="minorEastAsia" w:hAnsi="Times New Roman"/>
          <w:sz w:val="24"/>
          <w:szCs w:val="24"/>
        </w:rPr>
        <w:t xml:space="preserve">. </w:t>
      </w:r>
    </w:p>
    <w:p w:rsidR="00BE10B1" w:rsidRDefault="00BE10B1" w:rsidP="008033D0">
      <w:pPr>
        <w:numPr>
          <w:ilvl w:val="0"/>
          <w:numId w:val="37"/>
        </w:numPr>
        <w:suppressAutoHyphens/>
        <w:spacing w:before="120" w:after="120" w:line="240" w:lineRule="auto"/>
        <w:jc w:val="both"/>
        <w:rPr>
          <w:rFonts w:ascii="Times New Roman" w:eastAsiaTheme="minorEastAsia" w:hAnsi="Times New Roman"/>
          <w:sz w:val="24"/>
          <w:szCs w:val="24"/>
        </w:rPr>
      </w:pPr>
      <w:r>
        <w:rPr>
          <w:rFonts w:ascii="Times New Roman" w:eastAsiaTheme="minorEastAsia" w:hAnsi="Times New Roman"/>
          <w:sz w:val="24"/>
          <w:szCs w:val="24"/>
        </w:rPr>
        <w:t>Кривошеин, Д. А. Безопасность жизнедеятельности</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учебное пособие / Д. А. Кривошеин, В. П. </w:t>
      </w:r>
      <w:proofErr w:type="spellStart"/>
      <w:r>
        <w:rPr>
          <w:rFonts w:ascii="Times New Roman" w:eastAsiaTheme="minorEastAsia" w:hAnsi="Times New Roman"/>
          <w:sz w:val="24"/>
          <w:szCs w:val="24"/>
        </w:rPr>
        <w:t>Дмитренко</w:t>
      </w:r>
      <w:proofErr w:type="spellEnd"/>
      <w:r>
        <w:rPr>
          <w:rFonts w:ascii="Times New Roman" w:eastAsiaTheme="minorEastAsia" w:hAnsi="Times New Roman"/>
          <w:sz w:val="24"/>
          <w:szCs w:val="24"/>
        </w:rPr>
        <w:t xml:space="preserve">, Н. В. </w:t>
      </w:r>
      <w:proofErr w:type="spellStart"/>
      <w:r>
        <w:rPr>
          <w:rFonts w:ascii="Times New Roman" w:eastAsiaTheme="minorEastAsia" w:hAnsi="Times New Roman"/>
          <w:sz w:val="24"/>
          <w:szCs w:val="24"/>
        </w:rPr>
        <w:t>Горькова</w:t>
      </w:r>
      <w:proofErr w:type="spellEnd"/>
      <w:r>
        <w:rPr>
          <w:rFonts w:ascii="Times New Roman" w:eastAsiaTheme="minorEastAsia" w:hAnsi="Times New Roman"/>
          <w:sz w:val="24"/>
          <w:szCs w:val="24"/>
        </w:rPr>
        <w:t>. — Санкт-Петербург</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Лань, 2019. — 340 </w:t>
      </w:r>
      <w:proofErr w:type="gramStart"/>
      <w:r>
        <w:rPr>
          <w:rFonts w:ascii="Times New Roman" w:eastAsiaTheme="minorEastAsia" w:hAnsi="Times New Roman"/>
          <w:sz w:val="24"/>
          <w:szCs w:val="24"/>
        </w:rPr>
        <w:t>с</w:t>
      </w:r>
      <w:proofErr w:type="gramEnd"/>
      <w:r>
        <w:rPr>
          <w:rFonts w:ascii="Times New Roman" w:eastAsiaTheme="minorEastAsia" w:hAnsi="Times New Roman"/>
          <w:sz w:val="24"/>
          <w:szCs w:val="24"/>
        </w:rPr>
        <w:t xml:space="preserve">. </w:t>
      </w:r>
    </w:p>
    <w:p w:rsidR="00BE10B1" w:rsidRDefault="00BE10B1" w:rsidP="008033D0">
      <w:pPr>
        <w:numPr>
          <w:ilvl w:val="0"/>
          <w:numId w:val="37"/>
        </w:numPr>
        <w:suppressAutoHyphens/>
        <w:spacing w:before="120" w:after="120" w:line="240" w:lineRule="auto"/>
        <w:jc w:val="both"/>
        <w:rPr>
          <w:rFonts w:ascii="Times New Roman" w:eastAsiaTheme="minorEastAsia" w:hAnsi="Times New Roman"/>
          <w:sz w:val="24"/>
          <w:szCs w:val="24"/>
        </w:rPr>
      </w:pPr>
      <w:r>
        <w:rPr>
          <w:rFonts w:ascii="Times New Roman" w:eastAsiaTheme="minorEastAsia" w:hAnsi="Times New Roman"/>
          <w:sz w:val="24"/>
          <w:szCs w:val="24"/>
        </w:rPr>
        <w:t>Пантелеева, Е. В. Безопасность жизнедеятельности</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учебное пособие / Е. В. Пантелеева, Д. В. </w:t>
      </w:r>
      <w:proofErr w:type="spellStart"/>
      <w:r>
        <w:rPr>
          <w:rFonts w:ascii="Times New Roman" w:eastAsiaTheme="minorEastAsia" w:hAnsi="Times New Roman"/>
          <w:sz w:val="24"/>
          <w:szCs w:val="24"/>
        </w:rPr>
        <w:t>Альжев</w:t>
      </w:r>
      <w:proofErr w:type="spellEnd"/>
      <w:r>
        <w:rPr>
          <w:rFonts w:ascii="Times New Roman" w:eastAsiaTheme="minorEastAsia" w:hAnsi="Times New Roman"/>
          <w:sz w:val="24"/>
          <w:szCs w:val="24"/>
        </w:rPr>
        <w:t>. — 2-е изд., стер. — Москва</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ФЛИНТА, 2019. — 287 </w:t>
      </w:r>
      <w:proofErr w:type="gramStart"/>
      <w:r>
        <w:rPr>
          <w:rFonts w:ascii="Times New Roman" w:eastAsiaTheme="minorEastAsia" w:hAnsi="Times New Roman"/>
          <w:sz w:val="24"/>
          <w:szCs w:val="24"/>
        </w:rPr>
        <w:t>с</w:t>
      </w:r>
      <w:proofErr w:type="gramEnd"/>
      <w:r>
        <w:rPr>
          <w:rFonts w:ascii="Times New Roman" w:eastAsiaTheme="minorEastAsia" w:hAnsi="Times New Roman"/>
          <w:sz w:val="24"/>
          <w:szCs w:val="24"/>
        </w:rPr>
        <w:t xml:space="preserve">. </w:t>
      </w:r>
    </w:p>
    <w:p w:rsidR="00BE10B1" w:rsidRDefault="00BE10B1" w:rsidP="008033D0">
      <w:pPr>
        <w:numPr>
          <w:ilvl w:val="0"/>
          <w:numId w:val="37"/>
        </w:numPr>
        <w:suppressAutoHyphens/>
        <w:spacing w:before="120" w:after="120" w:line="240" w:lineRule="auto"/>
        <w:jc w:val="both"/>
        <w:rPr>
          <w:rFonts w:ascii="Times New Roman" w:eastAsiaTheme="minorEastAsia" w:hAnsi="Times New Roman"/>
          <w:sz w:val="24"/>
          <w:szCs w:val="24"/>
        </w:rPr>
      </w:pPr>
      <w:r>
        <w:rPr>
          <w:rFonts w:ascii="Times New Roman" w:eastAsiaTheme="minorEastAsia" w:hAnsi="Times New Roman"/>
          <w:sz w:val="24"/>
          <w:szCs w:val="24"/>
        </w:rPr>
        <w:t>Суворова, Г. М. Методика обучения безопасности жизнедеятельности</w:t>
      </w:r>
      <w:proofErr w:type="gramStart"/>
      <w:r>
        <w:rPr>
          <w:rFonts w:ascii="Times New Roman" w:eastAsiaTheme="minorEastAsia" w:hAnsi="Times New Roman"/>
          <w:sz w:val="24"/>
          <w:szCs w:val="24"/>
        </w:rPr>
        <w:t xml:space="preserve"> :</w:t>
      </w:r>
      <w:proofErr w:type="gramEnd"/>
      <w:r>
        <w:rPr>
          <w:rFonts w:ascii="Times New Roman" w:eastAsiaTheme="minorEastAsia" w:hAnsi="Times New Roman"/>
          <w:sz w:val="24"/>
          <w:szCs w:val="24"/>
        </w:rPr>
        <w:t xml:space="preserve"> учебное пособие для среднего профессионального образования / Г. М. Суворова, В. Д. </w:t>
      </w:r>
      <w:proofErr w:type="spellStart"/>
      <w:r>
        <w:rPr>
          <w:rFonts w:ascii="Times New Roman" w:eastAsiaTheme="minorEastAsia" w:hAnsi="Times New Roman"/>
          <w:sz w:val="24"/>
          <w:szCs w:val="24"/>
        </w:rPr>
        <w:t>Горичева</w:t>
      </w:r>
      <w:proofErr w:type="spellEnd"/>
      <w:r>
        <w:rPr>
          <w:rFonts w:ascii="Times New Roman" w:eastAsiaTheme="minorEastAsia" w:hAnsi="Times New Roman"/>
          <w:sz w:val="24"/>
          <w:szCs w:val="24"/>
        </w:rPr>
        <w:t xml:space="preserve">. — 2-е изд., </w:t>
      </w:r>
      <w:proofErr w:type="spellStart"/>
      <w:r>
        <w:rPr>
          <w:rFonts w:ascii="Times New Roman" w:eastAsiaTheme="minorEastAsia" w:hAnsi="Times New Roman"/>
          <w:sz w:val="24"/>
          <w:szCs w:val="24"/>
        </w:rPr>
        <w:t>испр</w:t>
      </w:r>
      <w:proofErr w:type="spellEnd"/>
      <w:r>
        <w:rPr>
          <w:rFonts w:ascii="Times New Roman" w:eastAsiaTheme="minorEastAsia" w:hAnsi="Times New Roman"/>
          <w:sz w:val="24"/>
          <w:szCs w:val="24"/>
        </w:rPr>
        <w:t xml:space="preserve">. и доп. — Москва : Издательство </w:t>
      </w:r>
      <w:proofErr w:type="spellStart"/>
      <w:r>
        <w:rPr>
          <w:rFonts w:ascii="Times New Roman" w:eastAsiaTheme="minorEastAsia" w:hAnsi="Times New Roman"/>
          <w:sz w:val="24"/>
          <w:szCs w:val="24"/>
        </w:rPr>
        <w:t>Юрайт</w:t>
      </w:r>
      <w:proofErr w:type="spellEnd"/>
      <w:r>
        <w:rPr>
          <w:rFonts w:ascii="Times New Roman" w:eastAsiaTheme="minorEastAsia" w:hAnsi="Times New Roman"/>
          <w:sz w:val="24"/>
          <w:szCs w:val="24"/>
        </w:rPr>
        <w:t xml:space="preserve">, 2020. — 212 </w:t>
      </w:r>
      <w:proofErr w:type="gramStart"/>
      <w:r>
        <w:rPr>
          <w:rFonts w:ascii="Times New Roman" w:eastAsiaTheme="minorEastAsia" w:hAnsi="Times New Roman"/>
          <w:sz w:val="24"/>
          <w:szCs w:val="24"/>
        </w:rPr>
        <w:t>с</w:t>
      </w:r>
      <w:proofErr w:type="gramEnd"/>
      <w:r>
        <w:rPr>
          <w:rFonts w:ascii="Times New Roman" w:eastAsiaTheme="minorEastAsia" w:hAnsi="Times New Roman"/>
          <w:sz w:val="24"/>
          <w:szCs w:val="24"/>
        </w:rPr>
        <w:t>.</w:t>
      </w:r>
    </w:p>
    <w:p w:rsidR="00BE10B1" w:rsidRDefault="00BE10B1" w:rsidP="00BE10B1">
      <w:pPr>
        <w:spacing w:after="0"/>
        <w:rPr>
          <w:rFonts w:ascii="Times New Roman" w:hAnsi="Times New Roman"/>
          <w:b/>
          <w:bCs/>
          <w:caps/>
          <w:sz w:val="24"/>
          <w:szCs w:val="24"/>
          <w:lang w:eastAsia="ar-SA"/>
        </w:rPr>
      </w:pPr>
    </w:p>
    <w:p w:rsidR="00BE10B1" w:rsidRDefault="00BE10B1" w:rsidP="00BE10B1">
      <w:pPr>
        <w:spacing w:after="0" w:line="240" w:lineRule="auto"/>
        <w:rPr>
          <w:rFonts w:ascii="Times New Roman" w:hAnsi="Times New Roman"/>
          <w:b/>
          <w:bCs/>
          <w:caps/>
          <w:sz w:val="24"/>
          <w:szCs w:val="24"/>
          <w:lang w:eastAsia="ar-SA"/>
        </w:rPr>
        <w:sectPr w:rsidR="00BE10B1">
          <w:footnotePr>
            <w:pos w:val="beneathText"/>
          </w:footnotePr>
          <w:pgSz w:w="11907" w:h="16840"/>
          <w:pgMar w:top="1134" w:right="1134" w:bottom="709" w:left="1134" w:header="720" w:footer="708" w:gutter="0"/>
          <w:cols w:space="720"/>
        </w:sectPr>
      </w:pPr>
    </w:p>
    <w:p w:rsidR="00BE10B1" w:rsidRDefault="00BE10B1" w:rsidP="00BE10B1">
      <w:pPr>
        <w:keepNext/>
        <w:suppressAutoHyphens/>
        <w:autoSpaceDE w:val="0"/>
        <w:spacing w:after="0" w:line="240" w:lineRule="auto"/>
        <w:jc w:val="both"/>
        <w:outlineLvl w:val="0"/>
        <w:rPr>
          <w:rFonts w:ascii="Times New Roman" w:hAnsi="Times New Roman"/>
          <w:b/>
          <w:bCs/>
          <w:caps/>
          <w:sz w:val="24"/>
          <w:szCs w:val="24"/>
          <w:lang w:eastAsia="ar-SA"/>
        </w:rPr>
      </w:pPr>
      <w:r>
        <w:rPr>
          <w:rFonts w:ascii="Times New Roman" w:hAnsi="Times New Roman"/>
          <w:b/>
          <w:bCs/>
          <w:caps/>
          <w:sz w:val="24"/>
          <w:szCs w:val="24"/>
          <w:lang w:eastAsia="ar-SA"/>
        </w:rPr>
        <w:lastRenderedPageBreak/>
        <w:t>4. Контроль и оценка результатов освоения УЧЕБНОЙ ДИСЦИПЛИНЫ</w:t>
      </w:r>
    </w:p>
    <w:p w:rsidR="00BE10B1" w:rsidRDefault="00BE10B1" w:rsidP="00BE10B1">
      <w:pPr>
        <w:spacing w:after="0" w:line="240" w:lineRule="auto"/>
        <w:rPr>
          <w:rFonts w:ascii="Times New Roman" w:hAnsi="Times New Roman"/>
          <w:b/>
          <w:bCs/>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3260"/>
        <w:gridCol w:w="2234"/>
      </w:tblGrid>
      <w:tr w:rsidR="00BE10B1" w:rsidTr="00BE10B1">
        <w:tc>
          <w:tcPr>
            <w:tcW w:w="2130" w:type="pct"/>
            <w:vAlign w:val="center"/>
          </w:tcPr>
          <w:p w:rsidR="00BE10B1" w:rsidRDefault="00BE10B1">
            <w:pPr>
              <w:suppressAutoHyphens/>
              <w:snapToGrid w:val="0"/>
              <w:spacing w:after="0"/>
              <w:ind w:firstLine="284"/>
              <w:jc w:val="center"/>
              <w:rPr>
                <w:rFonts w:ascii="Times New Roman" w:hAnsi="Times New Roman"/>
                <w:b/>
                <w:bCs/>
                <w:sz w:val="24"/>
                <w:szCs w:val="24"/>
                <w:lang w:eastAsia="ar-SA"/>
              </w:rPr>
            </w:pPr>
            <w:r>
              <w:rPr>
                <w:rFonts w:ascii="Times New Roman" w:hAnsi="Times New Roman"/>
                <w:b/>
                <w:bCs/>
                <w:sz w:val="24"/>
                <w:szCs w:val="24"/>
                <w:lang w:eastAsia="ar-SA"/>
              </w:rPr>
              <w:t>Результаты обучения</w:t>
            </w:r>
          </w:p>
          <w:p w:rsidR="00BE10B1" w:rsidRDefault="00BE10B1">
            <w:pPr>
              <w:suppressAutoHyphens/>
              <w:spacing w:after="0"/>
              <w:ind w:firstLine="284"/>
              <w:jc w:val="center"/>
              <w:rPr>
                <w:rFonts w:ascii="Times New Roman" w:hAnsi="Times New Roman"/>
                <w:b/>
                <w:bCs/>
                <w:sz w:val="24"/>
                <w:szCs w:val="24"/>
                <w:lang w:eastAsia="ar-SA"/>
              </w:rPr>
            </w:pPr>
          </w:p>
        </w:tc>
        <w:tc>
          <w:tcPr>
            <w:tcW w:w="1703" w:type="pct"/>
            <w:hideMark/>
          </w:tcPr>
          <w:p w:rsidR="00BE10B1" w:rsidRDefault="00BE10B1">
            <w:pPr>
              <w:ind w:firstLine="318"/>
              <w:jc w:val="center"/>
              <w:rPr>
                <w:rFonts w:ascii="Times New Roman" w:hAnsi="Times New Roman"/>
                <w:b/>
                <w:bCs/>
                <w:sz w:val="24"/>
                <w:szCs w:val="24"/>
              </w:rPr>
            </w:pPr>
            <w:r>
              <w:rPr>
                <w:rFonts w:ascii="Times New Roman" w:hAnsi="Times New Roman"/>
                <w:b/>
                <w:bCs/>
                <w:sz w:val="24"/>
                <w:szCs w:val="24"/>
              </w:rPr>
              <w:t>Критерии оценки</w:t>
            </w:r>
          </w:p>
        </w:tc>
        <w:tc>
          <w:tcPr>
            <w:tcW w:w="1167" w:type="pct"/>
            <w:hideMark/>
          </w:tcPr>
          <w:p w:rsidR="00BE10B1" w:rsidRDefault="00BE10B1">
            <w:pPr>
              <w:ind w:firstLine="176"/>
              <w:jc w:val="center"/>
              <w:rPr>
                <w:rFonts w:ascii="Times New Roman" w:hAnsi="Times New Roman"/>
                <w:b/>
                <w:bCs/>
                <w:sz w:val="24"/>
                <w:szCs w:val="24"/>
              </w:rPr>
            </w:pPr>
            <w:r>
              <w:rPr>
                <w:rFonts w:ascii="Times New Roman" w:hAnsi="Times New Roman"/>
                <w:b/>
                <w:bCs/>
                <w:sz w:val="24"/>
                <w:szCs w:val="24"/>
              </w:rPr>
              <w:t>Методы оценки</w:t>
            </w:r>
          </w:p>
        </w:tc>
      </w:tr>
      <w:tr w:rsidR="00BE10B1" w:rsidTr="00BE10B1">
        <w:tc>
          <w:tcPr>
            <w:tcW w:w="2130" w:type="pct"/>
            <w:hideMark/>
          </w:tcPr>
          <w:p w:rsidR="00BE10B1" w:rsidRDefault="00BE10B1">
            <w:pPr>
              <w:suppressAutoHyphens/>
              <w:snapToGrid w:val="0"/>
              <w:spacing w:after="0"/>
              <w:ind w:firstLine="284"/>
              <w:rPr>
                <w:rFonts w:ascii="Times New Roman" w:hAnsi="Times New Roman"/>
                <w:b/>
                <w:bCs/>
                <w:sz w:val="24"/>
                <w:szCs w:val="24"/>
                <w:lang w:eastAsia="ar-SA"/>
              </w:rPr>
            </w:pPr>
            <w:r>
              <w:rPr>
                <w:rFonts w:ascii="Times New Roman" w:hAnsi="Times New Roman"/>
                <w:b/>
                <w:bCs/>
                <w:sz w:val="24"/>
                <w:szCs w:val="24"/>
                <w:lang w:eastAsia="ar-SA"/>
              </w:rPr>
              <w:t xml:space="preserve">Умения: </w:t>
            </w:r>
          </w:p>
        </w:tc>
        <w:tc>
          <w:tcPr>
            <w:tcW w:w="1703" w:type="pct"/>
          </w:tcPr>
          <w:p w:rsidR="00BE10B1" w:rsidRDefault="00BE10B1">
            <w:pPr>
              <w:spacing w:after="0"/>
              <w:ind w:firstLine="318"/>
              <w:jc w:val="center"/>
              <w:rPr>
                <w:rFonts w:ascii="Times New Roman" w:hAnsi="Times New Roman"/>
                <w:i/>
                <w:sz w:val="24"/>
                <w:szCs w:val="24"/>
              </w:rPr>
            </w:pPr>
          </w:p>
        </w:tc>
        <w:tc>
          <w:tcPr>
            <w:tcW w:w="1167" w:type="pct"/>
          </w:tcPr>
          <w:p w:rsidR="00BE10B1" w:rsidRDefault="00BE10B1">
            <w:pPr>
              <w:spacing w:after="0"/>
              <w:ind w:firstLine="176"/>
              <w:jc w:val="center"/>
              <w:rPr>
                <w:rFonts w:ascii="Times New Roman" w:hAnsi="Times New Roman"/>
                <w:i/>
                <w:sz w:val="24"/>
                <w:szCs w:val="24"/>
              </w:rPr>
            </w:pPr>
          </w:p>
        </w:tc>
      </w:tr>
      <w:tr w:rsidR="00BE10B1" w:rsidTr="00BE10B1">
        <w:trPr>
          <w:trHeight w:val="1046"/>
        </w:trPr>
        <w:tc>
          <w:tcPr>
            <w:tcW w:w="2130" w:type="pct"/>
            <w:hideMark/>
          </w:tcPr>
          <w:p w:rsidR="00BE10B1" w:rsidRDefault="00BE10B1">
            <w:pPr>
              <w:suppressAutoHyphens/>
              <w:snapToGrid w:val="0"/>
              <w:spacing w:after="0"/>
              <w:ind w:firstLine="284"/>
              <w:rPr>
                <w:rFonts w:ascii="Times New Roman" w:hAnsi="Times New Roman"/>
                <w:sz w:val="24"/>
                <w:szCs w:val="24"/>
                <w:lang w:eastAsia="ar-SA"/>
              </w:rPr>
            </w:pPr>
            <w:r>
              <w:rPr>
                <w:rFonts w:ascii="Times New Roman" w:hAnsi="Times New Roman"/>
                <w:sz w:val="24"/>
                <w:szCs w:val="24"/>
                <w:lang w:eastAsia="ar-SA"/>
              </w:rPr>
              <w:t xml:space="preserve">Организовывать и проводить мероприятия по защите </w:t>
            </w:r>
            <w:r>
              <w:rPr>
                <w:rFonts w:ascii="Times New Roman" w:hAnsi="Times New Roman"/>
                <w:spacing w:val="-20"/>
                <w:sz w:val="24"/>
                <w:szCs w:val="24"/>
                <w:lang w:eastAsia="ar-SA"/>
              </w:rPr>
              <w:t xml:space="preserve">работающих и населения от </w:t>
            </w:r>
            <w:r>
              <w:rPr>
                <w:rFonts w:ascii="Times New Roman" w:hAnsi="Times New Roman"/>
                <w:sz w:val="24"/>
                <w:szCs w:val="24"/>
                <w:lang w:eastAsia="ar-SA"/>
              </w:rPr>
              <w:t>негативных воздействий чрезвычайных ситуаций</w:t>
            </w:r>
            <w:r>
              <w:rPr>
                <w:rFonts w:ascii="Times New Roman" w:hAnsi="Times New Roman"/>
                <w:spacing w:val="-20"/>
                <w:sz w:val="24"/>
                <w:szCs w:val="24"/>
                <w:lang w:eastAsia="ar-SA"/>
              </w:rPr>
              <w:t>;</w:t>
            </w:r>
          </w:p>
        </w:tc>
        <w:tc>
          <w:tcPr>
            <w:tcW w:w="1703" w:type="pct"/>
            <w:hideMark/>
          </w:tcPr>
          <w:p w:rsidR="00BE10B1" w:rsidRDefault="00BE10B1">
            <w:pPr>
              <w:suppressAutoHyphens/>
              <w:spacing w:after="0"/>
              <w:ind w:firstLine="318"/>
              <w:jc w:val="both"/>
              <w:rPr>
                <w:rFonts w:ascii="Times New Roman" w:hAnsi="Times New Roman"/>
                <w:sz w:val="24"/>
                <w:szCs w:val="24"/>
                <w:lang w:eastAsia="ar-SA"/>
              </w:rPr>
            </w:pPr>
            <w:r>
              <w:rPr>
                <w:rFonts w:ascii="Times New Roman" w:hAnsi="Times New Roman"/>
                <w:sz w:val="24"/>
                <w:szCs w:val="24"/>
                <w:lang w:eastAsia="ar-SA"/>
              </w:rPr>
              <w:t>Владение способами организации и проведения мероприятий по защите работающих и населения от негативных воздействий чрезвычайных ситуаций;</w:t>
            </w:r>
          </w:p>
        </w:tc>
        <w:tc>
          <w:tcPr>
            <w:tcW w:w="1167" w:type="pct"/>
            <w:vMerge w:val="restart"/>
          </w:tcPr>
          <w:p w:rsidR="00BE10B1" w:rsidRDefault="00BE10B1">
            <w:pPr>
              <w:ind w:firstLine="176"/>
              <w:jc w:val="both"/>
              <w:rPr>
                <w:rFonts w:ascii="Times New Roman" w:hAnsi="Times New Roman"/>
                <w:bCs/>
                <w:sz w:val="24"/>
                <w:szCs w:val="24"/>
              </w:rPr>
            </w:pPr>
            <w:r>
              <w:rPr>
                <w:rFonts w:ascii="Times New Roman" w:hAnsi="Times New Roman"/>
                <w:bCs/>
                <w:sz w:val="24"/>
                <w:szCs w:val="24"/>
              </w:rPr>
              <w:t>Оценка результ</w:t>
            </w:r>
            <w:r>
              <w:rPr>
                <w:rFonts w:ascii="Times New Roman" w:hAnsi="Times New Roman"/>
                <w:bCs/>
                <w:sz w:val="24"/>
                <w:szCs w:val="24"/>
              </w:rPr>
              <w:t>а</w:t>
            </w:r>
            <w:r>
              <w:rPr>
                <w:rFonts w:ascii="Times New Roman" w:hAnsi="Times New Roman"/>
                <w:bCs/>
                <w:sz w:val="24"/>
                <w:szCs w:val="24"/>
              </w:rPr>
              <w:t>тов выполнения практической р</w:t>
            </w:r>
            <w:r>
              <w:rPr>
                <w:rFonts w:ascii="Times New Roman" w:hAnsi="Times New Roman"/>
                <w:bCs/>
                <w:sz w:val="24"/>
                <w:szCs w:val="24"/>
              </w:rPr>
              <w:t>а</w:t>
            </w:r>
            <w:r>
              <w:rPr>
                <w:rFonts w:ascii="Times New Roman" w:hAnsi="Times New Roman"/>
                <w:bCs/>
                <w:sz w:val="24"/>
                <w:szCs w:val="24"/>
              </w:rPr>
              <w:t xml:space="preserve">боты </w:t>
            </w:r>
          </w:p>
          <w:p w:rsidR="00BE10B1" w:rsidRDefault="00BE10B1">
            <w:pPr>
              <w:ind w:firstLine="176"/>
              <w:jc w:val="both"/>
              <w:rPr>
                <w:rFonts w:ascii="Times New Roman" w:hAnsi="Times New Roman"/>
                <w:sz w:val="24"/>
                <w:szCs w:val="24"/>
              </w:rPr>
            </w:pPr>
          </w:p>
          <w:p w:rsidR="00BE10B1" w:rsidRDefault="00BE10B1">
            <w:pPr>
              <w:suppressAutoHyphens/>
              <w:snapToGrid w:val="0"/>
              <w:ind w:firstLine="176"/>
              <w:jc w:val="both"/>
              <w:rPr>
                <w:rFonts w:ascii="Times New Roman" w:hAnsi="Times New Roman"/>
                <w:sz w:val="24"/>
                <w:szCs w:val="24"/>
                <w:lang w:eastAsia="ar-SA"/>
              </w:rPr>
            </w:pPr>
            <w:r>
              <w:rPr>
                <w:rFonts w:ascii="Times New Roman" w:hAnsi="Times New Roman"/>
                <w:sz w:val="24"/>
                <w:szCs w:val="24"/>
              </w:rPr>
              <w:t xml:space="preserve">Оценка результатов </w:t>
            </w:r>
            <w:r>
              <w:rPr>
                <w:rFonts w:ascii="Times New Roman" w:hAnsi="Times New Roman"/>
                <w:bCs/>
                <w:sz w:val="24"/>
                <w:szCs w:val="24"/>
              </w:rPr>
              <w:t>выполнения самостоятельной работы</w:t>
            </w:r>
          </w:p>
        </w:tc>
      </w:tr>
      <w:tr w:rsidR="00BE10B1" w:rsidTr="00BE10B1">
        <w:trPr>
          <w:trHeight w:val="1062"/>
        </w:trPr>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 xml:space="preserve">Предпринимать профилактические меры </w:t>
            </w:r>
            <w:r>
              <w:rPr>
                <w:rFonts w:ascii="Times New Roman" w:hAnsi="Times New Roman"/>
                <w:spacing w:val="-20"/>
                <w:sz w:val="24"/>
                <w:szCs w:val="24"/>
                <w:lang w:eastAsia="ar-SA"/>
              </w:rPr>
              <w:t>для снижения уровня опасностей</w:t>
            </w:r>
            <w:r>
              <w:rPr>
                <w:rFonts w:ascii="Times New Roman" w:hAnsi="Times New Roman"/>
                <w:sz w:val="24"/>
                <w:szCs w:val="24"/>
                <w:lang w:eastAsia="ar-SA"/>
              </w:rPr>
              <w:t xml:space="preserve"> различного вида и их последствий в </w:t>
            </w:r>
            <w:r>
              <w:rPr>
                <w:rFonts w:ascii="Times New Roman" w:hAnsi="Times New Roman"/>
                <w:spacing w:val="-20"/>
                <w:sz w:val="24"/>
                <w:szCs w:val="24"/>
                <w:lang w:eastAsia="ar-SA"/>
              </w:rPr>
              <w:t>профессиональной деятельности и в быту;</w:t>
            </w:r>
          </w:p>
        </w:tc>
        <w:tc>
          <w:tcPr>
            <w:tcW w:w="1703" w:type="pct"/>
            <w:hideMark/>
          </w:tcPr>
          <w:p w:rsidR="00BE10B1" w:rsidRDefault="00BE10B1">
            <w:pPr>
              <w:suppressAutoHyphens/>
              <w:spacing w:after="0"/>
              <w:ind w:firstLine="318"/>
              <w:jc w:val="both"/>
              <w:rPr>
                <w:rFonts w:ascii="Times New Roman" w:hAnsi="Times New Roman"/>
                <w:sz w:val="24"/>
                <w:szCs w:val="24"/>
                <w:lang w:eastAsia="ar-SA"/>
              </w:rPr>
            </w:pPr>
            <w:r>
              <w:rPr>
                <w:rFonts w:ascii="Times New Roman" w:hAnsi="Times New Roman"/>
                <w:sz w:val="24"/>
                <w:szCs w:val="24"/>
                <w:lang w:eastAsia="ar-SA"/>
              </w:rPr>
              <w:t>Умение предпринимать профилактические меры для снижения уровня опасностей различного вида и их последствий в профессиональной деятельности и быту;</w:t>
            </w:r>
          </w:p>
        </w:tc>
        <w:tc>
          <w:tcPr>
            <w:tcW w:w="0" w:type="auto"/>
            <w:vMerge/>
            <w:vAlign w:val="center"/>
            <w:hideMark/>
          </w:tcPr>
          <w:p w:rsidR="00BE10B1" w:rsidRDefault="00BE10B1">
            <w:pPr>
              <w:spacing w:after="0" w:line="256" w:lineRule="auto"/>
              <w:rPr>
                <w:rFonts w:ascii="Times New Roman" w:hAnsi="Times New Roman"/>
                <w:sz w:val="24"/>
                <w:szCs w:val="24"/>
                <w:lang w:eastAsia="ar-SA"/>
              </w:rPr>
            </w:pP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pacing w:val="-20"/>
                <w:sz w:val="24"/>
                <w:szCs w:val="24"/>
                <w:lang w:eastAsia="ar-SA"/>
              </w:rPr>
              <w:t>Использовать средства индивидуальной и</w:t>
            </w:r>
            <w:r>
              <w:rPr>
                <w:rFonts w:ascii="Times New Roman" w:hAnsi="Times New Roman"/>
                <w:sz w:val="24"/>
                <w:szCs w:val="24"/>
                <w:lang w:eastAsia="ar-SA"/>
              </w:rPr>
              <w:t xml:space="preserve"> коллективной защиты от оружия массового поражения;</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lang w:eastAsia="ar-SA"/>
              </w:rPr>
              <w:t>Использование средства индивидуальной и колле</w:t>
            </w:r>
            <w:r>
              <w:rPr>
                <w:rFonts w:ascii="Times New Roman" w:hAnsi="Times New Roman"/>
                <w:sz w:val="24"/>
                <w:szCs w:val="24"/>
                <w:lang w:eastAsia="ar-SA"/>
              </w:rPr>
              <w:t>к</w:t>
            </w:r>
            <w:r>
              <w:rPr>
                <w:rFonts w:ascii="Times New Roman" w:hAnsi="Times New Roman"/>
                <w:sz w:val="24"/>
                <w:szCs w:val="24"/>
                <w:lang w:eastAsia="ar-SA"/>
              </w:rPr>
              <w:t>тивной защиты;</w:t>
            </w:r>
          </w:p>
        </w:tc>
        <w:tc>
          <w:tcPr>
            <w:tcW w:w="0" w:type="auto"/>
            <w:vMerge/>
            <w:vAlign w:val="center"/>
            <w:hideMark/>
          </w:tcPr>
          <w:p w:rsidR="00BE10B1" w:rsidRDefault="00BE10B1">
            <w:pPr>
              <w:spacing w:after="0" w:line="256" w:lineRule="auto"/>
              <w:rPr>
                <w:rFonts w:ascii="Times New Roman" w:hAnsi="Times New Roman"/>
                <w:sz w:val="24"/>
                <w:szCs w:val="24"/>
                <w:lang w:eastAsia="ar-SA"/>
              </w:rPr>
            </w:pPr>
          </w:p>
        </w:tc>
      </w:tr>
      <w:tr w:rsidR="00BE10B1" w:rsidTr="00BE10B1">
        <w:trPr>
          <w:trHeight w:val="396"/>
        </w:trPr>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Применять первичные средства пожаротушения;</w:t>
            </w:r>
          </w:p>
        </w:tc>
        <w:tc>
          <w:tcPr>
            <w:tcW w:w="1703" w:type="pct"/>
            <w:hideMark/>
          </w:tcPr>
          <w:p w:rsidR="00BE10B1" w:rsidRDefault="00BE10B1">
            <w:pPr>
              <w:suppressAutoHyphens/>
              <w:spacing w:after="0"/>
              <w:ind w:firstLine="318"/>
              <w:jc w:val="both"/>
              <w:rPr>
                <w:rFonts w:ascii="Times New Roman" w:hAnsi="Times New Roman"/>
                <w:sz w:val="24"/>
                <w:szCs w:val="24"/>
                <w:lang w:eastAsia="ar-SA"/>
              </w:rPr>
            </w:pPr>
            <w:r>
              <w:rPr>
                <w:rFonts w:ascii="Times New Roman" w:hAnsi="Times New Roman"/>
                <w:sz w:val="24"/>
                <w:szCs w:val="24"/>
                <w:lang w:eastAsia="ar-SA"/>
              </w:rPr>
              <w:t xml:space="preserve">Владение </w:t>
            </w:r>
            <w:proofErr w:type="gramStart"/>
            <w:r>
              <w:rPr>
                <w:rFonts w:ascii="Times New Roman" w:hAnsi="Times New Roman"/>
                <w:sz w:val="24"/>
                <w:szCs w:val="24"/>
                <w:lang w:eastAsia="ar-SA"/>
              </w:rPr>
              <w:t>первичными</w:t>
            </w:r>
            <w:proofErr w:type="gramEnd"/>
            <w:r>
              <w:rPr>
                <w:rFonts w:ascii="Times New Roman" w:hAnsi="Times New Roman"/>
                <w:sz w:val="24"/>
                <w:szCs w:val="24"/>
                <w:lang w:eastAsia="ar-SA"/>
              </w:rPr>
              <w:t xml:space="preserve"> средства пожаротушения</w:t>
            </w:r>
            <w:r>
              <w:rPr>
                <w:rFonts w:ascii="Times New Roman" w:hAnsi="Times New Roman"/>
                <w:sz w:val="24"/>
                <w:szCs w:val="24"/>
                <w:lang w:val="en-US" w:eastAsia="ar-SA"/>
              </w:rPr>
              <w:t>;</w:t>
            </w:r>
          </w:p>
        </w:tc>
        <w:tc>
          <w:tcPr>
            <w:tcW w:w="0" w:type="auto"/>
            <w:vMerge/>
            <w:vAlign w:val="center"/>
            <w:hideMark/>
          </w:tcPr>
          <w:p w:rsidR="00BE10B1" w:rsidRDefault="00BE10B1">
            <w:pPr>
              <w:spacing w:after="0" w:line="256" w:lineRule="auto"/>
              <w:rPr>
                <w:rFonts w:ascii="Times New Roman" w:hAnsi="Times New Roman"/>
                <w:sz w:val="24"/>
                <w:szCs w:val="24"/>
                <w:lang w:eastAsia="ar-SA"/>
              </w:rPr>
            </w:pP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 xml:space="preserve">Применять профессиональные знания в ходе исполнения обязанностей военной службы на воинских должностях в соответствии </w:t>
            </w:r>
            <w:r>
              <w:rPr>
                <w:rFonts w:ascii="Times New Roman" w:hAnsi="Times New Roman"/>
                <w:spacing w:val="-20"/>
                <w:sz w:val="24"/>
                <w:szCs w:val="24"/>
                <w:lang w:eastAsia="ar-SA"/>
              </w:rPr>
              <w:t>с полученной профессией;</w:t>
            </w:r>
          </w:p>
        </w:tc>
        <w:tc>
          <w:tcPr>
            <w:tcW w:w="1703" w:type="pct"/>
            <w:hideMark/>
          </w:tcPr>
          <w:p w:rsidR="00BE10B1" w:rsidRDefault="00BE10B1">
            <w:pPr>
              <w:suppressAutoHyphens/>
              <w:spacing w:after="0"/>
              <w:ind w:firstLine="318"/>
              <w:jc w:val="both"/>
              <w:rPr>
                <w:rFonts w:ascii="Times New Roman" w:hAnsi="Times New Roman"/>
                <w:sz w:val="24"/>
                <w:szCs w:val="24"/>
                <w:lang w:eastAsia="ar-SA"/>
              </w:rPr>
            </w:pPr>
            <w:r>
              <w:rPr>
                <w:rFonts w:ascii="Times New Roman" w:hAnsi="Times New Roman"/>
                <w:sz w:val="24"/>
                <w:szCs w:val="24"/>
                <w:lang w:eastAsia="ar-SA"/>
              </w:rPr>
              <w:t>Применение профессиональных знаний в ходе исполнения обязанностей военной службы на воинских должностях в соответствии с полученной профессией;</w:t>
            </w:r>
          </w:p>
        </w:tc>
        <w:tc>
          <w:tcPr>
            <w:tcW w:w="0" w:type="auto"/>
            <w:vMerge/>
            <w:vAlign w:val="center"/>
            <w:hideMark/>
          </w:tcPr>
          <w:p w:rsidR="00BE10B1" w:rsidRDefault="00BE10B1">
            <w:pPr>
              <w:spacing w:after="0" w:line="256" w:lineRule="auto"/>
              <w:rPr>
                <w:rFonts w:ascii="Times New Roman" w:hAnsi="Times New Roman"/>
                <w:sz w:val="24"/>
                <w:szCs w:val="24"/>
                <w:lang w:eastAsia="ar-SA"/>
              </w:rPr>
            </w:pP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 xml:space="preserve">Владеть </w:t>
            </w:r>
            <w:r>
              <w:rPr>
                <w:rFonts w:ascii="Times New Roman" w:hAnsi="Times New Roman"/>
                <w:spacing w:val="-20"/>
                <w:sz w:val="24"/>
                <w:szCs w:val="24"/>
                <w:lang w:eastAsia="ar-SA"/>
              </w:rPr>
              <w:t>способами бесконфликтного</w:t>
            </w:r>
            <w:r>
              <w:rPr>
                <w:rFonts w:ascii="Times New Roman" w:hAnsi="Times New Roman"/>
                <w:sz w:val="24"/>
                <w:szCs w:val="24"/>
                <w:lang w:eastAsia="ar-SA"/>
              </w:rPr>
              <w:t xml:space="preserve"> общения и </w:t>
            </w:r>
            <w:proofErr w:type="spellStart"/>
            <w:r>
              <w:rPr>
                <w:rFonts w:ascii="Times New Roman" w:hAnsi="Times New Roman"/>
                <w:sz w:val="24"/>
                <w:szCs w:val="24"/>
                <w:lang w:eastAsia="ar-SA"/>
              </w:rPr>
              <w:t>саморегуляции</w:t>
            </w:r>
            <w:proofErr w:type="spellEnd"/>
            <w:r>
              <w:rPr>
                <w:rFonts w:ascii="Times New Roman" w:hAnsi="Times New Roman"/>
                <w:sz w:val="24"/>
                <w:szCs w:val="24"/>
                <w:lang w:eastAsia="ar-SA"/>
              </w:rPr>
              <w:t xml:space="preserve"> в повседневной деятельности и </w:t>
            </w:r>
            <w:r>
              <w:rPr>
                <w:rFonts w:ascii="Times New Roman" w:hAnsi="Times New Roman"/>
                <w:spacing w:val="-20"/>
                <w:sz w:val="24"/>
                <w:szCs w:val="24"/>
                <w:lang w:eastAsia="ar-SA"/>
              </w:rPr>
              <w:t xml:space="preserve">экстремальных условиях </w:t>
            </w:r>
            <w:r>
              <w:rPr>
                <w:rFonts w:ascii="Times New Roman" w:hAnsi="Times New Roman"/>
                <w:sz w:val="24"/>
                <w:szCs w:val="24"/>
                <w:lang w:eastAsia="ar-SA"/>
              </w:rPr>
              <w:t xml:space="preserve">военной </w:t>
            </w:r>
            <w:r>
              <w:rPr>
                <w:rFonts w:ascii="Times New Roman" w:hAnsi="Times New Roman"/>
                <w:spacing w:val="-20"/>
                <w:sz w:val="24"/>
                <w:szCs w:val="24"/>
                <w:lang w:eastAsia="ar-SA"/>
              </w:rPr>
              <w:t>жизни;</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rPr>
              <w:t>Владение способами бе</w:t>
            </w:r>
            <w:r>
              <w:rPr>
                <w:rFonts w:ascii="Times New Roman" w:hAnsi="Times New Roman"/>
                <w:sz w:val="24"/>
                <w:szCs w:val="24"/>
              </w:rPr>
              <w:t>с</w:t>
            </w:r>
            <w:r>
              <w:rPr>
                <w:rFonts w:ascii="Times New Roman" w:hAnsi="Times New Roman"/>
                <w:sz w:val="24"/>
                <w:szCs w:val="24"/>
              </w:rPr>
              <w:t xml:space="preserve">конфликтного общения и </w:t>
            </w:r>
            <w:proofErr w:type="spellStart"/>
            <w:r>
              <w:rPr>
                <w:rFonts w:ascii="Times New Roman" w:hAnsi="Times New Roman"/>
                <w:sz w:val="24"/>
                <w:szCs w:val="24"/>
              </w:rPr>
              <w:t>с</w:t>
            </w:r>
            <w:r>
              <w:rPr>
                <w:rFonts w:ascii="Times New Roman" w:hAnsi="Times New Roman"/>
                <w:sz w:val="24"/>
                <w:szCs w:val="24"/>
              </w:rPr>
              <w:t>а</w:t>
            </w:r>
            <w:r>
              <w:rPr>
                <w:rFonts w:ascii="Times New Roman" w:hAnsi="Times New Roman"/>
                <w:sz w:val="24"/>
                <w:szCs w:val="24"/>
              </w:rPr>
              <w:t>морегуляции</w:t>
            </w:r>
            <w:proofErr w:type="spellEnd"/>
            <w:r>
              <w:rPr>
                <w:rFonts w:ascii="Times New Roman" w:hAnsi="Times New Roman"/>
                <w:sz w:val="24"/>
                <w:szCs w:val="24"/>
              </w:rPr>
              <w:t xml:space="preserve"> в повседневной деятельности и экстремал</w:t>
            </w:r>
            <w:r>
              <w:rPr>
                <w:rFonts w:ascii="Times New Roman" w:hAnsi="Times New Roman"/>
                <w:sz w:val="24"/>
                <w:szCs w:val="24"/>
              </w:rPr>
              <w:t>ь</w:t>
            </w:r>
            <w:r>
              <w:rPr>
                <w:rFonts w:ascii="Times New Roman" w:hAnsi="Times New Roman"/>
                <w:sz w:val="24"/>
                <w:szCs w:val="24"/>
              </w:rPr>
              <w:t>ных условиях военной слу</w:t>
            </w:r>
            <w:r>
              <w:rPr>
                <w:rFonts w:ascii="Times New Roman" w:hAnsi="Times New Roman"/>
                <w:sz w:val="24"/>
                <w:szCs w:val="24"/>
              </w:rPr>
              <w:t>ж</w:t>
            </w:r>
            <w:r>
              <w:rPr>
                <w:rFonts w:ascii="Times New Roman" w:hAnsi="Times New Roman"/>
                <w:sz w:val="24"/>
                <w:szCs w:val="24"/>
              </w:rPr>
              <w:t>бы;</w:t>
            </w:r>
          </w:p>
        </w:tc>
        <w:tc>
          <w:tcPr>
            <w:tcW w:w="0" w:type="auto"/>
            <w:vMerge/>
            <w:vAlign w:val="center"/>
            <w:hideMark/>
          </w:tcPr>
          <w:p w:rsidR="00BE10B1" w:rsidRDefault="00BE10B1">
            <w:pPr>
              <w:spacing w:after="0" w:line="256" w:lineRule="auto"/>
              <w:rPr>
                <w:rFonts w:ascii="Times New Roman" w:hAnsi="Times New Roman"/>
                <w:sz w:val="24"/>
                <w:szCs w:val="24"/>
                <w:lang w:eastAsia="ar-SA"/>
              </w:rPr>
            </w:pPr>
          </w:p>
        </w:tc>
      </w:tr>
      <w:tr w:rsidR="00BE10B1" w:rsidTr="00BE10B1">
        <w:trPr>
          <w:trHeight w:val="85"/>
        </w:trPr>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Оказывать первую помощь пострадавшим</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rPr>
              <w:t>Оказание первой помощи пострадавшим</w:t>
            </w:r>
          </w:p>
        </w:tc>
        <w:tc>
          <w:tcPr>
            <w:tcW w:w="0" w:type="auto"/>
            <w:vMerge/>
            <w:vAlign w:val="center"/>
            <w:hideMark/>
          </w:tcPr>
          <w:p w:rsidR="00BE10B1" w:rsidRDefault="00BE10B1">
            <w:pPr>
              <w:spacing w:after="0" w:line="256" w:lineRule="auto"/>
              <w:rPr>
                <w:rFonts w:ascii="Times New Roman" w:hAnsi="Times New Roman"/>
                <w:sz w:val="24"/>
                <w:szCs w:val="24"/>
                <w:lang w:eastAsia="ar-SA"/>
              </w:rPr>
            </w:pPr>
          </w:p>
        </w:tc>
      </w:tr>
      <w:tr w:rsidR="00BE10B1" w:rsidTr="00BE10B1">
        <w:trPr>
          <w:trHeight w:val="209"/>
        </w:trPr>
        <w:tc>
          <w:tcPr>
            <w:tcW w:w="2130" w:type="pct"/>
            <w:hideMark/>
          </w:tcPr>
          <w:p w:rsidR="00BE10B1" w:rsidRDefault="00BE10B1">
            <w:pPr>
              <w:suppressAutoHyphens/>
              <w:snapToGrid w:val="0"/>
              <w:spacing w:after="0"/>
              <w:ind w:firstLine="284"/>
              <w:jc w:val="both"/>
              <w:rPr>
                <w:rFonts w:ascii="Times New Roman" w:hAnsi="Times New Roman"/>
                <w:b/>
                <w:bCs/>
                <w:sz w:val="24"/>
                <w:szCs w:val="24"/>
                <w:lang w:eastAsia="ar-SA"/>
              </w:rPr>
            </w:pPr>
            <w:r>
              <w:rPr>
                <w:rFonts w:ascii="Times New Roman" w:hAnsi="Times New Roman"/>
                <w:b/>
                <w:bCs/>
                <w:sz w:val="24"/>
                <w:szCs w:val="24"/>
                <w:lang w:eastAsia="ar-SA"/>
              </w:rPr>
              <w:t>Знания:</w:t>
            </w:r>
          </w:p>
        </w:tc>
        <w:tc>
          <w:tcPr>
            <w:tcW w:w="1703" w:type="pct"/>
          </w:tcPr>
          <w:p w:rsidR="00BE10B1" w:rsidRDefault="00BE10B1">
            <w:pPr>
              <w:suppressAutoHyphens/>
              <w:snapToGrid w:val="0"/>
              <w:spacing w:after="0"/>
              <w:ind w:firstLine="318"/>
              <w:jc w:val="both"/>
              <w:rPr>
                <w:rFonts w:ascii="Times New Roman" w:hAnsi="Times New Roman"/>
                <w:sz w:val="24"/>
                <w:szCs w:val="24"/>
                <w:lang w:eastAsia="ar-SA"/>
              </w:rPr>
            </w:pPr>
          </w:p>
        </w:tc>
        <w:tc>
          <w:tcPr>
            <w:tcW w:w="1167" w:type="pct"/>
          </w:tcPr>
          <w:p w:rsidR="00BE10B1" w:rsidRDefault="00BE10B1">
            <w:pPr>
              <w:suppressAutoHyphens/>
              <w:snapToGrid w:val="0"/>
              <w:ind w:firstLine="176"/>
              <w:jc w:val="both"/>
              <w:rPr>
                <w:rFonts w:ascii="Times New Roman" w:hAnsi="Times New Roman"/>
                <w:sz w:val="24"/>
                <w:szCs w:val="24"/>
                <w:lang w:eastAsia="ar-SA"/>
              </w:rPr>
            </w:pP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 xml:space="preserve">Принципы </w:t>
            </w:r>
            <w:r>
              <w:rPr>
                <w:rFonts w:ascii="Times New Roman" w:hAnsi="Times New Roman"/>
                <w:spacing w:val="-20"/>
                <w:sz w:val="24"/>
                <w:szCs w:val="24"/>
                <w:lang w:eastAsia="ar-SA"/>
              </w:rPr>
              <w:t>обеспечения</w:t>
            </w:r>
            <w:r>
              <w:rPr>
                <w:rFonts w:ascii="Times New Roman" w:hAnsi="Times New Roman"/>
                <w:sz w:val="24"/>
                <w:szCs w:val="24"/>
                <w:lang w:eastAsia="ar-SA"/>
              </w:rPr>
              <w:t xml:space="preserve"> устойчивости </w:t>
            </w:r>
            <w:r>
              <w:rPr>
                <w:rFonts w:ascii="Times New Roman" w:hAnsi="Times New Roman"/>
                <w:spacing w:val="-20"/>
                <w:sz w:val="24"/>
                <w:szCs w:val="24"/>
                <w:lang w:eastAsia="ar-SA"/>
              </w:rPr>
              <w:t>объектов</w:t>
            </w:r>
            <w:r>
              <w:rPr>
                <w:rFonts w:ascii="Times New Roman" w:hAnsi="Times New Roman"/>
                <w:sz w:val="24"/>
                <w:szCs w:val="24"/>
                <w:lang w:eastAsia="ar-SA"/>
              </w:rPr>
              <w:t xml:space="preserve"> экономики, </w:t>
            </w:r>
            <w:r>
              <w:rPr>
                <w:rFonts w:ascii="Times New Roman" w:hAnsi="Times New Roman"/>
                <w:spacing w:val="-20"/>
                <w:sz w:val="24"/>
                <w:szCs w:val="24"/>
                <w:lang w:eastAsia="ar-SA"/>
              </w:rPr>
              <w:t xml:space="preserve">прогнозирования </w:t>
            </w:r>
            <w:r>
              <w:rPr>
                <w:rFonts w:ascii="Times New Roman" w:hAnsi="Times New Roman"/>
                <w:sz w:val="24"/>
                <w:szCs w:val="24"/>
                <w:lang w:eastAsia="ar-SA"/>
              </w:rPr>
              <w:t xml:space="preserve">развития событий и </w:t>
            </w:r>
            <w:r>
              <w:rPr>
                <w:rFonts w:ascii="Times New Roman" w:hAnsi="Times New Roman"/>
                <w:sz w:val="24"/>
                <w:szCs w:val="24"/>
                <w:lang w:eastAsia="ar-SA"/>
              </w:rPr>
              <w:lastRenderedPageBreak/>
              <w:t xml:space="preserve">оценки последствий при техногенных чрезвычайных ситуациях и стихийных явлениях, в том числе в </w:t>
            </w:r>
            <w:r>
              <w:rPr>
                <w:rFonts w:ascii="Times New Roman" w:hAnsi="Times New Roman"/>
                <w:spacing w:val="-20"/>
                <w:sz w:val="24"/>
                <w:szCs w:val="24"/>
                <w:lang w:eastAsia="ar-SA"/>
              </w:rPr>
              <w:t>условиях</w:t>
            </w:r>
            <w:r>
              <w:rPr>
                <w:rFonts w:ascii="Times New Roman" w:hAnsi="Times New Roman"/>
                <w:sz w:val="24"/>
                <w:szCs w:val="24"/>
                <w:lang w:eastAsia="ar-SA"/>
              </w:rPr>
              <w:t xml:space="preserve"> противодействия </w:t>
            </w:r>
            <w:r>
              <w:rPr>
                <w:rFonts w:ascii="Times New Roman" w:hAnsi="Times New Roman"/>
                <w:spacing w:val="-20"/>
                <w:sz w:val="24"/>
                <w:szCs w:val="24"/>
                <w:lang w:eastAsia="ar-SA"/>
              </w:rPr>
              <w:t>терроризму</w:t>
            </w:r>
            <w:r>
              <w:rPr>
                <w:rFonts w:ascii="Times New Roman" w:hAnsi="Times New Roman"/>
                <w:sz w:val="24"/>
                <w:szCs w:val="24"/>
                <w:lang w:eastAsia="ar-SA"/>
              </w:rPr>
              <w:t xml:space="preserve"> как серьёзной угрозе национальной безопасности России;</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rPr>
              <w:lastRenderedPageBreak/>
              <w:t xml:space="preserve">Перечисление </w:t>
            </w:r>
            <w:proofErr w:type="gramStart"/>
            <w:r>
              <w:rPr>
                <w:rFonts w:ascii="Times New Roman" w:hAnsi="Times New Roman"/>
                <w:sz w:val="24"/>
                <w:szCs w:val="24"/>
              </w:rPr>
              <w:t xml:space="preserve">принципов </w:t>
            </w:r>
            <w:r>
              <w:rPr>
                <w:rFonts w:ascii="Times New Roman" w:hAnsi="Times New Roman"/>
                <w:spacing w:val="-20"/>
                <w:sz w:val="24"/>
                <w:szCs w:val="24"/>
              </w:rPr>
              <w:t>обеспечения</w:t>
            </w:r>
            <w:r>
              <w:rPr>
                <w:rFonts w:ascii="Times New Roman" w:hAnsi="Times New Roman"/>
                <w:sz w:val="24"/>
                <w:szCs w:val="24"/>
              </w:rPr>
              <w:t xml:space="preserve"> устойчивости </w:t>
            </w:r>
            <w:r>
              <w:rPr>
                <w:rFonts w:ascii="Times New Roman" w:hAnsi="Times New Roman"/>
                <w:spacing w:val="-20"/>
                <w:sz w:val="24"/>
                <w:szCs w:val="24"/>
              </w:rPr>
              <w:t>об</w:t>
            </w:r>
            <w:r>
              <w:rPr>
                <w:rFonts w:ascii="Times New Roman" w:hAnsi="Times New Roman"/>
                <w:spacing w:val="-20"/>
                <w:sz w:val="24"/>
                <w:szCs w:val="24"/>
              </w:rPr>
              <w:t>ъ</w:t>
            </w:r>
            <w:r>
              <w:rPr>
                <w:rFonts w:ascii="Times New Roman" w:hAnsi="Times New Roman"/>
                <w:spacing w:val="-20"/>
                <w:sz w:val="24"/>
                <w:szCs w:val="24"/>
              </w:rPr>
              <w:t>ектов</w:t>
            </w:r>
            <w:r>
              <w:rPr>
                <w:rFonts w:ascii="Times New Roman" w:hAnsi="Times New Roman"/>
                <w:sz w:val="24"/>
                <w:szCs w:val="24"/>
              </w:rPr>
              <w:t xml:space="preserve"> экономики</w:t>
            </w:r>
            <w:proofErr w:type="gramEnd"/>
            <w:r>
              <w:rPr>
                <w:rFonts w:ascii="Times New Roman" w:hAnsi="Times New Roman"/>
                <w:sz w:val="24"/>
                <w:szCs w:val="24"/>
              </w:rPr>
              <w:t>;</w:t>
            </w:r>
          </w:p>
        </w:tc>
        <w:tc>
          <w:tcPr>
            <w:tcW w:w="1167" w:type="pct"/>
            <w:vMerge w:val="restart"/>
          </w:tcPr>
          <w:p w:rsidR="00BE10B1" w:rsidRDefault="00BE10B1">
            <w:pPr>
              <w:tabs>
                <w:tab w:val="left" w:pos="5175"/>
              </w:tabs>
              <w:spacing w:after="0"/>
              <w:ind w:firstLine="176"/>
              <w:jc w:val="both"/>
              <w:rPr>
                <w:rFonts w:ascii="Times New Roman" w:hAnsi="Times New Roman"/>
                <w:bCs/>
                <w:sz w:val="24"/>
                <w:szCs w:val="24"/>
              </w:rPr>
            </w:pPr>
            <w:r>
              <w:rPr>
                <w:rFonts w:ascii="Times New Roman" w:hAnsi="Times New Roman"/>
                <w:bCs/>
                <w:sz w:val="24"/>
                <w:szCs w:val="24"/>
              </w:rPr>
              <w:t>Оценка выполн</w:t>
            </w:r>
            <w:r>
              <w:rPr>
                <w:rFonts w:ascii="Times New Roman" w:hAnsi="Times New Roman"/>
                <w:bCs/>
                <w:sz w:val="24"/>
                <w:szCs w:val="24"/>
              </w:rPr>
              <w:t>е</w:t>
            </w:r>
            <w:r>
              <w:rPr>
                <w:rFonts w:ascii="Times New Roman" w:hAnsi="Times New Roman"/>
                <w:bCs/>
                <w:sz w:val="24"/>
                <w:szCs w:val="24"/>
              </w:rPr>
              <w:t>ния тестовых зад</w:t>
            </w:r>
            <w:r>
              <w:rPr>
                <w:rFonts w:ascii="Times New Roman" w:hAnsi="Times New Roman"/>
                <w:bCs/>
                <w:sz w:val="24"/>
                <w:szCs w:val="24"/>
              </w:rPr>
              <w:t>а</w:t>
            </w:r>
            <w:r>
              <w:rPr>
                <w:rFonts w:ascii="Times New Roman" w:hAnsi="Times New Roman"/>
                <w:bCs/>
                <w:sz w:val="24"/>
                <w:szCs w:val="24"/>
              </w:rPr>
              <w:t>ний</w:t>
            </w:r>
          </w:p>
          <w:p w:rsidR="00BE10B1" w:rsidRDefault="00BE10B1">
            <w:pPr>
              <w:tabs>
                <w:tab w:val="left" w:pos="5175"/>
              </w:tabs>
              <w:spacing w:after="0"/>
              <w:ind w:firstLine="176"/>
              <w:jc w:val="both"/>
              <w:rPr>
                <w:rFonts w:ascii="Times New Roman" w:hAnsi="Times New Roman"/>
                <w:bCs/>
                <w:sz w:val="24"/>
                <w:szCs w:val="24"/>
              </w:rPr>
            </w:pPr>
          </w:p>
          <w:p w:rsidR="00BE10B1" w:rsidRDefault="00BE10B1">
            <w:pPr>
              <w:spacing w:after="0"/>
              <w:ind w:firstLine="176"/>
              <w:jc w:val="both"/>
              <w:rPr>
                <w:rFonts w:ascii="Times New Roman" w:hAnsi="Times New Roman"/>
                <w:sz w:val="24"/>
                <w:szCs w:val="24"/>
              </w:rPr>
            </w:pPr>
            <w:r>
              <w:rPr>
                <w:rFonts w:ascii="Times New Roman" w:hAnsi="Times New Roman"/>
                <w:sz w:val="24"/>
                <w:szCs w:val="24"/>
              </w:rPr>
              <w:t>Оценка за устный индивидуальный опрос</w:t>
            </w:r>
          </w:p>
          <w:p w:rsidR="00BE10B1" w:rsidRDefault="00BE10B1">
            <w:pPr>
              <w:spacing w:after="0"/>
              <w:ind w:firstLine="176"/>
              <w:jc w:val="both"/>
              <w:rPr>
                <w:rFonts w:ascii="Times New Roman" w:hAnsi="Times New Roman"/>
                <w:sz w:val="24"/>
                <w:szCs w:val="24"/>
              </w:rPr>
            </w:pPr>
          </w:p>
          <w:p w:rsidR="00BE10B1" w:rsidRDefault="00BE10B1">
            <w:pPr>
              <w:spacing w:after="0"/>
              <w:ind w:firstLine="176"/>
              <w:jc w:val="both"/>
              <w:rPr>
                <w:rFonts w:ascii="Times New Roman" w:hAnsi="Times New Roman"/>
                <w:sz w:val="24"/>
                <w:szCs w:val="24"/>
              </w:rPr>
            </w:pPr>
            <w:r>
              <w:rPr>
                <w:rFonts w:ascii="Times New Roman" w:hAnsi="Times New Roman"/>
                <w:bCs/>
                <w:sz w:val="24"/>
                <w:szCs w:val="24"/>
              </w:rPr>
              <w:t>Оценка результ</w:t>
            </w:r>
            <w:r>
              <w:rPr>
                <w:rFonts w:ascii="Times New Roman" w:hAnsi="Times New Roman"/>
                <w:bCs/>
                <w:sz w:val="24"/>
                <w:szCs w:val="24"/>
              </w:rPr>
              <w:t>а</w:t>
            </w:r>
            <w:r>
              <w:rPr>
                <w:rFonts w:ascii="Times New Roman" w:hAnsi="Times New Roman"/>
                <w:bCs/>
                <w:sz w:val="24"/>
                <w:szCs w:val="24"/>
              </w:rPr>
              <w:t>тов выполнения практической р</w:t>
            </w:r>
            <w:r>
              <w:rPr>
                <w:rFonts w:ascii="Times New Roman" w:hAnsi="Times New Roman"/>
                <w:bCs/>
                <w:sz w:val="24"/>
                <w:szCs w:val="24"/>
              </w:rPr>
              <w:t>а</w:t>
            </w:r>
            <w:r>
              <w:rPr>
                <w:rFonts w:ascii="Times New Roman" w:hAnsi="Times New Roman"/>
                <w:bCs/>
                <w:sz w:val="24"/>
                <w:szCs w:val="24"/>
              </w:rPr>
              <w:t>боты</w:t>
            </w: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lastRenderedPageBreak/>
              <w:t>Основные виды потенциальных опасностей и их последствия в профессиональной деятельности и в быту, принципы снижения вероятности их реализации;</w:t>
            </w:r>
          </w:p>
        </w:tc>
        <w:tc>
          <w:tcPr>
            <w:tcW w:w="1703" w:type="pct"/>
            <w:hideMark/>
          </w:tcPr>
          <w:p w:rsidR="00BE10B1" w:rsidRDefault="00BE10B1">
            <w:pPr>
              <w:spacing w:after="0"/>
              <w:ind w:firstLine="318"/>
              <w:rPr>
                <w:rFonts w:ascii="Times New Roman" w:hAnsi="Times New Roman"/>
                <w:sz w:val="24"/>
                <w:szCs w:val="24"/>
              </w:rPr>
            </w:pPr>
            <w:r>
              <w:rPr>
                <w:rFonts w:ascii="Times New Roman" w:hAnsi="Times New Roman"/>
                <w:sz w:val="24"/>
                <w:szCs w:val="24"/>
              </w:rPr>
              <w:t>Перечисление опасн</w:t>
            </w:r>
            <w:r>
              <w:rPr>
                <w:rFonts w:ascii="Times New Roman" w:hAnsi="Times New Roman"/>
                <w:sz w:val="24"/>
                <w:szCs w:val="24"/>
              </w:rPr>
              <w:t>о</w:t>
            </w:r>
            <w:r>
              <w:rPr>
                <w:rFonts w:ascii="Times New Roman" w:hAnsi="Times New Roman"/>
                <w:sz w:val="24"/>
                <w:szCs w:val="24"/>
              </w:rPr>
              <w:t>стей,</w:t>
            </w:r>
          </w:p>
          <w:p w:rsidR="00BE10B1" w:rsidRDefault="00BE10B1">
            <w:pPr>
              <w:spacing w:after="0"/>
              <w:ind w:firstLine="318"/>
              <w:rPr>
                <w:rFonts w:ascii="Times New Roman" w:hAnsi="Times New Roman"/>
                <w:sz w:val="24"/>
                <w:szCs w:val="24"/>
                <w:lang w:eastAsia="ar-SA"/>
              </w:rPr>
            </w:pPr>
            <w:proofErr w:type="gramStart"/>
            <w:r>
              <w:rPr>
                <w:rFonts w:ascii="Times New Roman" w:hAnsi="Times New Roman"/>
                <w:sz w:val="24"/>
                <w:szCs w:val="24"/>
              </w:rPr>
              <w:t>встречающихся</w:t>
            </w:r>
            <w:proofErr w:type="gramEnd"/>
            <w:r>
              <w:rPr>
                <w:rFonts w:ascii="Times New Roman" w:hAnsi="Times New Roman"/>
                <w:sz w:val="24"/>
                <w:szCs w:val="24"/>
              </w:rPr>
              <w:t xml:space="preserve"> в профе</w:t>
            </w:r>
            <w:r>
              <w:rPr>
                <w:rFonts w:ascii="Times New Roman" w:hAnsi="Times New Roman"/>
                <w:sz w:val="24"/>
                <w:szCs w:val="24"/>
              </w:rPr>
              <w:t>с</w:t>
            </w:r>
            <w:r>
              <w:rPr>
                <w:rFonts w:ascii="Times New Roman" w:hAnsi="Times New Roman"/>
                <w:sz w:val="24"/>
                <w:szCs w:val="24"/>
              </w:rPr>
              <w:t>сиональной деятельности;</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2130" w:type="pct"/>
            <w:vMerge w:val="restar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Основы военной службы и обороны государства;</w:t>
            </w:r>
          </w:p>
        </w:tc>
        <w:tc>
          <w:tcPr>
            <w:tcW w:w="1703" w:type="pct"/>
            <w:hideMark/>
          </w:tcPr>
          <w:p w:rsidR="00BE10B1" w:rsidRDefault="00BE10B1">
            <w:pPr>
              <w:spacing w:after="0"/>
              <w:ind w:firstLine="318"/>
              <w:rPr>
                <w:rFonts w:ascii="Times New Roman" w:hAnsi="Times New Roman"/>
                <w:sz w:val="24"/>
                <w:szCs w:val="24"/>
                <w:lang w:eastAsia="ar-SA"/>
              </w:rPr>
            </w:pPr>
            <w:r>
              <w:rPr>
                <w:rFonts w:ascii="Times New Roman" w:hAnsi="Times New Roman"/>
                <w:sz w:val="24"/>
                <w:szCs w:val="24"/>
              </w:rPr>
              <w:t>Перечисление воинских званий и знаков различия;</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703" w:type="pct"/>
            <w:hideMark/>
          </w:tcPr>
          <w:p w:rsidR="00BE10B1" w:rsidRDefault="00BE10B1">
            <w:pPr>
              <w:spacing w:after="0"/>
              <w:ind w:firstLine="318"/>
              <w:rPr>
                <w:rFonts w:ascii="Times New Roman" w:hAnsi="Times New Roman"/>
                <w:sz w:val="24"/>
                <w:szCs w:val="24"/>
              </w:rPr>
            </w:pPr>
            <w:r>
              <w:rPr>
                <w:rFonts w:ascii="Times New Roman" w:hAnsi="Times New Roman"/>
                <w:sz w:val="24"/>
                <w:szCs w:val="24"/>
              </w:rPr>
              <w:t>Представление о боевых традициях Вооруженных Сил России и символах в</w:t>
            </w:r>
            <w:r>
              <w:rPr>
                <w:rFonts w:ascii="Times New Roman" w:hAnsi="Times New Roman"/>
                <w:sz w:val="24"/>
                <w:szCs w:val="24"/>
              </w:rPr>
              <w:t>о</w:t>
            </w:r>
            <w:r>
              <w:rPr>
                <w:rFonts w:ascii="Times New Roman" w:hAnsi="Times New Roman"/>
                <w:sz w:val="24"/>
                <w:szCs w:val="24"/>
              </w:rPr>
              <w:t>инской чести;</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2130" w:type="pct"/>
            <w:vMerge w:val="restar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Задачи и основные мероприятия гражданской обороны;</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rPr>
              <w:t>Перечисление задач стоящих перед Гражданской обороной России;</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703" w:type="pct"/>
            <w:hideMark/>
          </w:tcPr>
          <w:p w:rsidR="00BE10B1" w:rsidRDefault="00BE10B1">
            <w:pPr>
              <w:spacing w:after="0"/>
              <w:ind w:firstLine="318"/>
              <w:jc w:val="both"/>
              <w:rPr>
                <w:rFonts w:ascii="Times New Roman" w:hAnsi="Times New Roman"/>
                <w:sz w:val="24"/>
                <w:szCs w:val="24"/>
              </w:rPr>
            </w:pPr>
            <w:r>
              <w:rPr>
                <w:rFonts w:ascii="Times New Roman" w:hAnsi="Times New Roman"/>
                <w:sz w:val="24"/>
                <w:szCs w:val="24"/>
              </w:rPr>
              <w:t>Перечисление основных мероприятий ГО</w:t>
            </w:r>
            <w:r>
              <w:rPr>
                <w:rFonts w:ascii="Times New Roman" w:hAnsi="Times New Roman"/>
                <w:sz w:val="24"/>
                <w:szCs w:val="24"/>
                <w:lang w:val="en-US"/>
              </w:rPr>
              <w:t>;</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Способы защиты населения от оружия массового поражения;</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rPr>
              <w:t>Перечисление основных способов защиты</w:t>
            </w:r>
            <w:r>
              <w:rPr>
                <w:rFonts w:ascii="Times New Roman" w:hAnsi="Times New Roman"/>
                <w:sz w:val="24"/>
                <w:szCs w:val="24"/>
                <w:lang w:val="en-US"/>
              </w:rPr>
              <w:t>;</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2130" w:type="pct"/>
            <w:vMerge w:val="restar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Меры пожарной безопасности и  правила безопасного поведения при пожарах;</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rPr>
              <w:t>Перечисление нормати</w:t>
            </w:r>
            <w:r>
              <w:rPr>
                <w:rFonts w:ascii="Times New Roman" w:hAnsi="Times New Roman"/>
                <w:sz w:val="24"/>
                <w:szCs w:val="24"/>
              </w:rPr>
              <w:t>в</w:t>
            </w:r>
            <w:r>
              <w:rPr>
                <w:rFonts w:ascii="Times New Roman" w:hAnsi="Times New Roman"/>
                <w:sz w:val="24"/>
                <w:szCs w:val="24"/>
              </w:rPr>
              <w:t>но-правовых актов РФ по вопросам пожарной безопа</w:t>
            </w:r>
            <w:r>
              <w:rPr>
                <w:rFonts w:ascii="Times New Roman" w:hAnsi="Times New Roman"/>
                <w:sz w:val="24"/>
                <w:szCs w:val="24"/>
              </w:rPr>
              <w:t>с</w:t>
            </w:r>
            <w:r>
              <w:rPr>
                <w:rFonts w:ascii="Times New Roman" w:hAnsi="Times New Roman"/>
                <w:sz w:val="24"/>
                <w:szCs w:val="24"/>
              </w:rPr>
              <w:t>ности;</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0" w:type="auto"/>
            <w:vMerge/>
            <w:vAlign w:val="center"/>
            <w:hideMark/>
          </w:tcPr>
          <w:p w:rsidR="00BE10B1" w:rsidRDefault="00BE10B1">
            <w:pPr>
              <w:spacing w:after="0" w:line="256" w:lineRule="auto"/>
              <w:rPr>
                <w:rFonts w:ascii="Times New Roman" w:hAnsi="Times New Roman"/>
                <w:sz w:val="24"/>
                <w:szCs w:val="24"/>
                <w:lang w:eastAsia="ar-SA"/>
              </w:rPr>
            </w:pPr>
          </w:p>
        </w:tc>
        <w:tc>
          <w:tcPr>
            <w:tcW w:w="1703" w:type="pct"/>
            <w:hideMark/>
          </w:tcPr>
          <w:p w:rsidR="00BE10B1" w:rsidRDefault="00BE10B1">
            <w:pPr>
              <w:spacing w:after="0"/>
              <w:ind w:firstLine="318"/>
              <w:jc w:val="both"/>
              <w:rPr>
                <w:rFonts w:ascii="Times New Roman" w:hAnsi="Times New Roman"/>
                <w:sz w:val="24"/>
                <w:szCs w:val="24"/>
              </w:rPr>
            </w:pPr>
            <w:r>
              <w:rPr>
                <w:rFonts w:ascii="Times New Roman" w:hAnsi="Times New Roman"/>
                <w:sz w:val="24"/>
                <w:szCs w:val="24"/>
              </w:rPr>
              <w:t>Перечисление обязанн</w:t>
            </w:r>
            <w:r>
              <w:rPr>
                <w:rFonts w:ascii="Times New Roman" w:hAnsi="Times New Roman"/>
                <w:sz w:val="24"/>
                <w:szCs w:val="24"/>
              </w:rPr>
              <w:t>о</w:t>
            </w:r>
            <w:r>
              <w:rPr>
                <w:rFonts w:ascii="Times New Roman" w:hAnsi="Times New Roman"/>
                <w:sz w:val="24"/>
                <w:szCs w:val="24"/>
              </w:rPr>
              <w:t>стей и действий при пожаре;</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Организацию и порядок призыва граждан на военную службу и поступления на неё в добровольном порядке;</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rPr>
              <w:t>Перечисление законов и других нормативно-правовых актов РФ по в</w:t>
            </w:r>
            <w:r>
              <w:rPr>
                <w:rFonts w:ascii="Times New Roman" w:hAnsi="Times New Roman"/>
                <w:sz w:val="24"/>
                <w:szCs w:val="24"/>
              </w:rPr>
              <w:t>о</w:t>
            </w:r>
            <w:r>
              <w:rPr>
                <w:rFonts w:ascii="Times New Roman" w:hAnsi="Times New Roman"/>
                <w:sz w:val="24"/>
                <w:szCs w:val="24"/>
              </w:rPr>
              <w:t>просам организации и п</w:t>
            </w:r>
            <w:r>
              <w:rPr>
                <w:rFonts w:ascii="Times New Roman" w:hAnsi="Times New Roman"/>
                <w:sz w:val="24"/>
                <w:szCs w:val="24"/>
              </w:rPr>
              <w:t>о</w:t>
            </w:r>
            <w:r>
              <w:rPr>
                <w:rFonts w:ascii="Times New Roman" w:hAnsi="Times New Roman"/>
                <w:sz w:val="24"/>
                <w:szCs w:val="24"/>
              </w:rPr>
              <w:t>рядку призыва граждан на военную службу;</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военно-учётные специальности, родственные профессиям СПО;</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rPr>
              <w:t>Представление об осно</w:t>
            </w:r>
            <w:r>
              <w:rPr>
                <w:rFonts w:ascii="Times New Roman" w:hAnsi="Times New Roman"/>
                <w:sz w:val="24"/>
                <w:szCs w:val="24"/>
              </w:rPr>
              <w:t>в</w:t>
            </w:r>
            <w:r>
              <w:rPr>
                <w:rFonts w:ascii="Times New Roman" w:hAnsi="Times New Roman"/>
                <w:sz w:val="24"/>
                <w:szCs w:val="24"/>
              </w:rPr>
              <w:t>ных видах вооружения, в</w:t>
            </w:r>
            <w:r>
              <w:rPr>
                <w:rFonts w:ascii="Times New Roman" w:hAnsi="Times New Roman"/>
                <w:sz w:val="24"/>
                <w:szCs w:val="24"/>
              </w:rPr>
              <w:t>о</w:t>
            </w:r>
            <w:r>
              <w:rPr>
                <w:rFonts w:ascii="Times New Roman" w:hAnsi="Times New Roman"/>
                <w:sz w:val="24"/>
                <w:szCs w:val="24"/>
              </w:rPr>
              <w:t>енной техники и специальн</w:t>
            </w:r>
            <w:r>
              <w:rPr>
                <w:rFonts w:ascii="Times New Roman" w:hAnsi="Times New Roman"/>
                <w:sz w:val="24"/>
                <w:szCs w:val="24"/>
              </w:rPr>
              <w:t>о</w:t>
            </w:r>
            <w:r>
              <w:rPr>
                <w:rFonts w:ascii="Times New Roman" w:hAnsi="Times New Roman"/>
                <w:sz w:val="24"/>
                <w:szCs w:val="24"/>
              </w:rPr>
              <w:t>го снаряжения, состоящих на вооружении воинских по</w:t>
            </w:r>
            <w:r>
              <w:rPr>
                <w:rFonts w:ascii="Times New Roman" w:hAnsi="Times New Roman"/>
                <w:sz w:val="24"/>
                <w:szCs w:val="24"/>
              </w:rPr>
              <w:t>д</w:t>
            </w:r>
            <w:r>
              <w:rPr>
                <w:rFonts w:ascii="Times New Roman" w:hAnsi="Times New Roman"/>
                <w:sz w:val="24"/>
                <w:szCs w:val="24"/>
              </w:rPr>
              <w:t>разделений;</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lastRenderedPageBreak/>
              <w:t>Область применения получаемых профессиональных знаний при исполнении обязанностей военной службы;</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lang w:eastAsia="ar-SA"/>
              </w:rPr>
              <w:t>Представление об области применения получаемых профессиональных знаний при исполнении обязанн</w:t>
            </w:r>
            <w:r>
              <w:rPr>
                <w:rFonts w:ascii="Times New Roman" w:hAnsi="Times New Roman"/>
                <w:sz w:val="24"/>
                <w:szCs w:val="24"/>
                <w:lang w:eastAsia="ar-SA"/>
              </w:rPr>
              <w:t>о</w:t>
            </w:r>
            <w:r>
              <w:rPr>
                <w:rFonts w:ascii="Times New Roman" w:hAnsi="Times New Roman"/>
                <w:sz w:val="24"/>
                <w:szCs w:val="24"/>
                <w:lang w:eastAsia="ar-SA"/>
              </w:rPr>
              <w:t>стей военной службы;</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c>
          <w:tcPr>
            <w:tcW w:w="2130" w:type="pct"/>
            <w:hideMark/>
          </w:tcPr>
          <w:p w:rsidR="00BE10B1" w:rsidRDefault="00BE10B1">
            <w:pPr>
              <w:suppressAutoHyphens/>
              <w:snapToGrid w:val="0"/>
              <w:spacing w:after="0"/>
              <w:ind w:firstLine="284"/>
              <w:jc w:val="both"/>
              <w:rPr>
                <w:rFonts w:ascii="Times New Roman" w:hAnsi="Times New Roman"/>
                <w:sz w:val="24"/>
                <w:szCs w:val="24"/>
                <w:lang w:eastAsia="ar-SA"/>
              </w:rPr>
            </w:pPr>
            <w:r>
              <w:rPr>
                <w:rFonts w:ascii="Times New Roman" w:hAnsi="Times New Roman"/>
                <w:sz w:val="24"/>
                <w:szCs w:val="24"/>
                <w:lang w:eastAsia="ar-SA"/>
              </w:rPr>
              <w:t>Порядок и правила оказания первой помощи пострадавшим</w:t>
            </w:r>
          </w:p>
        </w:tc>
        <w:tc>
          <w:tcPr>
            <w:tcW w:w="1703" w:type="pct"/>
            <w:hideMark/>
          </w:tcPr>
          <w:p w:rsidR="00BE10B1" w:rsidRDefault="00BE10B1">
            <w:pPr>
              <w:spacing w:after="0"/>
              <w:ind w:firstLine="318"/>
              <w:jc w:val="both"/>
              <w:rPr>
                <w:rFonts w:ascii="Times New Roman" w:hAnsi="Times New Roman"/>
                <w:sz w:val="24"/>
                <w:szCs w:val="24"/>
                <w:lang w:eastAsia="ar-SA"/>
              </w:rPr>
            </w:pPr>
            <w:r>
              <w:rPr>
                <w:rFonts w:ascii="Times New Roman" w:hAnsi="Times New Roman"/>
                <w:sz w:val="24"/>
                <w:szCs w:val="24"/>
              </w:rPr>
              <w:t>Представление о порядке  наложения повязок и этапах оказания первой помощи</w:t>
            </w:r>
          </w:p>
        </w:tc>
        <w:tc>
          <w:tcPr>
            <w:tcW w:w="1167" w:type="pct"/>
          </w:tcPr>
          <w:p w:rsidR="00BE10B1" w:rsidRDefault="00BE10B1">
            <w:pPr>
              <w:spacing w:after="0"/>
              <w:ind w:firstLine="176"/>
              <w:jc w:val="both"/>
              <w:rPr>
                <w:rFonts w:ascii="Times New Roman" w:hAnsi="Times New Roman"/>
                <w:sz w:val="24"/>
                <w:szCs w:val="24"/>
              </w:rPr>
            </w:pPr>
          </w:p>
        </w:tc>
      </w:tr>
    </w:tbl>
    <w:p w:rsidR="00BE10B1" w:rsidRDefault="00BE10B1" w:rsidP="00BE10B1">
      <w:pPr>
        <w:spacing w:after="0" w:line="240" w:lineRule="auto"/>
        <w:rPr>
          <w:rFonts w:ascii="Times New Roman" w:hAnsi="Times New Roman"/>
          <w:sz w:val="24"/>
          <w:szCs w:val="24"/>
        </w:rPr>
      </w:pPr>
    </w:p>
    <w:p w:rsidR="00BE10B1" w:rsidRDefault="00BE10B1" w:rsidP="00BE10B1">
      <w:pPr>
        <w:spacing w:after="0" w:line="240" w:lineRule="auto"/>
        <w:rPr>
          <w:rFonts w:ascii="Times New Roman" w:hAnsi="Times New Roman"/>
          <w:color w:val="000000" w:themeColor="text1"/>
          <w:sz w:val="24"/>
          <w:szCs w:val="24"/>
        </w:rPr>
        <w:sectPr w:rsidR="00BE10B1">
          <w:pgSz w:w="11906" w:h="16838"/>
          <w:pgMar w:top="1134" w:right="850" w:bottom="1134" w:left="1701" w:header="708" w:footer="708" w:gutter="0"/>
          <w:cols w:space="720"/>
        </w:sectPr>
      </w:pPr>
    </w:p>
    <w:p w:rsidR="00BE10B1" w:rsidRDefault="00BE10B1" w:rsidP="00BE10B1">
      <w:pPr>
        <w:spacing w:after="0"/>
        <w:jc w:val="right"/>
        <w:outlineLvl w:val="0"/>
        <w:rPr>
          <w:rFonts w:ascii="Times New Roman" w:hAnsi="Times New Roman"/>
          <w:b/>
          <w:i/>
        </w:rPr>
      </w:pPr>
      <w:r>
        <w:rPr>
          <w:rFonts w:ascii="Times New Roman" w:hAnsi="Times New Roman"/>
          <w:b/>
          <w:i/>
        </w:rPr>
        <w:lastRenderedPageBreak/>
        <w:t>Приложение 2.4</w:t>
      </w:r>
    </w:p>
    <w:p w:rsidR="00BE10B1" w:rsidRDefault="00BE10B1" w:rsidP="00BE10B1">
      <w:pPr>
        <w:spacing w:after="0" w:line="240" w:lineRule="auto"/>
        <w:jc w:val="right"/>
        <w:rPr>
          <w:rFonts w:ascii="Times New Roman" w:hAnsi="Times New Roman"/>
          <w:i/>
          <w:u w:val="single"/>
        </w:rPr>
      </w:pPr>
      <w:r>
        <w:rPr>
          <w:rFonts w:ascii="Times New Roman" w:hAnsi="Times New Roman"/>
          <w:b/>
          <w:i/>
        </w:rPr>
        <w:t xml:space="preserve">к ПООП по профессии </w:t>
      </w:r>
      <w:r>
        <w:rPr>
          <w:rFonts w:ascii="Times New Roman" w:hAnsi="Times New Roman"/>
          <w:i/>
          <w:u w:val="single"/>
        </w:rPr>
        <w:t>15.01.33 Токарь на станках</w:t>
      </w:r>
    </w:p>
    <w:p w:rsidR="00BE10B1" w:rsidRDefault="00BE10B1" w:rsidP="00BE10B1">
      <w:pPr>
        <w:widowControl w:val="0"/>
        <w:suppressAutoHyphens/>
        <w:autoSpaceDE w:val="0"/>
        <w:autoSpaceDN w:val="0"/>
        <w:adjustRightInd w:val="0"/>
        <w:spacing w:after="0" w:line="240" w:lineRule="auto"/>
        <w:jc w:val="right"/>
        <w:rPr>
          <w:rFonts w:ascii="Times New Roman" w:hAnsi="Times New Roman"/>
          <w:b/>
          <w:caps/>
          <w:color w:val="000000"/>
          <w:sz w:val="28"/>
          <w:szCs w:val="28"/>
        </w:rPr>
      </w:pPr>
      <w:r>
        <w:rPr>
          <w:rFonts w:ascii="Times New Roman" w:hAnsi="Times New Roman"/>
          <w:i/>
          <w:u w:val="single"/>
        </w:rPr>
        <w:t xml:space="preserve"> с числовым программным управлением</w:t>
      </w: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widowControl w:val="0"/>
        <w:suppressAutoHyphens/>
        <w:autoSpaceDE w:val="0"/>
        <w:autoSpaceDN w:val="0"/>
        <w:adjustRightInd w:val="0"/>
        <w:spacing w:after="0" w:line="240" w:lineRule="auto"/>
        <w:jc w:val="center"/>
        <w:outlineLvl w:val="0"/>
        <w:rPr>
          <w:rFonts w:ascii="Times New Roman" w:hAnsi="Times New Roman"/>
          <w:b/>
          <w:caps/>
          <w:color w:val="000000"/>
          <w:sz w:val="24"/>
          <w:szCs w:val="24"/>
        </w:rPr>
      </w:pPr>
      <w:r>
        <w:rPr>
          <w:rFonts w:ascii="Times New Roman" w:hAnsi="Times New Roman"/>
          <w:b/>
          <w:caps/>
          <w:color w:val="000000"/>
          <w:sz w:val="24"/>
          <w:szCs w:val="24"/>
        </w:rPr>
        <w:t>примерная РАБОЧАЯ ПРОГРАММа УЧЕБНОЙ ДИСЦИПЛИНЫ</w:t>
      </w: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4"/>
          <w:szCs w:val="24"/>
          <w:u w:val="single"/>
        </w:rPr>
      </w:pPr>
    </w:p>
    <w:p w:rsidR="00BE10B1" w:rsidRDefault="00BE10B1" w:rsidP="00BE10B1">
      <w:pPr>
        <w:spacing w:after="0" w:line="240" w:lineRule="auto"/>
        <w:jc w:val="center"/>
        <w:rPr>
          <w:rFonts w:ascii="Times New Roman" w:hAnsi="Times New Roman"/>
          <w:b/>
          <w:caps/>
          <w:color w:val="000000"/>
          <w:sz w:val="24"/>
          <w:szCs w:val="24"/>
        </w:rPr>
      </w:pPr>
      <w:r>
        <w:rPr>
          <w:rFonts w:ascii="Times New Roman" w:hAnsi="Times New Roman"/>
          <w:b/>
          <w:color w:val="000000"/>
          <w:sz w:val="24"/>
          <w:szCs w:val="24"/>
        </w:rPr>
        <w:t>«ОП.04. ФИЗИЧЕСКАЯ КУЛЬТУРА»</w:t>
      </w:r>
    </w:p>
    <w:p w:rsidR="00BE10B1" w:rsidRDefault="00BE10B1" w:rsidP="00BE10B1">
      <w:pPr>
        <w:spacing w:after="0" w:line="240" w:lineRule="auto"/>
        <w:rPr>
          <w:rFonts w:ascii="Times New Roman" w:hAnsi="Times New Roman"/>
          <w:b/>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jc w:val="center"/>
        <w:rPr>
          <w:rFonts w:ascii="Times New Roman" w:hAnsi="Times New Roman"/>
          <w:b/>
          <w:i/>
          <w:sz w:val="24"/>
          <w:szCs w:val="24"/>
        </w:rPr>
      </w:pPr>
    </w:p>
    <w:p w:rsidR="00BE10B1" w:rsidRDefault="00BE10B1" w:rsidP="00BE10B1">
      <w:pPr>
        <w:spacing w:after="0" w:line="240" w:lineRule="auto"/>
        <w:jc w:val="center"/>
        <w:rPr>
          <w:rFonts w:ascii="Times New Roman" w:hAnsi="Times New Roman"/>
          <w:b/>
          <w:i/>
          <w:sz w:val="24"/>
          <w:szCs w:val="24"/>
        </w:rPr>
      </w:pPr>
    </w:p>
    <w:p w:rsidR="00BE10B1" w:rsidRDefault="00BE10B1" w:rsidP="00BE10B1">
      <w:pPr>
        <w:spacing w:after="0" w:line="240" w:lineRule="auto"/>
        <w:jc w:val="center"/>
        <w:rPr>
          <w:rFonts w:ascii="Times New Roman" w:hAnsi="Times New Roman"/>
          <w:color w:val="000000"/>
          <w:sz w:val="28"/>
          <w:szCs w:val="28"/>
        </w:rPr>
      </w:pPr>
    </w:p>
    <w:p w:rsidR="00BE10B1" w:rsidRDefault="00BE10B1" w:rsidP="00BE10B1">
      <w:pPr>
        <w:spacing w:after="0" w:line="240" w:lineRule="auto"/>
        <w:jc w:val="center"/>
        <w:rPr>
          <w:rFonts w:ascii="Times New Roman" w:hAnsi="Times New Roman"/>
          <w:color w:val="000000"/>
          <w:sz w:val="28"/>
          <w:szCs w:val="28"/>
        </w:rPr>
      </w:pPr>
    </w:p>
    <w:p w:rsidR="00BE10B1" w:rsidRDefault="00BE10B1" w:rsidP="00BE10B1">
      <w:pPr>
        <w:spacing w:after="0" w:line="240" w:lineRule="auto"/>
        <w:jc w:val="center"/>
        <w:rPr>
          <w:rFonts w:ascii="Times New Roman" w:hAnsi="Times New Roman"/>
          <w:color w:val="000000"/>
          <w:sz w:val="28"/>
          <w:szCs w:val="28"/>
        </w:rPr>
      </w:pPr>
    </w:p>
    <w:p w:rsidR="00BE10B1" w:rsidRDefault="00BE10B1" w:rsidP="00BE10B1">
      <w:pPr>
        <w:spacing w:after="0" w:line="240" w:lineRule="auto"/>
        <w:jc w:val="center"/>
        <w:rPr>
          <w:rFonts w:ascii="Times New Roman" w:hAnsi="Times New Roman"/>
          <w:color w:val="000000"/>
          <w:sz w:val="28"/>
          <w:szCs w:val="28"/>
        </w:rPr>
      </w:pPr>
    </w:p>
    <w:p w:rsidR="00BE10B1" w:rsidRDefault="00BE10B1" w:rsidP="00BE10B1">
      <w:pPr>
        <w:spacing w:after="0" w:line="240" w:lineRule="auto"/>
        <w:jc w:val="center"/>
        <w:rPr>
          <w:rFonts w:ascii="Times New Roman" w:hAnsi="Times New Roman"/>
          <w:color w:val="000000"/>
          <w:sz w:val="28"/>
          <w:szCs w:val="28"/>
        </w:rPr>
      </w:pPr>
    </w:p>
    <w:p w:rsidR="00BE10B1" w:rsidRDefault="00BE10B1" w:rsidP="00BE10B1">
      <w:pPr>
        <w:spacing w:after="0" w:line="240" w:lineRule="auto"/>
        <w:jc w:val="center"/>
        <w:rPr>
          <w:rFonts w:ascii="Times New Roman" w:hAnsi="Times New Roman"/>
          <w:color w:val="000000"/>
          <w:sz w:val="28"/>
          <w:szCs w:val="28"/>
        </w:rPr>
      </w:pPr>
    </w:p>
    <w:p w:rsidR="00BE10B1" w:rsidRDefault="00BE10B1" w:rsidP="00BE10B1">
      <w:pPr>
        <w:spacing w:after="0" w:line="240" w:lineRule="auto"/>
        <w:jc w:val="center"/>
        <w:rPr>
          <w:rFonts w:ascii="Times New Roman" w:hAnsi="Times New Roman"/>
          <w:color w:val="000000"/>
          <w:sz w:val="28"/>
          <w:szCs w:val="28"/>
        </w:rPr>
      </w:pPr>
    </w:p>
    <w:p w:rsidR="00BE10B1" w:rsidRDefault="00BE10B1" w:rsidP="00BE10B1">
      <w:pPr>
        <w:spacing w:after="0" w:line="240" w:lineRule="auto"/>
        <w:jc w:val="center"/>
        <w:rPr>
          <w:rFonts w:ascii="Times New Roman" w:hAnsi="Times New Roman"/>
          <w:color w:val="000000"/>
          <w:sz w:val="28"/>
          <w:szCs w:val="28"/>
        </w:rPr>
      </w:pPr>
    </w:p>
    <w:p w:rsidR="00BE10B1" w:rsidRDefault="00BE10B1" w:rsidP="00BE10B1">
      <w:pPr>
        <w:spacing w:after="0" w:line="240" w:lineRule="auto"/>
        <w:jc w:val="center"/>
        <w:rPr>
          <w:rFonts w:ascii="Times New Roman" w:hAnsi="Times New Roman"/>
          <w:color w:val="000000"/>
          <w:sz w:val="28"/>
          <w:szCs w:val="28"/>
        </w:rPr>
      </w:pPr>
    </w:p>
    <w:p w:rsidR="00BE10B1" w:rsidRDefault="00BE10B1" w:rsidP="00BE10B1">
      <w:pPr>
        <w:spacing w:after="0" w:line="240" w:lineRule="auto"/>
        <w:jc w:val="center"/>
        <w:rPr>
          <w:rFonts w:ascii="Times New Roman" w:hAnsi="Times New Roman"/>
          <w:color w:val="000000"/>
          <w:sz w:val="24"/>
          <w:szCs w:val="24"/>
        </w:rPr>
      </w:pPr>
    </w:p>
    <w:p w:rsidR="00BE10B1" w:rsidRDefault="00BE10B1" w:rsidP="00BE10B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2021 г.</w:t>
      </w:r>
    </w:p>
    <w:p w:rsidR="00BE10B1" w:rsidRDefault="00BE10B1" w:rsidP="00BE10B1">
      <w:pPr>
        <w:spacing w:after="0" w:line="240" w:lineRule="auto"/>
        <w:jc w:val="center"/>
        <w:rPr>
          <w:rFonts w:ascii="Times New Roman" w:hAnsi="Times New Roman"/>
          <w:b/>
          <w:sz w:val="24"/>
          <w:szCs w:val="24"/>
        </w:rPr>
      </w:pPr>
      <w:r>
        <w:rPr>
          <w:rFonts w:ascii="Times New Roman" w:hAnsi="Times New Roman"/>
          <w:bCs/>
          <w:color w:val="000000"/>
          <w:sz w:val="28"/>
          <w:szCs w:val="28"/>
        </w:rPr>
        <w:br w:type="page"/>
      </w:r>
      <w:r>
        <w:rPr>
          <w:rFonts w:ascii="Times New Roman" w:hAnsi="Times New Roman"/>
          <w:b/>
          <w:sz w:val="24"/>
          <w:szCs w:val="24"/>
        </w:rPr>
        <w:lastRenderedPageBreak/>
        <w:t>СОДЕРЖАНИЕ</w:t>
      </w:r>
    </w:p>
    <w:p w:rsidR="00BE10B1" w:rsidRDefault="00BE10B1" w:rsidP="00BE10B1">
      <w:pPr>
        <w:spacing w:after="0" w:line="240" w:lineRule="auto"/>
        <w:jc w:val="center"/>
        <w:rPr>
          <w:rFonts w:ascii="Times New Roman" w:hAnsi="Times New Roman"/>
          <w:b/>
          <w:sz w:val="24"/>
          <w:szCs w:val="24"/>
        </w:rPr>
      </w:pPr>
    </w:p>
    <w:p w:rsidR="00BE10B1" w:rsidRDefault="00BE10B1" w:rsidP="008033D0">
      <w:pPr>
        <w:numPr>
          <w:ilvl w:val="0"/>
          <w:numId w:val="38"/>
        </w:numPr>
        <w:spacing w:before="120" w:after="120" w:line="240" w:lineRule="auto"/>
        <w:rPr>
          <w:rFonts w:ascii="Times New Roman" w:hAnsi="Times New Roman"/>
          <w:b/>
          <w:sz w:val="24"/>
          <w:szCs w:val="24"/>
        </w:rPr>
      </w:pPr>
      <w:r>
        <w:rPr>
          <w:rFonts w:ascii="Times New Roman" w:hAnsi="Times New Roman"/>
          <w:b/>
          <w:sz w:val="24"/>
          <w:szCs w:val="24"/>
        </w:rPr>
        <w:t>ОБЩАЯ ХАРАКТЕРИСТИКА ПРИМЕРНОЙ РАБОЧЕЙ ПРОГРАММЫ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38"/>
        </w:numPr>
        <w:spacing w:before="120" w:after="120" w:line="240"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38"/>
        </w:numPr>
        <w:spacing w:before="120" w:after="120" w:line="240" w:lineRule="auto"/>
        <w:rPr>
          <w:b/>
          <w:lang w:eastAsia="en-US"/>
        </w:rPr>
      </w:pPr>
      <w:r>
        <w:rPr>
          <w:rFonts w:ascii="Times New Roman" w:hAnsi="Times New Roman"/>
          <w:b/>
          <w:bCs/>
          <w:sz w:val="24"/>
          <w:szCs w:val="24"/>
        </w:rPr>
        <w:t>УСЛОВИЯ РЕАЛИЗАЦИИ ПРОГРАММЫ УЧЕБНОЙ ДИСЦИПЛИНЫ</w:t>
      </w:r>
    </w:p>
    <w:p w:rsidR="00BE10B1" w:rsidRDefault="00BE10B1" w:rsidP="00BE10B1"/>
    <w:p w:rsidR="00BE10B1" w:rsidRDefault="00BE10B1" w:rsidP="008033D0">
      <w:pPr>
        <w:numPr>
          <w:ilvl w:val="0"/>
          <w:numId w:val="38"/>
        </w:numPr>
        <w:spacing w:before="120" w:after="120" w:line="240"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w:t>
      </w:r>
      <w:r>
        <w:rPr>
          <w:rFonts w:ascii="Times New Roman" w:hAnsi="Times New Roman"/>
          <w:b/>
          <w:sz w:val="24"/>
          <w:szCs w:val="24"/>
        </w:rPr>
        <w:t>П</w:t>
      </w:r>
      <w:r>
        <w:rPr>
          <w:rFonts w:ascii="Times New Roman" w:hAnsi="Times New Roman"/>
          <w:b/>
          <w:sz w:val="24"/>
          <w:szCs w:val="24"/>
        </w:rPr>
        <w:t>ЛИНЫ</w:t>
      </w:r>
    </w:p>
    <w:p w:rsidR="00BE10B1" w:rsidRDefault="00BE10B1" w:rsidP="00BE10B1">
      <w:pPr>
        <w:spacing w:after="0" w:line="240" w:lineRule="auto"/>
        <w:jc w:val="center"/>
        <w:outlineLvl w:val="0"/>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r>
        <w:rPr>
          <w:b/>
          <w:caps/>
          <w:color w:val="000000"/>
          <w:sz w:val="28"/>
          <w:szCs w:val="28"/>
        </w:rPr>
        <w:br w:type="page"/>
      </w:r>
      <w:r>
        <w:rPr>
          <w:rFonts w:ascii="Times New Roman" w:hAnsi="Times New Roman"/>
          <w:b/>
          <w:sz w:val="24"/>
          <w:szCs w:val="24"/>
        </w:rPr>
        <w:lastRenderedPageBreak/>
        <w:t xml:space="preserve">1. ОБЩАЯ ХАРАКТЕРИСТИКА </w:t>
      </w:r>
      <w:r>
        <w:rPr>
          <w:rFonts w:ascii="Times New Roman" w:hAnsi="Times New Roman"/>
          <w:b/>
          <w:color w:val="000000"/>
          <w:sz w:val="24"/>
          <w:szCs w:val="24"/>
        </w:rPr>
        <w:t>ПРИМЕРНОЙ РАБОЧЕЙ</w:t>
      </w:r>
      <w:r>
        <w:rPr>
          <w:rFonts w:ascii="Times New Roman" w:hAnsi="Times New Roman"/>
          <w:b/>
          <w:sz w:val="24"/>
          <w:szCs w:val="24"/>
        </w:rPr>
        <w:t xml:space="preserve"> ПРОГРАММЫ УЧЕБНОЙ ДИСЦИПЛИНЫ «ФИЗИЧЕСКАЯ КУЛЬТУРА»</w:t>
      </w:r>
    </w:p>
    <w:p w:rsidR="00BE10B1" w:rsidRDefault="00BE10B1" w:rsidP="00BE10B1">
      <w:pPr>
        <w:spacing w:after="0"/>
        <w:ind w:firstLine="709"/>
        <w:jc w:val="both"/>
        <w:rPr>
          <w:rFonts w:ascii="Times New Roman" w:hAnsi="Times New Roman"/>
          <w:color w:val="000000"/>
          <w:sz w:val="24"/>
          <w:szCs w:val="24"/>
        </w:rPr>
      </w:pPr>
    </w:p>
    <w:p w:rsidR="00BE10B1" w:rsidRDefault="00BE10B1" w:rsidP="00BE10B1">
      <w:pPr>
        <w:spacing w:after="0"/>
        <w:jc w:val="both"/>
        <w:rPr>
          <w:rFonts w:ascii="Times New Roman" w:hAnsi="Times New Roman"/>
          <w:sz w:val="24"/>
          <w:szCs w:val="24"/>
        </w:rPr>
      </w:pPr>
      <w:r>
        <w:rPr>
          <w:rFonts w:ascii="Times New Roman" w:hAnsi="Times New Roman"/>
          <w:b/>
          <w:sz w:val="24"/>
          <w:szCs w:val="24"/>
        </w:rPr>
        <w:t>1.1. Место дисциплины в структуре основной профессиональной образовательной пр</w:t>
      </w:r>
      <w:r>
        <w:rPr>
          <w:rFonts w:ascii="Times New Roman" w:hAnsi="Times New Roman"/>
          <w:b/>
          <w:sz w:val="24"/>
          <w:szCs w:val="24"/>
        </w:rPr>
        <w:t>о</w:t>
      </w:r>
      <w:r>
        <w:rPr>
          <w:rFonts w:ascii="Times New Roman" w:hAnsi="Times New Roman"/>
          <w:b/>
          <w:sz w:val="24"/>
          <w:szCs w:val="24"/>
        </w:rPr>
        <w:t>граммы</w:t>
      </w:r>
      <w:r>
        <w:rPr>
          <w:rFonts w:ascii="Times New Roman" w:hAnsi="Times New Roman"/>
          <w:sz w:val="24"/>
          <w:szCs w:val="24"/>
        </w:rPr>
        <w:t xml:space="preserve">: дисциплина входит в </w:t>
      </w:r>
      <w:proofErr w:type="spellStart"/>
      <w:r>
        <w:rPr>
          <w:rFonts w:ascii="Times New Roman" w:hAnsi="Times New Roman"/>
          <w:sz w:val="24"/>
          <w:szCs w:val="24"/>
        </w:rPr>
        <w:t>общепрофессиональный</w:t>
      </w:r>
      <w:proofErr w:type="spellEnd"/>
      <w:r>
        <w:rPr>
          <w:rFonts w:ascii="Times New Roman" w:hAnsi="Times New Roman"/>
          <w:sz w:val="24"/>
          <w:szCs w:val="24"/>
        </w:rPr>
        <w:t xml:space="preserve"> цикл. </w:t>
      </w:r>
    </w:p>
    <w:p w:rsidR="00BE10B1" w:rsidRDefault="00BE10B1" w:rsidP="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color w:val="000000"/>
          <w:sz w:val="24"/>
          <w:szCs w:val="24"/>
        </w:rPr>
        <w:t>Учебная дисциплина «</w:t>
      </w:r>
      <w:r>
        <w:rPr>
          <w:rFonts w:ascii="Times New Roman" w:hAnsi="Times New Roman"/>
          <w:sz w:val="24"/>
          <w:szCs w:val="24"/>
        </w:rPr>
        <w:t>Физическая культура</w:t>
      </w:r>
      <w:r>
        <w:rPr>
          <w:rFonts w:ascii="Times New Roman" w:hAnsi="Times New Roman"/>
          <w:color w:val="000000"/>
          <w:sz w:val="24"/>
          <w:szCs w:val="24"/>
        </w:rPr>
        <w:t xml:space="preserve">» наряду с учебными дисциплинами </w:t>
      </w:r>
      <w:proofErr w:type="spellStart"/>
      <w:r>
        <w:rPr>
          <w:rFonts w:ascii="Times New Roman" w:hAnsi="Times New Roman"/>
          <w:color w:val="000000"/>
          <w:sz w:val="24"/>
          <w:szCs w:val="24"/>
        </w:rPr>
        <w:t>о</w:t>
      </w:r>
      <w:r>
        <w:rPr>
          <w:rFonts w:ascii="Times New Roman" w:hAnsi="Times New Roman"/>
          <w:color w:val="000000"/>
          <w:sz w:val="24"/>
          <w:szCs w:val="24"/>
        </w:rPr>
        <w:t>б</w:t>
      </w:r>
      <w:r>
        <w:rPr>
          <w:rFonts w:ascii="Times New Roman" w:hAnsi="Times New Roman"/>
          <w:color w:val="000000"/>
          <w:sz w:val="24"/>
          <w:szCs w:val="24"/>
        </w:rPr>
        <w:t>щепрофессионального</w:t>
      </w:r>
      <w:proofErr w:type="spellEnd"/>
      <w:r>
        <w:rPr>
          <w:rFonts w:ascii="Times New Roman" w:hAnsi="Times New Roman"/>
          <w:color w:val="000000"/>
          <w:sz w:val="24"/>
          <w:szCs w:val="24"/>
        </w:rPr>
        <w:t xml:space="preserve"> цикла обеспечивает формирование общих и профессиональных ко</w:t>
      </w:r>
      <w:r>
        <w:rPr>
          <w:rFonts w:ascii="Times New Roman" w:hAnsi="Times New Roman"/>
          <w:color w:val="000000"/>
          <w:sz w:val="24"/>
          <w:szCs w:val="24"/>
        </w:rPr>
        <w:t>м</w:t>
      </w:r>
      <w:r>
        <w:rPr>
          <w:rFonts w:ascii="Times New Roman" w:hAnsi="Times New Roman"/>
          <w:color w:val="000000"/>
          <w:sz w:val="24"/>
          <w:szCs w:val="24"/>
        </w:rPr>
        <w:t>петенций для дальнейшего освоения профессиональных модулей.</w:t>
      </w:r>
    </w:p>
    <w:p w:rsidR="00BE10B1" w:rsidRDefault="00BE10B1" w:rsidP="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color w:val="000000"/>
          <w:sz w:val="24"/>
          <w:szCs w:val="24"/>
        </w:rPr>
        <w:t xml:space="preserve">  Особое значение дисциплина имеет при формировании и развитии ОК 2, ОК 8.</w:t>
      </w:r>
    </w:p>
    <w:p w:rsidR="00BE10B1" w:rsidRDefault="00BE10B1" w:rsidP="00BE10B1">
      <w:pPr>
        <w:suppressAutoHyphens/>
        <w:spacing w:after="0"/>
        <w:jc w:val="center"/>
        <w:rPr>
          <w:rFonts w:ascii="Times New Roman" w:hAnsi="Times New Roman"/>
          <w:b/>
          <w:bCs/>
          <w:color w:val="000000"/>
          <w:sz w:val="24"/>
          <w:szCs w:val="24"/>
          <w:lang w:eastAsia="ar-SA"/>
        </w:rPr>
      </w:pPr>
    </w:p>
    <w:p w:rsidR="00BE10B1" w:rsidRDefault="00BE10B1" w:rsidP="00BE10B1">
      <w:pPr>
        <w:spacing w:after="0"/>
        <w:jc w:val="both"/>
        <w:rPr>
          <w:rFonts w:ascii="Times New Roman" w:hAnsi="Times New Roman"/>
          <w:b/>
          <w:color w:val="000000"/>
          <w:sz w:val="24"/>
          <w:szCs w:val="24"/>
        </w:rPr>
      </w:pPr>
      <w:r>
        <w:rPr>
          <w:rFonts w:ascii="Times New Roman" w:hAnsi="Times New Roman"/>
          <w:b/>
          <w:bCs/>
          <w:color w:val="000000"/>
          <w:sz w:val="24"/>
          <w:szCs w:val="24"/>
          <w:lang w:eastAsia="ar-SA"/>
        </w:rPr>
        <w:t xml:space="preserve">1.2. </w:t>
      </w:r>
      <w:r>
        <w:rPr>
          <w:rFonts w:ascii="Times New Roman" w:hAnsi="Times New Roman"/>
          <w:b/>
          <w:color w:val="000000"/>
          <w:sz w:val="24"/>
          <w:szCs w:val="24"/>
        </w:rPr>
        <w:t>Цель и планируемые результаты освоения учебной дисциплины:</w:t>
      </w:r>
    </w:p>
    <w:p w:rsidR="00BE10B1" w:rsidRDefault="00BE10B1" w:rsidP="00BE10B1">
      <w:pPr>
        <w:spacing w:after="0" w:line="240" w:lineRule="auto"/>
        <w:jc w:val="both"/>
        <w:rPr>
          <w:rFonts w:ascii="Times New Roman" w:hAnsi="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3260"/>
        <w:gridCol w:w="3510"/>
      </w:tblGrid>
      <w:tr w:rsidR="00BE10B1" w:rsidTr="00BE10B1">
        <w:tc>
          <w:tcPr>
            <w:tcW w:w="3085" w:type="dxa"/>
            <w:hideMark/>
          </w:tcPr>
          <w:p w:rsidR="00BE10B1" w:rsidRDefault="00BE10B1">
            <w:pPr>
              <w:jc w:val="center"/>
              <w:rPr>
                <w:rFonts w:ascii="Times New Roman" w:hAnsi="Times New Roman"/>
                <w:b/>
                <w:color w:val="000000"/>
                <w:sz w:val="24"/>
                <w:szCs w:val="24"/>
              </w:rPr>
            </w:pPr>
            <w:r>
              <w:rPr>
                <w:rFonts w:ascii="Times New Roman" w:hAnsi="Times New Roman"/>
                <w:b/>
                <w:color w:val="000000"/>
                <w:sz w:val="24"/>
                <w:szCs w:val="24"/>
              </w:rPr>
              <w:t>Код ПК, ОК</w:t>
            </w:r>
          </w:p>
        </w:tc>
        <w:tc>
          <w:tcPr>
            <w:tcW w:w="3260" w:type="dxa"/>
            <w:hideMark/>
          </w:tcPr>
          <w:p w:rsidR="00BE10B1" w:rsidRDefault="00BE10B1">
            <w:pPr>
              <w:ind w:firstLine="317"/>
              <w:jc w:val="center"/>
              <w:rPr>
                <w:rFonts w:ascii="Times New Roman" w:hAnsi="Times New Roman"/>
                <w:b/>
                <w:color w:val="000000"/>
                <w:sz w:val="24"/>
                <w:szCs w:val="24"/>
              </w:rPr>
            </w:pPr>
            <w:r>
              <w:rPr>
                <w:rFonts w:ascii="Times New Roman" w:hAnsi="Times New Roman"/>
                <w:b/>
                <w:color w:val="000000"/>
                <w:sz w:val="24"/>
                <w:szCs w:val="24"/>
              </w:rPr>
              <w:t>Умения</w:t>
            </w:r>
          </w:p>
        </w:tc>
        <w:tc>
          <w:tcPr>
            <w:tcW w:w="3510" w:type="dxa"/>
            <w:hideMark/>
          </w:tcPr>
          <w:p w:rsidR="00BE10B1" w:rsidRDefault="00BE10B1">
            <w:pPr>
              <w:ind w:firstLine="318"/>
              <w:jc w:val="center"/>
              <w:rPr>
                <w:rFonts w:ascii="Times New Roman" w:hAnsi="Times New Roman"/>
                <w:b/>
                <w:color w:val="000000"/>
                <w:sz w:val="24"/>
                <w:szCs w:val="24"/>
              </w:rPr>
            </w:pPr>
            <w:r>
              <w:rPr>
                <w:rFonts w:ascii="Times New Roman" w:hAnsi="Times New Roman"/>
                <w:b/>
                <w:color w:val="000000"/>
                <w:sz w:val="24"/>
                <w:szCs w:val="24"/>
              </w:rPr>
              <w:t>Знания</w:t>
            </w:r>
          </w:p>
        </w:tc>
      </w:tr>
      <w:tr w:rsidR="00BE10B1" w:rsidTr="00BE10B1">
        <w:tc>
          <w:tcPr>
            <w:tcW w:w="3085" w:type="dxa"/>
            <w:hideMark/>
          </w:tcPr>
          <w:p w:rsidR="00BE10B1" w:rsidRDefault="00BE10B1">
            <w:pPr>
              <w:jc w:val="both"/>
              <w:rPr>
                <w:rFonts w:ascii="Times New Roman" w:hAnsi="Times New Roman"/>
                <w:b/>
                <w:color w:val="000000"/>
                <w:sz w:val="24"/>
                <w:szCs w:val="24"/>
              </w:rPr>
            </w:pPr>
            <w:r>
              <w:rPr>
                <w:rFonts w:ascii="Times New Roman" w:hAnsi="Times New Roman"/>
                <w:color w:val="000000"/>
                <w:sz w:val="24"/>
                <w:szCs w:val="24"/>
              </w:rPr>
              <w:t>ОК 08</w:t>
            </w:r>
          </w:p>
        </w:tc>
        <w:tc>
          <w:tcPr>
            <w:tcW w:w="3260" w:type="dxa"/>
            <w:hideMark/>
          </w:tcPr>
          <w:p w:rsidR="00BE10B1" w:rsidRDefault="00BE10B1">
            <w:pPr>
              <w:ind w:firstLine="317"/>
              <w:jc w:val="both"/>
              <w:rPr>
                <w:rFonts w:ascii="Times New Roman" w:hAnsi="Times New Roman"/>
                <w:color w:val="000000"/>
                <w:sz w:val="24"/>
                <w:szCs w:val="24"/>
              </w:rPr>
            </w:pPr>
            <w:r>
              <w:rPr>
                <w:rFonts w:ascii="Times New Roman" w:hAnsi="Times New Roman"/>
                <w:color w:val="000000"/>
                <w:sz w:val="24"/>
                <w:szCs w:val="24"/>
              </w:rPr>
              <w:t>использовать физкул</w:t>
            </w:r>
            <w:r>
              <w:rPr>
                <w:rFonts w:ascii="Times New Roman" w:hAnsi="Times New Roman"/>
                <w:color w:val="000000"/>
                <w:sz w:val="24"/>
                <w:szCs w:val="24"/>
              </w:rPr>
              <w:t>ь</w:t>
            </w:r>
            <w:r>
              <w:rPr>
                <w:rFonts w:ascii="Times New Roman" w:hAnsi="Times New Roman"/>
                <w:color w:val="000000"/>
                <w:sz w:val="24"/>
                <w:szCs w:val="24"/>
              </w:rPr>
              <w:t>турно-оздоровительную де</w:t>
            </w:r>
            <w:r>
              <w:rPr>
                <w:rFonts w:ascii="Times New Roman" w:hAnsi="Times New Roman"/>
                <w:color w:val="000000"/>
                <w:sz w:val="24"/>
                <w:szCs w:val="24"/>
              </w:rPr>
              <w:t>я</w:t>
            </w:r>
            <w:r>
              <w:rPr>
                <w:rFonts w:ascii="Times New Roman" w:hAnsi="Times New Roman"/>
                <w:color w:val="000000"/>
                <w:sz w:val="24"/>
                <w:szCs w:val="24"/>
              </w:rPr>
              <w:t>тельность для укрепления здоровья, достижения жи</w:t>
            </w:r>
            <w:r>
              <w:rPr>
                <w:rFonts w:ascii="Times New Roman" w:hAnsi="Times New Roman"/>
                <w:color w:val="000000"/>
                <w:sz w:val="24"/>
                <w:szCs w:val="24"/>
              </w:rPr>
              <w:t>з</w:t>
            </w:r>
            <w:r>
              <w:rPr>
                <w:rFonts w:ascii="Times New Roman" w:hAnsi="Times New Roman"/>
                <w:color w:val="000000"/>
                <w:sz w:val="24"/>
                <w:szCs w:val="24"/>
              </w:rPr>
              <w:t>ненных и профессиональных целей;</w:t>
            </w:r>
          </w:p>
          <w:p w:rsidR="00BE10B1" w:rsidRDefault="00BE10B1">
            <w:pPr>
              <w:ind w:firstLine="317"/>
              <w:jc w:val="both"/>
              <w:rPr>
                <w:rFonts w:ascii="Times New Roman" w:hAnsi="Times New Roman"/>
                <w:color w:val="000000"/>
                <w:sz w:val="24"/>
                <w:szCs w:val="24"/>
              </w:rPr>
            </w:pPr>
            <w:r>
              <w:rPr>
                <w:rFonts w:ascii="Times New Roman" w:hAnsi="Times New Roman"/>
                <w:color w:val="000000"/>
                <w:sz w:val="24"/>
                <w:szCs w:val="24"/>
              </w:rPr>
              <w:t>применять рациональные приемы двигательных фун</w:t>
            </w:r>
            <w:r>
              <w:rPr>
                <w:rFonts w:ascii="Times New Roman" w:hAnsi="Times New Roman"/>
                <w:color w:val="000000"/>
                <w:sz w:val="24"/>
                <w:szCs w:val="24"/>
              </w:rPr>
              <w:t>к</w:t>
            </w:r>
            <w:r>
              <w:rPr>
                <w:rFonts w:ascii="Times New Roman" w:hAnsi="Times New Roman"/>
                <w:color w:val="000000"/>
                <w:sz w:val="24"/>
                <w:szCs w:val="24"/>
              </w:rPr>
              <w:t>ций в профессиональной деятельности;</w:t>
            </w:r>
          </w:p>
          <w:p w:rsidR="00BE10B1" w:rsidRDefault="00BE10B1">
            <w:pPr>
              <w:ind w:firstLine="317"/>
              <w:rPr>
                <w:rFonts w:ascii="Times New Roman" w:hAnsi="Times New Roman"/>
                <w:color w:val="000000"/>
                <w:sz w:val="24"/>
                <w:szCs w:val="24"/>
              </w:rPr>
            </w:pPr>
            <w:r>
              <w:rPr>
                <w:rFonts w:ascii="Times New Roman" w:hAnsi="Times New Roman"/>
                <w:color w:val="000000"/>
                <w:sz w:val="24"/>
                <w:szCs w:val="24"/>
              </w:rPr>
              <w:t>пользоваться средствами профилактики перенапряж</w:t>
            </w:r>
            <w:r>
              <w:rPr>
                <w:rFonts w:ascii="Times New Roman" w:hAnsi="Times New Roman"/>
                <w:color w:val="000000"/>
                <w:sz w:val="24"/>
                <w:szCs w:val="24"/>
              </w:rPr>
              <w:t>е</w:t>
            </w:r>
            <w:r>
              <w:rPr>
                <w:rFonts w:ascii="Times New Roman" w:hAnsi="Times New Roman"/>
                <w:color w:val="000000"/>
                <w:sz w:val="24"/>
                <w:szCs w:val="24"/>
              </w:rPr>
              <w:t>ния характерными для да</w:t>
            </w:r>
            <w:r>
              <w:rPr>
                <w:rFonts w:ascii="Times New Roman" w:hAnsi="Times New Roman"/>
                <w:color w:val="000000"/>
                <w:sz w:val="24"/>
                <w:szCs w:val="24"/>
              </w:rPr>
              <w:t>н</w:t>
            </w:r>
            <w:r>
              <w:rPr>
                <w:rFonts w:ascii="Times New Roman" w:hAnsi="Times New Roman"/>
                <w:color w:val="000000"/>
                <w:sz w:val="24"/>
                <w:szCs w:val="24"/>
              </w:rPr>
              <w:t xml:space="preserve">ной профессии </w:t>
            </w:r>
          </w:p>
        </w:tc>
        <w:tc>
          <w:tcPr>
            <w:tcW w:w="3510" w:type="dxa"/>
            <w:hideMark/>
          </w:tcPr>
          <w:p w:rsidR="00BE10B1" w:rsidRDefault="00BE10B1">
            <w:pPr>
              <w:ind w:firstLine="318"/>
              <w:jc w:val="both"/>
              <w:rPr>
                <w:rFonts w:ascii="Times New Roman" w:hAnsi="Times New Roman"/>
                <w:color w:val="000000"/>
                <w:sz w:val="24"/>
                <w:szCs w:val="24"/>
              </w:rPr>
            </w:pPr>
            <w:r>
              <w:rPr>
                <w:rFonts w:ascii="Times New Roman" w:hAnsi="Times New Roman"/>
                <w:color w:val="000000"/>
                <w:sz w:val="24"/>
                <w:szCs w:val="24"/>
              </w:rPr>
              <w:t>роль физической культуры в общекультурном, професси</w:t>
            </w:r>
            <w:r>
              <w:rPr>
                <w:rFonts w:ascii="Times New Roman" w:hAnsi="Times New Roman"/>
                <w:color w:val="000000"/>
                <w:sz w:val="24"/>
                <w:szCs w:val="24"/>
              </w:rPr>
              <w:t>о</w:t>
            </w:r>
            <w:r>
              <w:rPr>
                <w:rFonts w:ascii="Times New Roman" w:hAnsi="Times New Roman"/>
                <w:color w:val="000000"/>
                <w:sz w:val="24"/>
                <w:szCs w:val="24"/>
              </w:rPr>
              <w:t>нальном и социальном разв</w:t>
            </w:r>
            <w:r>
              <w:rPr>
                <w:rFonts w:ascii="Times New Roman" w:hAnsi="Times New Roman"/>
                <w:color w:val="000000"/>
                <w:sz w:val="24"/>
                <w:szCs w:val="24"/>
              </w:rPr>
              <w:t>и</w:t>
            </w:r>
            <w:r>
              <w:rPr>
                <w:rFonts w:ascii="Times New Roman" w:hAnsi="Times New Roman"/>
                <w:color w:val="000000"/>
                <w:sz w:val="24"/>
                <w:szCs w:val="24"/>
              </w:rPr>
              <w:t>тии человека;</w:t>
            </w:r>
          </w:p>
          <w:p w:rsidR="00BE10B1" w:rsidRDefault="00BE10B1">
            <w:pPr>
              <w:ind w:firstLine="318"/>
              <w:jc w:val="both"/>
              <w:rPr>
                <w:rFonts w:ascii="Times New Roman" w:hAnsi="Times New Roman"/>
                <w:color w:val="000000"/>
                <w:sz w:val="24"/>
                <w:szCs w:val="24"/>
              </w:rPr>
            </w:pPr>
            <w:r>
              <w:rPr>
                <w:rFonts w:ascii="Times New Roman" w:hAnsi="Times New Roman"/>
                <w:color w:val="000000"/>
                <w:sz w:val="24"/>
                <w:szCs w:val="24"/>
              </w:rPr>
              <w:t>основы здорового образа жизни;</w:t>
            </w:r>
          </w:p>
          <w:p w:rsidR="00BE10B1" w:rsidRDefault="00BE10B1">
            <w:pPr>
              <w:ind w:firstLine="318"/>
              <w:jc w:val="both"/>
              <w:rPr>
                <w:rFonts w:ascii="Times New Roman" w:hAnsi="Times New Roman"/>
                <w:color w:val="000000"/>
                <w:sz w:val="24"/>
                <w:szCs w:val="24"/>
              </w:rPr>
            </w:pPr>
            <w:r>
              <w:rPr>
                <w:rFonts w:ascii="Times New Roman" w:hAnsi="Times New Roman"/>
                <w:color w:val="000000"/>
                <w:sz w:val="24"/>
                <w:szCs w:val="24"/>
              </w:rPr>
              <w:t>средства профилактики п</w:t>
            </w:r>
            <w:r>
              <w:rPr>
                <w:rFonts w:ascii="Times New Roman" w:hAnsi="Times New Roman"/>
                <w:color w:val="000000"/>
                <w:sz w:val="24"/>
                <w:szCs w:val="24"/>
              </w:rPr>
              <w:t>е</w:t>
            </w:r>
            <w:r>
              <w:rPr>
                <w:rFonts w:ascii="Times New Roman" w:hAnsi="Times New Roman"/>
                <w:color w:val="000000"/>
                <w:sz w:val="24"/>
                <w:szCs w:val="24"/>
              </w:rPr>
              <w:t>ренапряжения</w:t>
            </w:r>
          </w:p>
        </w:tc>
      </w:tr>
    </w:tbl>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color w:val="000000"/>
          <w:sz w:val="28"/>
          <w:szCs w:val="28"/>
        </w:rPr>
      </w:pPr>
    </w:p>
    <w:p w:rsidR="00BE10B1" w:rsidRDefault="00BE10B1" w:rsidP="00BE10B1">
      <w:pPr>
        <w:spacing w:after="0" w:line="240" w:lineRule="auto"/>
        <w:rPr>
          <w:rFonts w:ascii="Times New Roman" w:hAnsi="Times New Roman"/>
          <w:bCs/>
          <w:color w:val="000000"/>
          <w:sz w:val="28"/>
          <w:szCs w:val="28"/>
        </w:rPr>
      </w:pPr>
      <w:r>
        <w:rPr>
          <w:rFonts w:ascii="Times New Roman" w:hAnsi="Times New Roman"/>
          <w:bCs/>
          <w:color w:val="000000"/>
          <w:sz w:val="28"/>
          <w:szCs w:val="28"/>
        </w:rPr>
        <w:br w:type="page"/>
      </w:r>
    </w:p>
    <w:p w:rsidR="00BE10B1" w:rsidRDefault="00BE10B1" w:rsidP="00BE10B1">
      <w:pPr>
        <w:spacing w:after="0" w:line="240" w:lineRule="auto"/>
        <w:jc w:val="both"/>
        <w:rPr>
          <w:rFonts w:ascii="Times New Roman" w:hAnsi="Times New Roman"/>
          <w:b/>
          <w:color w:val="000000"/>
          <w:spacing w:val="-12"/>
          <w:sz w:val="24"/>
          <w:szCs w:val="24"/>
        </w:rPr>
      </w:pPr>
      <w:r>
        <w:rPr>
          <w:rFonts w:ascii="Times New Roman" w:hAnsi="Times New Roman"/>
          <w:b/>
          <w:color w:val="000000"/>
          <w:sz w:val="24"/>
          <w:szCs w:val="24"/>
        </w:rPr>
        <w:lastRenderedPageBreak/>
        <w:t>2</w:t>
      </w:r>
      <w:r>
        <w:rPr>
          <w:rFonts w:ascii="Times New Roman" w:hAnsi="Times New Roman"/>
          <w:b/>
          <w:color w:val="000000"/>
          <w:spacing w:val="-12"/>
          <w:sz w:val="24"/>
          <w:szCs w:val="24"/>
        </w:rPr>
        <w:t>. СТРУКТУРА И ПРИМЕРНОЕ СОДЕРЖАНИЕ УЧЕБНОЙ ДИСЦИПЛИНЫ</w:t>
      </w:r>
    </w:p>
    <w:p w:rsidR="00BE10B1" w:rsidRDefault="00BE10B1" w:rsidP="00BE10B1">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ab/>
      </w:r>
    </w:p>
    <w:p w:rsidR="00BE10B1" w:rsidRDefault="00BE10B1" w:rsidP="00BE10B1">
      <w:pPr>
        <w:spacing w:after="0" w:line="240" w:lineRule="auto"/>
        <w:jc w:val="both"/>
        <w:rPr>
          <w:rFonts w:ascii="Times New Roman" w:hAnsi="Times New Roman"/>
          <w:b/>
          <w:color w:val="000000"/>
          <w:sz w:val="24"/>
          <w:szCs w:val="24"/>
        </w:rPr>
      </w:pPr>
    </w:p>
    <w:p w:rsidR="00BE10B1" w:rsidRDefault="00BE10B1" w:rsidP="00BE10B1">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2.1. Объем учебной дисциплины и виды учебной работы</w:t>
      </w:r>
    </w:p>
    <w:p w:rsidR="00BE10B1" w:rsidRDefault="00BE10B1" w:rsidP="00BE10B1">
      <w:pPr>
        <w:spacing w:after="0" w:line="240" w:lineRule="auto"/>
        <w:jc w:val="both"/>
        <w:rPr>
          <w:rFonts w:ascii="Times New Roman" w:hAnsi="Times New Roman"/>
          <w:b/>
          <w:color w:val="000000"/>
          <w:sz w:val="24"/>
          <w:szCs w:val="24"/>
        </w:rPr>
      </w:pPr>
    </w:p>
    <w:p w:rsidR="00BE10B1" w:rsidRDefault="00BE10B1" w:rsidP="00BE10B1">
      <w:pPr>
        <w:spacing w:after="0" w:line="240" w:lineRule="auto"/>
        <w:jc w:val="both"/>
        <w:rPr>
          <w:rFonts w:ascii="Times New Roman" w:hAnsi="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79"/>
        <w:gridCol w:w="2376"/>
      </w:tblGrid>
      <w:tr w:rsidR="00BE10B1" w:rsidTr="00BE10B1">
        <w:tc>
          <w:tcPr>
            <w:tcW w:w="7479" w:type="dxa"/>
            <w:hideMark/>
          </w:tcPr>
          <w:p w:rsidR="00BE10B1" w:rsidRDefault="00BE10B1">
            <w:pPr>
              <w:spacing w:line="360" w:lineRule="auto"/>
              <w:jc w:val="center"/>
              <w:rPr>
                <w:rFonts w:ascii="Times New Roman" w:hAnsi="Times New Roman"/>
                <w:b/>
                <w:color w:val="000000"/>
                <w:sz w:val="24"/>
                <w:szCs w:val="24"/>
              </w:rPr>
            </w:pPr>
            <w:r>
              <w:rPr>
                <w:rFonts w:ascii="Times New Roman" w:hAnsi="Times New Roman"/>
                <w:b/>
                <w:color w:val="000000"/>
                <w:sz w:val="24"/>
                <w:szCs w:val="24"/>
              </w:rPr>
              <w:t>Виды учебной работы</w:t>
            </w:r>
          </w:p>
        </w:tc>
        <w:tc>
          <w:tcPr>
            <w:tcW w:w="2376" w:type="dxa"/>
            <w:hideMark/>
          </w:tcPr>
          <w:p w:rsidR="00BE10B1" w:rsidRDefault="00BE10B1">
            <w:pPr>
              <w:spacing w:line="360" w:lineRule="auto"/>
              <w:jc w:val="center"/>
              <w:rPr>
                <w:rFonts w:ascii="Times New Roman" w:hAnsi="Times New Roman"/>
                <w:b/>
                <w:color w:val="000000"/>
                <w:sz w:val="24"/>
                <w:szCs w:val="24"/>
              </w:rPr>
            </w:pPr>
            <w:r>
              <w:rPr>
                <w:rFonts w:ascii="Times New Roman" w:hAnsi="Times New Roman"/>
                <w:b/>
                <w:color w:val="000000"/>
                <w:sz w:val="24"/>
                <w:szCs w:val="24"/>
              </w:rPr>
              <w:t>Объём часов</w:t>
            </w:r>
          </w:p>
        </w:tc>
      </w:tr>
      <w:tr w:rsidR="00BE10B1" w:rsidTr="00BE10B1">
        <w:tc>
          <w:tcPr>
            <w:tcW w:w="7479" w:type="dxa"/>
            <w:vAlign w:val="center"/>
            <w:hideMark/>
          </w:tcPr>
          <w:p w:rsidR="00BE10B1" w:rsidRDefault="00BE10B1">
            <w:pPr>
              <w:rPr>
                <w:rFonts w:ascii="Times New Roman" w:hAnsi="Times New Roman"/>
                <w:b/>
                <w:sz w:val="24"/>
                <w:szCs w:val="24"/>
              </w:rPr>
            </w:pPr>
            <w:r>
              <w:rPr>
                <w:rFonts w:ascii="Times New Roman" w:hAnsi="Times New Roman"/>
                <w:b/>
                <w:sz w:val="24"/>
                <w:szCs w:val="24"/>
              </w:rPr>
              <w:t>Объем учебной дисциплины</w:t>
            </w:r>
          </w:p>
        </w:tc>
        <w:tc>
          <w:tcPr>
            <w:tcW w:w="2376" w:type="dxa"/>
            <w:hideMark/>
          </w:tcPr>
          <w:p w:rsidR="00BE10B1" w:rsidRDefault="00BE10B1">
            <w:pPr>
              <w:spacing w:line="360" w:lineRule="auto"/>
              <w:jc w:val="center"/>
              <w:rPr>
                <w:rFonts w:ascii="Times New Roman" w:hAnsi="Times New Roman"/>
                <w:b/>
                <w:color w:val="000000"/>
                <w:sz w:val="24"/>
                <w:szCs w:val="24"/>
              </w:rPr>
            </w:pPr>
            <w:r>
              <w:rPr>
                <w:rFonts w:ascii="Times New Roman" w:hAnsi="Times New Roman"/>
                <w:b/>
                <w:color w:val="000000"/>
                <w:sz w:val="24"/>
                <w:szCs w:val="24"/>
              </w:rPr>
              <w:t>54</w:t>
            </w:r>
          </w:p>
        </w:tc>
      </w:tr>
      <w:tr w:rsidR="00BE10B1" w:rsidTr="00BE10B1">
        <w:tc>
          <w:tcPr>
            <w:tcW w:w="7479" w:type="dxa"/>
            <w:vAlign w:val="center"/>
            <w:hideMark/>
          </w:tcPr>
          <w:p w:rsidR="00BE10B1" w:rsidRDefault="00BE10B1">
            <w:pPr>
              <w:rPr>
                <w:rFonts w:ascii="Times New Roman" w:hAnsi="Times New Roman"/>
                <w:b/>
                <w:sz w:val="24"/>
                <w:szCs w:val="24"/>
              </w:rPr>
            </w:pPr>
            <w:r>
              <w:rPr>
                <w:rFonts w:ascii="Times New Roman" w:hAnsi="Times New Roman"/>
                <w:b/>
                <w:sz w:val="24"/>
                <w:szCs w:val="24"/>
              </w:rPr>
              <w:t>Самостоятельная работа</w:t>
            </w:r>
            <w:r>
              <w:rPr>
                <w:rStyle w:val="ac"/>
                <w:b/>
                <w:color w:val="000000"/>
                <w:sz w:val="24"/>
                <w:szCs w:val="24"/>
              </w:rPr>
              <w:footnoteReference w:id="6"/>
            </w:r>
          </w:p>
        </w:tc>
        <w:tc>
          <w:tcPr>
            <w:tcW w:w="2376" w:type="dxa"/>
            <w:hideMark/>
          </w:tcPr>
          <w:p w:rsidR="00BE10B1" w:rsidRDefault="00BE10B1">
            <w:pPr>
              <w:spacing w:line="360" w:lineRule="auto"/>
              <w:jc w:val="center"/>
              <w:rPr>
                <w:rFonts w:ascii="Times New Roman" w:hAnsi="Times New Roman"/>
                <w:b/>
                <w:color w:val="000000"/>
                <w:sz w:val="24"/>
                <w:szCs w:val="24"/>
              </w:rPr>
            </w:pPr>
            <w:r>
              <w:rPr>
                <w:rFonts w:ascii="Times New Roman" w:hAnsi="Times New Roman"/>
                <w:b/>
                <w:color w:val="000000"/>
                <w:sz w:val="24"/>
                <w:szCs w:val="24"/>
              </w:rPr>
              <w:t>6</w:t>
            </w:r>
          </w:p>
        </w:tc>
      </w:tr>
      <w:tr w:rsidR="00BE10B1" w:rsidTr="00BE10B1">
        <w:tc>
          <w:tcPr>
            <w:tcW w:w="7479" w:type="dxa"/>
            <w:vAlign w:val="center"/>
            <w:hideMark/>
          </w:tcPr>
          <w:p w:rsidR="00BE10B1" w:rsidRDefault="00BE10B1">
            <w:pPr>
              <w:rPr>
                <w:rFonts w:ascii="Times New Roman" w:hAnsi="Times New Roman"/>
                <w:b/>
                <w:sz w:val="24"/>
                <w:szCs w:val="24"/>
              </w:rPr>
            </w:pPr>
            <w:r>
              <w:rPr>
                <w:rFonts w:ascii="Times New Roman" w:hAnsi="Times New Roman"/>
                <w:b/>
                <w:sz w:val="24"/>
                <w:szCs w:val="24"/>
              </w:rPr>
              <w:t>Суммарная учебная нагрузка во взаимодействии с преподават</w:t>
            </w:r>
            <w:r>
              <w:rPr>
                <w:rFonts w:ascii="Times New Roman" w:hAnsi="Times New Roman"/>
                <w:b/>
                <w:sz w:val="24"/>
                <w:szCs w:val="24"/>
              </w:rPr>
              <w:t>е</w:t>
            </w:r>
            <w:r>
              <w:rPr>
                <w:rFonts w:ascii="Times New Roman" w:hAnsi="Times New Roman"/>
                <w:b/>
                <w:sz w:val="24"/>
                <w:szCs w:val="24"/>
              </w:rPr>
              <w:t>лем</w:t>
            </w:r>
          </w:p>
        </w:tc>
        <w:tc>
          <w:tcPr>
            <w:tcW w:w="2376" w:type="dxa"/>
            <w:hideMark/>
          </w:tcPr>
          <w:p w:rsidR="00BE10B1" w:rsidRDefault="00BE10B1">
            <w:pPr>
              <w:spacing w:line="360" w:lineRule="auto"/>
              <w:jc w:val="center"/>
              <w:rPr>
                <w:rFonts w:ascii="Times New Roman" w:hAnsi="Times New Roman"/>
                <w:b/>
                <w:color w:val="000000"/>
                <w:sz w:val="24"/>
                <w:szCs w:val="24"/>
              </w:rPr>
            </w:pPr>
            <w:r>
              <w:rPr>
                <w:rFonts w:ascii="Times New Roman" w:hAnsi="Times New Roman"/>
                <w:b/>
                <w:color w:val="000000"/>
                <w:sz w:val="24"/>
                <w:szCs w:val="24"/>
              </w:rPr>
              <w:t>48</w:t>
            </w:r>
          </w:p>
        </w:tc>
      </w:tr>
      <w:tr w:rsidR="00BE10B1" w:rsidTr="00BE10B1">
        <w:tc>
          <w:tcPr>
            <w:tcW w:w="9855" w:type="dxa"/>
            <w:gridSpan w:val="2"/>
            <w:hideMark/>
          </w:tcPr>
          <w:p w:rsidR="00BE10B1" w:rsidRDefault="00BE10B1">
            <w:pPr>
              <w:spacing w:line="360" w:lineRule="auto"/>
              <w:jc w:val="both"/>
              <w:rPr>
                <w:rFonts w:ascii="Times New Roman" w:hAnsi="Times New Roman"/>
                <w:color w:val="000000"/>
                <w:sz w:val="24"/>
                <w:szCs w:val="24"/>
              </w:rPr>
            </w:pPr>
            <w:r>
              <w:rPr>
                <w:rFonts w:ascii="Times New Roman" w:hAnsi="Times New Roman"/>
                <w:color w:val="000000"/>
                <w:sz w:val="24"/>
                <w:szCs w:val="24"/>
              </w:rPr>
              <w:t xml:space="preserve">в том числе: </w:t>
            </w:r>
          </w:p>
        </w:tc>
      </w:tr>
      <w:tr w:rsidR="00BE10B1" w:rsidTr="00BE10B1">
        <w:tc>
          <w:tcPr>
            <w:tcW w:w="7479" w:type="dxa"/>
            <w:hideMark/>
          </w:tcPr>
          <w:p w:rsidR="00BE10B1" w:rsidRDefault="00BE10B1">
            <w:pPr>
              <w:spacing w:line="360" w:lineRule="auto"/>
              <w:jc w:val="both"/>
              <w:rPr>
                <w:rFonts w:ascii="Times New Roman" w:hAnsi="Times New Roman"/>
                <w:color w:val="000000"/>
                <w:sz w:val="24"/>
                <w:szCs w:val="24"/>
              </w:rPr>
            </w:pPr>
            <w:r>
              <w:rPr>
                <w:rFonts w:ascii="Times New Roman" w:hAnsi="Times New Roman"/>
                <w:color w:val="000000"/>
                <w:sz w:val="24"/>
                <w:szCs w:val="24"/>
              </w:rPr>
              <w:t>теоретическое обучение</w:t>
            </w:r>
          </w:p>
        </w:tc>
        <w:tc>
          <w:tcPr>
            <w:tcW w:w="2376" w:type="dxa"/>
            <w:hideMark/>
          </w:tcPr>
          <w:p w:rsidR="00BE10B1" w:rsidRDefault="00BE10B1">
            <w:pPr>
              <w:spacing w:line="360" w:lineRule="auto"/>
              <w:jc w:val="center"/>
              <w:rPr>
                <w:rFonts w:ascii="Times New Roman" w:hAnsi="Times New Roman"/>
                <w:color w:val="000000"/>
                <w:sz w:val="24"/>
                <w:szCs w:val="24"/>
              </w:rPr>
            </w:pPr>
            <w:r>
              <w:rPr>
                <w:rFonts w:ascii="Times New Roman" w:hAnsi="Times New Roman"/>
                <w:color w:val="000000"/>
                <w:sz w:val="24"/>
                <w:szCs w:val="24"/>
              </w:rPr>
              <w:t>6</w:t>
            </w:r>
          </w:p>
        </w:tc>
      </w:tr>
      <w:tr w:rsidR="00BE10B1" w:rsidTr="00BE10B1">
        <w:tc>
          <w:tcPr>
            <w:tcW w:w="7479" w:type="dxa"/>
            <w:hideMark/>
          </w:tcPr>
          <w:p w:rsidR="00BE10B1" w:rsidRDefault="00BE10B1">
            <w:pPr>
              <w:spacing w:line="360" w:lineRule="auto"/>
              <w:jc w:val="both"/>
              <w:rPr>
                <w:rFonts w:ascii="Times New Roman" w:hAnsi="Times New Roman"/>
                <w:color w:val="000000"/>
                <w:sz w:val="24"/>
                <w:szCs w:val="24"/>
              </w:rPr>
            </w:pPr>
            <w:r>
              <w:rPr>
                <w:rFonts w:ascii="Times New Roman" w:hAnsi="Times New Roman"/>
                <w:color w:val="000000"/>
                <w:sz w:val="24"/>
                <w:szCs w:val="24"/>
              </w:rPr>
              <w:t>практические занятия</w:t>
            </w:r>
          </w:p>
        </w:tc>
        <w:tc>
          <w:tcPr>
            <w:tcW w:w="2376" w:type="dxa"/>
            <w:hideMark/>
          </w:tcPr>
          <w:p w:rsidR="00BE10B1" w:rsidRDefault="00BE10B1">
            <w:pPr>
              <w:spacing w:line="36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BE10B1" w:rsidTr="00BE10B1">
        <w:tc>
          <w:tcPr>
            <w:tcW w:w="7479" w:type="dxa"/>
            <w:hideMark/>
          </w:tcPr>
          <w:p w:rsidR="00BE10B1" w:rsidRDefault="00BE10B1">
            <w:pPr>
              <w:spacing w:line="360" w:lineRule="auto"/>
              <w:jc w:val="both"/>
              <w:rPr>
                <w:rFonts w:ascii="Times New Roman" w:hAnsi="Times New Roman"/>
                <w:b/>
                <w:color w:val="000000"/>
                <w:sz w:val="24"/>
                <w:szCs w:val="24"/>
              </w:rPr>
            </w:pPr>
            <w:r>
              <w:rPr>
                <w:rFonts w:ascii="Times New Roman" w:hAnsi="Times New Roman"/>
                <w:b/>
                <w:color w:val="000000"/>
                <w:sz w:val="24"/>
                <w:szCs w:val="24"/>
              </w:rPr>
              <w:t xml:space="preserve">Промежуточная аттестация                                                                                            </w:t>
            </w:r>
          </w:p>
        </w:tc>
        <w:tc>
          <w:tcPr>
            <w:tcW w:w="2376" w:type="dxa"/>
            <w:hideMark/>
          </w:tcPr>
          <w:p w:rsidR="00BE10B1" w:rsidRDefault="00BE10B1">
            <w:pPr>
              <w:spacing w:line="360" w:lineRule="auto"/>
              <w:jc w:val="center"/>
              <w:rPr>
                <w:rFonts w:ascii="Times New Roman" w:hAnsi="Times New Roman"/>
                <w:b/>
                <w:color w:val="000000"/>
                <w:sz w:val="24"/>
                <w:szCs w:val="24"/>
              </w:rPr>
            </w:pPr>
            <w:r>
              <w:rPr>
                <w:rFonts w:ascii="Times New Roman" w:hAnsi="Times New Roman"/>
                <w:b/>
                <w:color w:val="000000"/>
                <w:sz w:val="24"/>
                <w:szCs w:val="24"/>
              </w:rPr>
              <w:t>2</w:t>
            </w:r>
          </w:p>
        </w:tc>
      </w:tr>
    </w:tbl>
    <w:p w:rsidR="00BE10B1" w:rsidRDefault="00BE10B1" w:rsidP="00BE10B1">
      <w:pPr>
        <w:spacing w:after="0" w:line="240" w:lineRule="auto"/>
        <w:jc w:val="both"/>
        <w:rPr>
          <w:rFonts w:ascii="Times New Roman" w:hAnsi="Times New Roman"/>
          <w:b/>
          <w:color w:val="000000"/>
          <w:sz w:val="28"/>
          <w:szCs w:val="28"/>
        </w:rPr>
      </w:pPr>
    </w:p>
    <w:p w:rsidR="00BE10B1" w:rsidRDefault="00BE10B1" w:rsidP="00BE10B1">
      <w:pPr>
        <w:spacing w:after="0" w:line="240" w:lineRule="auto"/>
        <w:jc w:val="both"/>
        <w:rPr>
          <w:rFonts w:ascii="Times New Roman" w:hAnsi="Times New Roman"/>
          <w:b/>
          <w:color w:val="000000"/>
          <w:sz w:val="28"/>
          <w:szCs w:val="28"/>
        </w:rPr>
      </w:pPr>
    </w:p>
    <w:p w:rsidR="00BE10B1" w:rsidRDefault="00BE10B1" w:rsidP="00BE10B1">
      <w:pPr>
        <w:spacing w:after="0" w:line="240" w:lineRule="auto"/>
        <w:jc w:val="both"/>
        <w:rPr>
          <w:rFonts w:ascii="Times New Roman" w:hAnsi="Times New Roman"/>
          <w:b/>
          <w:color w:val="000000"/>
          <w:sz w:val="28"/>
          <w:szCs w:val="28"/>
        </w:rPr>
      </w:pPr>
    </w:p>
    <w:p w:rsidR="00BE10B1" w:rsidRDefault="00BE10B1" w:rsidP="00BE10B1">
      <w:pPr>
        <w:spacing w:after="0" w:line="240" w:lineRule="auto"/>
        <w:jc w:val="both"/>
        <w:rPr>
          <w:rFonts w:ascii="Times New Roman" w:hAnsi="Times New Roman"/>
          <w:b/>
          <w:color w:val="000000"/>
          <w:sz w:val="28"/>
          <w:szCs w:val="28"/>
        </w:rPr>
      </w:pPr>
    </w:p>
    <w:p w:rsidR="00BE10B1" w:rsidRDefault="00BE10B1" w:rsidP="00BE10B1">
      <w:pPr>
        <w:spacing w:after="0" w:line="240" w:lineRule="auto"/>
        <w:jc w:val="both"/>
        <w:rPr>
          <w:rFonts w:ascii="Times New Roman" w:hAnsi="Times New Roman"/>
          <w:b/>
          <w:color w:val="000000"/>
          <w:sz w:val="28"/>
          <w:szCs w:val="28"/>
        </w:rPr>
      </w:pPr>
    </w:p>
    <w:p w:rsidR="00BE10B1" w:rsidRDefault="00BE10B1" w:rsidP="00BE10B1">
      <w:pPr>
        <w:widowControl w:val="0"/>
        <w:suppressAutoHyphens/>
        <w:autoSpaceDE w:val="0"/>
        <w:autoSpaceDN w:val="0"/>
        <w:adjustRightInd w:val="0"/>
        <w:spacing w:after="0" w:line="240" w:lineRule="auto"/>
        <w:jc w:val="center"/>
        <w:rPr>
          <w:rFonts w:ascii="Times New Roman" w:hAnsi="Times New Roman"/>
          <w:b/>
          <w:caps/>
          <w:color w:val="000000"/>
          <w:sz w:val="28"/>
          <w:szCs w:val="28"/>
        </w:rPr>
      </w:pPr>
    </w:p>
    <w:p w:rsidR="00BE10B1" w:rsidRDefault="00BE10B1" w:rsidP="00BE10B1">
      <w:pPr>
        <w:spacing w:after="0" w:line="240" w:lineRule="auto"/>
        <w:rPr>
          <w:rFonts w:ascii="Times New Roman" w:hAnsi="Times New Roman"/>
          <w:b/>
          <w:caps/>
          <w:color w:val="000000"/>
          <w:sz w:val="28"/>
          <w:szCs w:val="28"/>
        </w:rPr>
        <w:sectPr w:rsidR="00BE10B1">
          <w:pgSz w:w="11907" w:h="16840" w:orient="landscape"/>
          <w:pgMar w:top="1134" w:right="1134" w:bottom="709" w:left="1134" w:header="720" w:footer="720" w:gutter="0"/>
          <w:cols w:space="720"/>
        </w:sectPr>
      </w:pPr>
    </w:p>
    <w:p w:rsidR="00BE10B1" w:rsidRDefault="00BE10B1" w:rsidP="008033D0">
      <w:pPr>
        <w:numPr>
          <w:ilvl w:val="1"/>
          <w:numId w:val="39"/>
        </w:numPr>
        <w:spacing w:after="0" w:line="240" w:lineRule="auto"/>
        <w:ind w:left="0" w:firstLine="0"/>
        <w:rPr>
          <w:rFonts w:ascii="Times New Roman" w:hAnsi="Times New Roman"/>
          <w:b/>
          <w:color w:val="000000"/>
          <w:sz w:val="24"/>
          <w:szCs w:val="24"/>
        </w:rPr>
      </w:pPr>
      <w:r>
        <w:rPr>
          <w:rFonts w:ascii="Times New Roman" w:hAnsi="Times New Roman"/>
          <w:b/>
          <w:caps/>
          <w:color w:val="000000"/>
          <w:sz w:val="24"/>
          <w:szCs w:val="24"/>
        </w:rPr>
        <w:lastRenderedPageBreak/>
        <w:t>т</w:t>
      </w:r>
      <w:r>
        <w:rPr>
          <w:rFonts w:ascii="Times New Roman" w:hAnsi="Times New Roman"/>
          <w:b/>
          <w:color w:val="000000"/>
          <w:sz w:val="24"/>
          <w:szCs w:val="24"/>
        </w:rPr>
        <w:t xml:space="preserve">ематический план и содержание учебной дисциплины </w:t>
      </w:r>
    </w:p>
    <w:p w:rsidR="00BE10B1" w:rsidRDefault="00BE10B1" w:rsidP="00BE10B1">
      <w:pPr>
        <w:spacing w:after="0" w:line="240" w:lineRule="auto"/>
        <w:rPr>
          <w:rFonts w:ascii="Times New Roman" w:hAnsi="Times New Roman"/>
          <w:b/>
          <w:color w:val="000000"/>
          <w:sz w:val="24"/>
          <w:szCs w:val="24"/>
        </w:rPr>
      </w:pPr>
    </w:p>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8"/>
        <w:gridCol w:w="540"/>
        <w:gridCol w:w="21"/>
        <w:gridCol w:w="8789"/>
        <w:gridCol w:w="983"/>
        <w:gridCol w:w="9"/>
        <w:gridCol w:w="1985"/>
      </w:tblGrid>
      <w:tr w:rsidR="00BE10B1" w:rsidTr="00BE10B1">
        <w:tc>
          <w:tcPr>
            <w:tcW w:w="2808" w:type="dxa"/>
            <w:vAlign w:val="center"/>
            <w:hideMark/>
          </w:tcPr>
          <w:p w:rsidR="00BE10B1" w:rsidRDefault="00BE10B1">
            <w:pPr>
              <w:spacing w:after="0"/>
              <w:jc w:val="center"/>
              <w:rPr>
                <w:rFonts w:ascii="Times New Roman" w:hAnsi="Times New Roman"/>
                <w:b/>
                <w:bCs/>
                <w:color w:val="000000"/>
                <w:sz w:val="24"/>
                <w:szCs w:val="24"/>
              </w:rPr>
            </w:pPr>
            <w:r>
              <w:rPr>
                <w:rFonts w:ascii="Times New Roman" w:hAnsi="Times New Roman"/>
                <w:b/>
                <w:bCs/>
                <w:color w:val="000000"/>
                <w:sz w:val="24"/>
                <w:szCs w:val="24"/>
              </w:rPr>
              <w:t>Наименование разд</w:t>
            </w:r>
            <w:r>
              <w:rPr>
                <w:rFonts w:ascii="Times New Roman" w:hAnsi="Times New Roman"/>
                <w:b/>
                <w:bCs/>
                <w:color w:val="000000"/>
                <w:sz w:val="24"/>
                <w:szCs w:val="24"/>
              </w:rPr>
              <w:t>е</w:t>
            </w:r>
            <w:r>
              <w:rPr>
                <w:rFonts w:ascii="Times New Roman" w:hAnsi="Times New Roman"/>
                <w:b/>
                <w:bCs/>
                <w:color w:val="000000"/>
                <w:sz w:val="24"/>
                <w:szCs w:val="24"/>
              </w:rPr>
              <w:t>лов и тем</w:t>
            </w:r>
          </w:p>
        </w:tc>
        <w:tc>
          <w:tcPr>
            <w:tcW w:w="9350" w:type="dxa"/>
            <w:gridSpan w:val="3"/>
            <w:vAlign w:val="center"/>
            <w:hideMark/>
          </w:tcPr>
          <w:p w:rsidR="00BE10B1" w:rsidRDefault="00BE10B1">
            <w:pPr>
              <w:spacing w:after="0"/>
              <w:jc w:val="center"/>
              <w:rPr>
                <w:rFonts w:ascii="Times New Roman" w:hAnsi="Times New Roman"/>
                <w:b/>
                <w:bCs/>
                <w:color w:val="000000"/>
                <w:sz w:val="24"/>
                <w:szCs w:val="24"/>
              </w:rPr>
            </w:pPr>
            <w:r>
              <w:rPr>
                <w:rFonts w:ascii="Times New Roman" w:hAnsi="Times New Roman"/>
                <w:b/>
                <w:bCs/>
                <w:color w:val="000000"/>
                <w:sz w:val="24"/>
                <w:szCs w:val="24"/>
              </w:rPr>
              <w:t xml:space="preserve">Содержание учебного материала и формы организации деятельности </w:t>
            </w:r>
            <w:proofErr w:type="gramStart"/>
            <w:r>
              <w:rPr>
                <w:rFonts w:ascii="Times New Roman" w:hAnsi="Times New Roman"/>
                <w:b/>
                <w:bCs/>
                <w:color w:val="000000"/>
                <w:sz w:val="24"/>
                <w:szCs w:val="24"/>
              </w:rPr>
              <w:t>обучающи</w:t>
            </w:r>
            <w:r>
              <w:rPr>
                <w:rFonts w:ascii="Times New Roman" w:hAnsi="Times New Roman"/>
                <w:b/>
                <w:bCs/>
                <w:color w:val="000000"/>
                <w:sz w:val="24"/>
                <w:szCs w:val="24"/>
              </w:rPr>
              <w:t>х</w:t>
            </w:r>
            <w:r>
              <w:rPr>
                <w:rFonts w:ascii="Times New Roman" w:hAnsi="Times New Roman"/>
                <w:b/>
                <w:bCs/>
                <w:color w:val="000000"/>
                <w:sz w:val="24"/>
                <w:szCs w:val="24"/>
              </w:rPr>
              <w:t>ся</w:t>
            </w:r>
            <w:proofErr w:type="gramEnd"/>
          </w:p>
        </w:tc>
        <w:tc>
          <w:tcPr>
            <w:tcW w:w="992" w:type="dxa"/>
            <w:gridSpan w:val="2"/>
            <w:vAlign w:val="center"/>
            <w:hideMark/>
          </w:tcPr>
          <w:p w:rsidR="00BE10B1" w:rsidRDefault="00BE10B1">
            <w:pPr>
              <w:spacing w:after="0"/>
              <w:jc w:val="center"/>
              <w:rPr>
                <w:rFonts w:ascii="Times New Roman" w:hAnsi="Times New Roman"/>
                <w:b/>
                <w:bCs/>
                <w:color w:val="000000"/>
              </w:rPr>
            </w:pPr>
            <w:r>
              <w:rPr>
                <w:rFonts w:ascii="Times New Roman" w:hAnsi="Times New Roman"/>
                <w:b/>
                <w:bCs/>
                <w:color w:val="000000"/>
                <w:spacing w:val="-20"/>
              </w:rPr>
              <w:t xml:space="preserve">Объем </w:t>
            </w:r>
            <w:r>
              <w:rPr>
                <w:rFonts w:ascii="Times New Roman" w:hAnsi="Times New Roman"/>
                <w:b/>
                <w:bCs/>
                <w:color w:val="000000"/>
              </w:rPr>
              <w:t>часов</w:t>
            </w:r>
          </w:p>
        </w:tc>
        <w:tc>
          <w:tcPr>
            <w:tcW w:w="1985" w:type="dxa"/>
            <w:vAlign w:val="center"/>
            <w:hideMark/>
          </w:tcPr>
          <w:p w:rsidR="00BE10B1" w:rsidRDefault="00BE10B1">
            <w:pPr>
              <w:spacing w:after="0"/>
              <w:jc w:val="center"/>
              <w:rPr>
                <w:rFonts w:ascii="Times New Roman" w:hAnsi="Times New Roman"/>
                <w:b/>
                <w:bCs/>
                <w:color w:val="000000"/>
              </w:rPr>
            </w:pPr>
            <w:r>
              <w:rPr>
                <w:rFonts w:ascii="Times New Roman" w:hAnsi="Times New Roman"/>
                <w:b/>
                <w:bCs/>
                <w:color w:val="000000"/>
                <w:lang w:eastAsia="ar-SA"/>
              </w:rPr>
              <w:t xml:space="preserve">Коды </w:t>
            </w:r>
            <w:proofErr w:type="spellStart"/>
            <w:r>
              <w:rPr>
                <w:rFonts w:ascii="Times New Roman" w:hAnsi="Times New Roman"/>
                <w:b/>
                <w:bCs/>
                <w:color w:val="000000"/>
                <w:spacing w:val="-20"/>
                <w:lang w:eastAsia="ar-SA"/>
              </w:rPr>
              <w:t>компете</w:t>
            </w:r>
            <w:r>
              <w:rPr>
                <w:rFonts w:ascii="Times New Roman" w:hAnsi="Times New Roman"/>
                <w:b/>
                <w:bCs/>
                <w:color w:val="000000"/>
                <w:spacing w:val="-20"/>
                <w:lang w:eastAsia="ar-SA"/>
              </w:rPr>
              <w:t>н</w:t>
            </w:r>
            <w:r>
              <w:rPr>
                <w:rFonts w:ascii="Times New Roman" w:hAnsi="Times New Roman"/>
                <w:b/>
                <w:bCs/>
                <w:color w:val="000000"/>
                <w:spacing w:val="-20"/>
                <w:lang w:eastAsia="ar-SA"/>
              </w:rPr>
              <w:t>ций</w:t>
            </w:r>
            <w:proofErr w:type="gramStart"/>
            <w:r>
              <w:rPr>
                <w:rFonts w:ascii="Times New Roman" w:hAnsi="Times New Roman"/>
                <w:b/>
                <w:bCs/>
                <w:color w:val="000000"/>
                <w:spacing w:val="-20"/>
                <w:lang w:eastAsia="ar-SA"/>
              </w:rPr>
              <w:t>,ф</w:t>
            </w:r>
            <w:proofErr w:type="gramEnd"/>
            <w:r>
              <w:rPr>
                <w:rFonts w:ascii="Times New Roman" w:hAnsi="Times New Roman"/>
                <w:b/>
                <w:bCs/>
                <w:color w:val="000000"/>
                <w:spacing w:val="-20"/>
                <w:lang w:eastAsia="ar-SA"/>
              </w:rPr>
              <w:t>ормированию</w:t>
            </w:r>
            <w:proofErr w:type="spellEnd"/>
            <w:r>
              <w:rPr>
                <w:rFonts w:ascii="Times New Roman" w:hAnsi="Times New Roman"/>
                <w:b/>
                <w:bCs/>
                <w:color w:val="000000"/>
                <w:lang w:eastAsia="ar-SA"/>
              </w:rPr>
              <w:t xml:space="preserve"> которых спосо</w:t>
            </w:r>
            <w:r>
              <w:rPr>
                <w:rFonts w:ascii="Times New Roman" w:hAnsi="Times New Roman"/>
                <w:b/>
                <w:bCs/>
                <w:color w:val="000000"/>
                <w:lang w:eastAsia="ar-SA"/>
              </w:rPr>
              <w:t>б</w:t>
            </w:r>
            <w:r>
              <w:rPr>
                <w:rFonts w:ascii="Times New Roman" w:hAnsi="Times New Roman"/>
                <w:b/>
                <w:bCs/>
                <w:color w:val="000000"/>
                <w:lang w:eastAsia="ar-SA"/>
              </w:rPr>
              <w:t>ствует элемент программы</w:t>
            </w:r>
          </w:p>
        </w:tc>
      </w:tr>
      <w:tr w:rsidR="00BE10B1" w:rsidTr="00BE10B1">
        <w:tc>
          <w:tcPr>
            <w:tcW w:w="2808" w:type="dxa"/>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1</w:t>
            </w:r>
          </w:p>
        </w:tc>
        <w:tc>
          <w:tcPr>
            <w:tcW w:w="9350" w:type="dxa"/>
            <w:gridSpan w:val="3"/>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992" w:type="dxa"/>
            <w:gridSpan w:val="2"/>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3</w:t>
            </w:r>
          </w:p>
        </w:tc>
        <w:tc>
          <w:tcPr>
            <w:tcW w:w="1985"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4</w:t>
            </w:r>
          </w:p>
        </w:tc>
      </w:tr>
      <w:tr w:rsidR="00BE10B1" w:rsidTr="00BE10B1">
        <w:tc>
          <w:tcPr>
            <w:tcW w:w="2808" w:type="dxa"/>
            <w:vMerge w:val="restart"/>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Тема 1.1.</w:t>
            </w:r>
          </w:p>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Общие сведения о зн</w:t>
            </w:r>
            <w:r>
              <w:rPr>
                <w:rFonts w:ascii="Times New Roman" w:hAnsi="Times New Roman"/>
                <w:b/>
                <w:color w:val="000000"/>
                <w:sz w:val="24"/>
                <w:szCs w:val="24"/>
              </w:rPr>
              <w:t>а</w:t>
            </w:r>
            <w:r>
              <w:rPr>
                <w:rFonts w:ascii="Times New Roman" w:hAnsi="Times New Roman"/>
                <w:b/>
                <w:color w:val="000000"/>
                <w:sz w:val="24"/>
                <w:szCs w:val="24"/>
              </w:rPr>
              <w:t>чении физической культуры в профе</w:t>
            </w:r>
            <w:r>
              <w:rPr>
                <w:rFonts w:ascii="Times New Roman" w:hAnsi="Times New Roman"/>
                <w:b/>
                <w:color w:val="000000"/>
                <w:sz w:val="24"/>
                <w:szCs w:val="24"/>
              </w:rPr>
              <w:t>с</w:t>
            </w:r>
            <w:r>
              <w:rPr>
                <w:rFonts w:ascii="Times New Roman" w:hAnsi="Times New Roman"/>
                <w:b/>
                <w:color w:val="000000"/>
                <w:sz w:val="24"/>
                <w:szCs w:val="24"/>
              </w:rPr>
              <w:t>сиональной деятельн</w:t>
            </w:r>
            <w:r>
              <w:rPr>
                <w:rFonts w:ascii="Times New Roman" w:hAnsi="Times New Roman"/>
                <w:b/>
                <w:color w:val="000000"/>
                <w:sz w:val="24"/>
                <w:szCs w:val="24"/>
              </w:rPr>
              <w:t>о</w:t>
            </w:r>
            <w:r>
              <w:rPr>
                <w:rFonts w:ascii="Times New Roman" w:hAnsi="Times New Roman"/>
                <w:b/>
                <w:color w:val="000000"/>
                <w:sz w:val="24"/>
                <w:szCs w:val="24"/>
              </w:rPr>
              <w:t>сти</w:t>
            </w:r>
          </w:p>
        </w:tc>
        <w:tc>
          <w:tcPr>
            <w:tcW w:w="9350" w:type="dxa"/>
            <w:gridSpan w:val="3"/>
            <w:hideMark/>
          </w:tcPr>
          <w:p w:rsidR="00BE10B1" w:rsidRDefault="00BE10B1">
            <w:pPr>
              <w:spacing w:after="0"/>
              <w:jc w:val="both"/>
              <w:rPr>
                <w:rFonts w:ascii="Times New Roman" w:hAnsi="Times New Roman"/>
                <w:b/>
                <w:color w:val="000000"/>
                <w:sz w:val="24"/>
                <w:szCs w:val="24"/>
              </w:rPr>
            </w:pPr>
            <w:r>
              <w:rPr>
                <w:rFonts w:ascii="Times New Roman" w:hAnsi="Times New Roman"/>
                <w:b/>
                <w:color w:val="000000"/>
                <w:sz w:val="24"/>
                <w:szCs w:val="24"/>
              </w:rPr>
              <w:t xml:space="preserve">Содержание </w:t>
            </w:r>
            <w:r>
              <w:rPr>
                <w:rFonts w:ascii="Times New Roman" w:hAnsi="Times New Roman"/>
                <w:b/>
                <w:bCs/>
                <w:sz w:val="24"/>
                <w:szCs w:val="24"/>
              </w:rPr>
              <w:t>учебного материала</w:t>
            </w:r>
          </w:p>
        </w:tc>
        <w:tc>
          <w:tcPr>
            <w:tcW w:w="992" w:type="dxa"/>
            <w:gridSpan w:val="2"/>
            <w:vMerge w:val="restart"/>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3</w:t>
            </w:r>
          </w:p>
        </w:tc>
        <w:tc>
          <w:tcPr>
            <w:tcW w:w="1985" w:type="dxa"/>
            <w:vMerge w:val="restart"/>
            <w:hideMark/>
          </w:tcPr>
          <w:p w:rsidR="00BE10B1" w:rsidRDefault="00BE10B1">
            <w:pPr>
              <w:spacing w:after="0"/>
              <w:jc w:val="center"/>
              <w:rPr>
                <w:rFonts w:ascii="Times New Roman" w:hAnsi="Times New Roman"/>
                <w:b/>
                <w:color w:val="000000"/>
                <w:sz w:val="24"/>
                <w:szCs w:val="24"/>
              </w:rPr>
            </w:pPr>
            <w:r>
              <w:rPr>
                <w:rFonts w:ascii="Times New Roman" w:hAnsi="Times New Roman"/>
                <w:color w:val="000000"/>
                <w:sz w:val="24"/>
                <w:szCs w:val="24"/>
              </w:rPr>
              <w:t>ОК 08.</w:t>
            </w:r>
          </w:p>
        </w:tc>
      </w:tr>
      <w:tr w:rsidR="00BE10B1" w:rsidTr="00BE10B1">
        <w:trPr>
          <w:trHeight w:val="573"/>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40"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8810" w:type="dxa"/>
            <w:gridSpan w:val="2"/>
            <w:hideMark/>
          </w:tcPr>
          <w:p w:rsidR="00BE10B1" w:rsidRDefault="00BE10B1">
            <w:pPr>
              <w:spacing w:after="0"/>
              <w:jc w:val="both"/>
              <w:rPr>
                <w:rFonts w:ascii="Times New Roman" w:hAnsi="Times New Roman"/>
                <w:color w:val="000000"/>
                <w:spacing w:val="-6"/>
                <w:sz w:val="24"/>
                <w:szCs w:val="24"/>
              </w:rPr>
            </w:pPr>
            <w:r>
              <w:rPr>
                <w:rFonts w:ascii="Times New Roman" w:hAnsi="Times New Roman"/>
                <w:b/>
                <w:color w:val="000000"/>
                <w:spacing w:val="-6"/>
                <w:sz w:val="24"/>
                <w:szCs w:val="24"/>
              </w:rPr>
              <w:t xml:space="preserve">Значение физической культуры в профессиональной деятельности. </w:t>
            </w:r>
            <w:r>
              <w:rPr>
                <w:rFonts w:ascii="Times New Roman" w:hAnsi="Times New Roman"/>
                <w:color w:val="000000"/>
                <w:spacing w:val="-6"/>
                <w:sz w:val="24"/>
                <w:szCs w:val="24"/>
              </w:rPr>
              <w:t>Взаимосвязь физической культуры и получаемой профессии</w:t>
            </w:r>
          </w:p>
        </w:tc>
        <w:tc>
          <w:tcPr>
            <w:tcW w:w="2986" w:type="dxa"/>
            <w:gridSpan w:val="2"/>
            <w:vMerge/>
            <w:vAlign w:val="center"/>
            <w:hideMark/>
          </w:tcPr>
          <w:p w:rsidR="00BE10B1" w:rsidRDefault="00BE10B1">
            <w:pPr>
              <w:spacing w:after="0" w:line="256" w:lineRule="auto"/>
              <w:rPr>
                <w:rFonts w:ascii="Times New Roman" w:hAnsi="Times New Roman"/>
                <w:b/>
                <w:color w:val="000000"/>
                <w:sz w:val="24"/>
                <w:szCs w:val="24"/>
              </w:rPr>
            </w:pPr>
          </w:p>
        </w:tc>
        <w:tc>
          <w:tcPr>
            <w:tcW w:w="1985" w:type="dxa"/>
            <w:vMerge/>
            <w:vAlign w:val="center"/>
            <w:hideMark/>
          </w:tcPr>
          <w:p w:rsidR="00BE10B1" w:rsidRDefault="00BE10B1">
            <w:pPr>
              <w:spacing w:after="0" w:line="256" w:lineRule="auto"/>
              <w:rPr>
                <w:rFonts w:ascii="Times New Roman" w:hAnsi="Times New Roman"/>
                <w:b/>
                <w:color w:val="000000"/>
                <w:sz w:val="24"/>
                <w:szCs w:val="24"/>
              </w:rPr>
            </w:pPr>
          </w:p>
        </w:tc>
      </w:tr>
      <w:tr w:rsidR="00BE10B1" w:rsidTr="00BE10B1">
        <w:trPr>
          <w:trHeight w:val="955"/>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40"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8810" w:type="dxa"/>
            <w:gridSpan w:val="2"/>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Характеристика и классификация упражнений с профессиональной напра</w:t>
            </w:r>
            <w:r>
              <w:rPr>
                <w:rFonts w:ascii="Times New Roman" w:hAnsi="Times New Roman"/>
                <w:b/>
                <w:color w:val="000000"/>
                <w:sz w:val="24"/>
                <w:szCs w:val="24"/>
              </w:rPr>
              <w:t>в</w:t>
            </w:r>
            <w:r>
              <w:rPr>
                <w:rFonts w:ascii="Times New Roman" w:hAnsi="Times New Roman"/>
                <w:b/>
                <w:color w:val="000000"/>
                <w:sz w:val="24"/>
                <w:szCs w:val="24"/>
              </w:rPr>
              <w:t>ленностью.</w:t>
            </w:r>
            <w:r>
              <w:rPr>
                <w:rFonts w:ascii="Times New Roman" w:hAnsi="Times New Roman"/>
                <w:color w:val="000000"/>
                <w:sz w:val="24"/>
                <w:szCs w:val="24"/>
              </w:rPr>
              <w:t xml:space="preserve"> Физические упражнения, направленные на развитие и совершенств</w:t>
            </w:r>
            <w:r>
              <w:rPr>
                <w:rFonts w:ascii="Times New Roman" w:hAnsi="Times New Roman"/>
                <w:color w:val="000000"/>
                <w:sz w:val="24"/>
                <w:szCs w:val="24"/>
              </w:rPr>
              <w:t>о</w:t>
            </w:r>
            <w:r>
              <w:rPr>
                <w:rFonts w:ascii="Times New Roman" w:hAnsi="Times New Roman"/>
                <w:color w:val="000000"/>
                <w:sz w:val="24"/>
                <w:szCs w:val="24"/>
              </w:rPr>
              <w:t>вание профессионально важных физических качеств и двигательных навыков. П</w:t>
            </w:r>
            <w:r>
              <w:rPr>
                <w:rFonts w:ascii="Times New Roman" w:hAnsi="Times New Roman"/>
                <w:color w:val="000000"/>
                <w:sz w:val="24"/>
                <w:szCs w:val="24"/>
              </w:rPr>
              <w:t>о</w:t>
            </w:r>
            <w:r>
              <w:rPr>
                <w:rFonts w:ascii="Times New Roman" w:hAnsi="Times New Roman"/>
                <w:color w:val="000000"/>
                <w:sz w:val="24"/>
                <w:szCs w:val="24"/>
              </w:rPr>
              <w:t>нятия о теории тестов и оценок физической подготовленности</w:t>
            </w:r>
          </w:p>
        </w:tc>
        <w:tc>
          <w:tcPr>
            <w:tcW w:w="2986" w:type="dxa"/>
            <w:gridSpan w:val="2"/>
            <w:vMerge/>
            <w:vAlign w:val="center"/>
            <w:hideMark/>
          </w:tcPr>
          <w:p w:rsidR="00BE10B1" w:rsidRDefault="00BE10B1">
            <w:pPr>
              <w:spacing w:after="0" w:line="256" w:lineRule="auto"/>
              <w:rPr>
                <w:rFonts w:ascii="Times New Roman" w:hAnsi="Times New Roman"/>
                <w:b/>
                <w:color w:val="000000"/>
                <w:sz w:val="24"/>
                <w:szCs w:val="24"/>
              </w:rPr>
            </w:pPr>
          </w:p>
        </w:tc>
        <w:tc>
          <w:tcPr>
            <w:tcW w:w="1985" w:type="dxa"/>
            <w:vMerge/>
            <w:vAlign w:val="center"/>
            <w:hideMark/>
          </w:tcPr>
          <w:p w:rsidR="00BE10B1" w:rsidRDefault="00BE10B1">
            <w:pPr>
              <w:spacing w:after="0" w:line="256" w:lineRule="auto"/>
              <w:rPr>
                <w:rFonts w:ascii="Times New Roman" w:hAnsi="Times New Roman"/>
                <w:b/>
                <w:color w:val="000000"/>
                <w:sz w:val="24"/>
                <w:szCs w:val="24"/>
              </w:rPr>
            </w:pPr>
          </w:p>
        </w:tc>
      </w:tr>
      <w:tr w:rsidR="00BE10B1" w:rsidTr="00BE10B1">
        <w:trPr>
          <w:trHeight w:val="295"/>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40"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3.</w:t>
            </w:r>
          </w:p>
        </w:tc>
        <w:tc>
          <w:tcPr>
            <w:tcW w:w="8810" w:type="dxa"/>
            <w:gridSpan w:val="2"/>
            <w:hideMark/>
          </w:tcPr>
          <w:p w:rsidR="00BE10B1" w:rsidRDefault="00BE10B1">
            <w:pPr>
              <w:spacing w:after="0"/>
              <w:jc w:val="both"/>
              <w:rPr>
                <w:rFonts w:ascii="Times New Roman" w:hAnsi="Times New Roman"/>
                <w:color w:val="000000"/>
                <w:spacing w:val="-8"/>
                <w:sz w:val="24"/>
                <w:szCs w:val="24"/>
              </w:rPr>
            </w:pPr>
            <w:r>
              <w:rPr>
                <w:rFonts w:ascii="Times New Roman" w:hAnsi="Times New Roman"/>
                <w:b/>
                <w:color w:val="000000"/>
                <w:spacing w:val="-8"/>
                <w:sz w:val="24"/>
                <w:szCs w:val="24"/>
              </w:rPr>
              <w:t>Формы, методы и условия, способствующие совершенствованию психофизиолог</w:t>
            </w:r>
            <w:r>
              <w:rPr>
                <w:rFonts w:ascii="Times New Roman" w:hAnsi="Times New Roman"/>
                <w:b/>
                <w:color w:val="000000"/>
                <w:spacing w:val="-8"/>
                <w:sz w:val="24"/>
                <w:szCs w:val="24"/>
              </w:rPr>
              <w:t>и</w:t>
            </w:r>
            <w:r>
              <w:rPr>
                <w:rFonts w:ascii="Times New Roman" w:hAnsi="Times New Roman"/>
                <w:b/>
                <w:color w:val="000000"/>
                <w:spacing w:val="-8"/>
                <w:sz w:val="24"/>
                <w:szCs w:val="24"/>
              </w:rPr>
              <w:t>ческих функций организма.</w:t>
            </w:r>
            <w:r>
              <w:rPr>
                <w:rFonts w:ascii="Times New Roman" w:hAnsi="Times New Roman"/>
                <w:color w:val="000000"/>
                <w:spacing w:val="-8"/>
                <w:sz w:val="24"/>
                <w:szCs w:val="24"/>
              </w:rPr>
              <w:t xml:space="preserve"> Формы и методы совершенствования психофизиологич</w:t>
            </w:r>
            <w:r>
              <w:rPr>
                <w:rFonts w:ascii="Times New Roman" w:hAnsi="Times New Roman"/>
                <w:color w:val="000000"/>
                <w:spacing w:val="-8"/>
                <w:sz w:val="24"/>
                <w:szCs w:val="24"/>
              </w:rPr>
              <w:t>е</w:t>
            </w:r>
            <w:r>
              <w:rPr>
                <w:rFonts w:ascii="Times New Roman" w:hAnsi="Times New Roman"/>
                <w:color w:val="000000"/>
                <w:spacing w:val="-8"/>
                <w:sz w:val="24"/>
                <w:szCs w:val="24"/>
              </w:rPr>
              <w:t>ских функций организма необходимых для успешного освоения профессии. Применение приемов самоконтроля: пульс, ЧСС, внешние признаки утомляемости при выполнении физических упражнений</w:t>
            </w:r>
          </w:p>
        </w:tc>
        <w:tc>
          <w:tcPr>
            <w:tcW w:w="2986" w:type="dxa"/>
            <w:gridSpan w:val="2"/>
            <w:vMerge/>
            <w:vAlign w:val="center"/>
            <w:hideMark/>
          </w:tcPr>
          <w:p w:rsidR="00BE10B1" w:rsidRDefault="00BE10B1">
            <w:pPr>
              <w:spacing w:after="0" w:line="256" w:lineRule="auto"/>
              <w:rPr>
                <w:rFonts w:ascii="Times New Roman" w:hAnsi="Times New Roman"/>
                <w:b/>
                <w:color w:val="000000"/>
                <w:sz w:val="24"/>
                <w:szCs w:val="24"/>
              </w:rPr>
            </w:pPr>
          </w:p>
        </w:tc>
        <w:tc>
          <w:tcPr>
            <w:tcW w:w="1985" w:type="dxa"/>
            <w:vMerge/>
            <w:vAlign w:val="center"/>
            <w:hideMark/>
          </w:tcPr>
          <w:p w:rsidR="00BE10B1" w:rsidRDefault="00BE10B1">
            <w:pPr>
              <w:spacing w:after="0" w:line="256" w:lineRule="auto"/>
              <w:rPr>
                <w:rFonts w:ascii="Times New Roman" w:hAnsi="Times New Roman"/>
                <w:b/>
                <w:color w:val="000000"/>
                <w:sz w:val="24"/>
                <w:szCs w:val="24"/>
              </w:rPr>
            </w:pPr>
          </w:p>
        </w:tc>
      </w:tr>
      <w:tr w:rsidR="00BE10B1" w:rsidTr="00BE10B1">
        <w:trPr>
          <w:trHeight w:val="295"/>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9350" w:type="dxa"/>
            <w:gridSpan w:val="3"/>
            <w:hideMark/>
          </w:tcPr>
          <w:p w:rsidR="00BE10B1" w:rsidRDefault="00BE10B1">
            <w:pPr>
              <w:spacing w:after="0"/>
              <w:jc w:val="both"/>
              <w:rPr>
                <w:rFonts w:ascii="Times New Roman" w:hAnsi="Times New Roman"/>
                <w:color w:val="000000"/>
                <w:sz w:val="24"/>
                <w:szCs w:val="24"/>
              </w:rPr>
            </w:pPr>
            <w:r>
              <w:rPr>
                <w:rFonts w:ascii="Times New Roman" w:hAnsi="Times New Roman"/>
                <w:b/>
                <w:bCs/>
                <w:sz w:val="24"/>
                <w:szCs w:val="24"/>
              </w:rPr>
              <w:t>В том числе практических занятий и лабораторных работ</w:t>
            </w:r>
          </w:p>
        </w:tc>
        <w:tc>
          <w:tcPr>
            <w:tcW w:w="992" w:type="dxa"/>
            <w:gridSpan w:val="2"/>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1</w:t>
            </w:r>
          </w:p>
        </w:tc>
        <w:tc>
          <w:tcPr>
            <w:tcW w:w="1985" w:type="dxa"/>
            <w:vMerge/>
            <w:vAlign w:val="center"/>
            <w:hideMark/>
          </w:tcPr>
          <w:p w:rsidR="00BE10B1" w:rsidRDefault="00BE10B1">
            <w:pPr>
              <w:spacing w:after="0" w:line="256" w:lineRule="auto"/>
              <w:rPr>
                <w:rFonts w:ascii="Times New Roman" w:hAnsi="Times New Roman"/>
                <w:b/>
                <w:color w:val="000000"/>
                <w:sz w:val="24"/>
                <w:szCs w:val="24"/>
              </w:rPr>
            </w:pPr>
          </w:p>
        </w:tc>
      </w:tr>
      <w:tr w:rsidR="00BE10B1" w:rsidTr="00BE10B1">
        <w:trPr>
          <w:trHeight w:val="295"/>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40" w:type="dxa"/>
          </w:tcPr>
          <w:p w:rsidR="00BE10B1" w:rsidRDefault="00BE10B1">
            <w:pPr>
              <w:spacing w:after="0"/>
              <w:jc w:val="center"/>
              <w:rPr>
                <w:rFonts w:ascii="Times New Roman" w:hAnsi="Times New Roman"/>
                <w:color w:val="000000"/>
                <w:sz w:val="24"/>
                <w:szCs w:val="24"/>
              </w:rPr>
            </w:pPr>
          </w:p>
        </w:tc>
        <w:tc>
          <w:tcPr>
            <w:tcW w:w="8810" w:type="dxa"/>
            <w:gridSpan w:val="2"/>
            <w:hideMark/>
          </w:tcPr>
          <w:p w:rsidR="00BE10B1" w:rsidRDefault="00BE10B1">
            <w:pPr>
              <w:spacing w:after="0"/>
              <w:jc w:val="both"/>
              <w:rPr>
                <w:rFonts w:ascii="Times New Roman" w:hAnsi="Times New Roman"/>
                <w:b/>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«Выполнение упражнений на развитие устойчивости при выполнении работ на высоте и узкой опоре»</w:t>
            </w:r>
          </w:p>
        </w:tc>
        <w:tc>
          <w:tcPr>
            <w:tcW w:w="992" w:type="dxa"/>
            <w:gridSpan w:val="2"/>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1</w:t>
            </w:r>
          </w:p>
        </w:tc>
        <w:tc>
          <w:tcPr>
            <w:tcW w:w="1985" w:type="dxa"/>
            <w:vMerge/>
            <w:vAlign w:val="center"/>
            <w:hideMark/>
          </w:tcPr>
          <w:p w:rsidR="00BE10B1" w:rsidRDefault="00BE10B1">
            <w:pPr>
              <w:spacing w:after="0" w:line="256" w:lineRule="auto"/>
              <w:rPr>
                <w:rFonts w:ascii="Times New Roman" w:hAnsi="Times New Roman"/>
                <w:b/>
                <w:color w:val="000000"/>
                <w:sz w:val="24"/>
                <w:szCs w:val="24"/>
              </w:rPr>
            </w:pPr>
          </w:p>
        </w:tc>
      </w:tr>
      <w:tr w:rsidR="00BE10B1" w:rsidTr="00BE10B1">
        <w:trPr>
          <w:trHeight w:val="295"/>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9350" w:type="dxa"/>
            <w:gridSpan w:val="3"/>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 xml:space="preserve">Самостоятельная работа </w:t>
            </w:r>
            <w:proofErr w:type="gramStart"/>
            <w:r>
              <w:rPr>
                <w:rFonts w:ascii="Times New Roman" w:hAnsi="Times New Roman"/>
                <w:b/>
                <w:color w:val="000000"/>
                <w:sz w:val="24"/>
                <w:szCs w:val="24"/>
              </w:rPr>
              <w:t>обучающихся</w:t>
            </w:r>
            <w:proofErr w:type="gramEnd"/>
          </w:p>
        </w:tc>
        <w:tc>
          <w:tcPr>
            <w:tcW w:w="992" w:type="dxa"/>
            <w:gridSpan w:val="2"/>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4</w:t>
            </w:r>
          </w:p>
        </w:tc>
        <w:tc>
          <w:tcPr>
            <w:tcW w:w="1985" w:type="dxa"/>
            <w:vMerge/>
            <w:vAlign w:val="center"/>
            <w:hideMark/>
          </w:tcPr>
          <w:p w:rsidR="00BE10B1" w:rsidRDefault="00BE10B1">
            <w:pPr>
              <w:spacing w:after="0" w:line="256" w:lineRule="auto"/>
              <w:rPr>
                <w:rFonts w:ascii="Times New Roman" w:hAnsi="Times New Roman"/>
                <w:b/>
                <w:color w:val="000000"/>
                <w:sz w:val="24"/>
                <w:szCs w:val="24"/>
              </w:rPr>
            </w:pPr>
          </w:p>
        </w:tc>
      </w:tr>
      <w:tr w:rsidR="00BE10B1" w:rsidTr="00BE10B1">
        <w:tc>
          <w:tcPr>
            <w:tcW w:w="2808" w:type="dxa"/>
            <w:vMerge w:val="restart"/>
          </w:tcPr>
          <w:p w:rsidR="00BE10B1" w:rsidRDefault="00BE10B1">
            <w:pPr>
              <w:spacing w:after="0"/>
              <w:jc w:val="center"/>
              <w:rPr>
                <w:rFonts w:ascii="Times New Roman" w:hAnsi="Times New Roman"/>
                <w:b/>
                <w:color w:val="000000"/>
                <w:sz w:val="24"/>
                <w:szCs w:val="24"/>
              </w:rPr>
            </w:pPr>
          </w:p>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Тема 1.2.</w:t>
            </w:r>
          </w:p>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Основы здорового о</w:t>
            </w:r>
            <w:r>
              <w:rPr>
                <w:rFonts w:ascii="Times New Roman" w:hAnsi="Times New Roman"/>
                <w:b/>
                <w:color w:val="000000"/>
                <w:sz w:val="24"/>
                <w:szCs w:val="24"/>
              </w:rPr>
              <w:t>б</w:t>
            </w:r>
            <w:r>
              <w:rPr>
                <w:rFonts w:ascii="Times New Roman" w:hAnsi="Times New Roman"/>
                <w:b/>
                <w:color w:val="000000"/>
                <w:sz w:val="24"/>
                <w:szCs w:val="24"/>
              </w:rPr>
              <w:t>раза жизни</w:t>
            </w:r>
          </w:p>
        </w:tc>
        <w:tc>
          <w:tcPr>
            <w:tcW w:w="9350" w:type="dxa"/>
            <w:gridSpan w:val="3"/>
            <w:hideMark/>
          </w:tcPr>
          <w:p w:rsidR="00BE10B1" w:rsidRDefault="00BE10B1">
            <w:pPr>
              <w:spacing w:after="0"/>
              <w:rPr>
                <w:rFonts w:ascii="Times New Roman" w:hAnsi="Times New Roman"/>
                <w:b/>
                <w:color w:val="000000"/>
                <w:sz w:val="24"/>
                <w:szCs w:val="24"/>
              </w:rPr>
            </w:pPr>
            <w:r>
              <w:rPr>
                <w:rFonts w:ascii="Times New Roman" w:hAnsi="Times New Roman"/>
                <w:b/>
                <w:color w:val="000000"/>
                <w:sz w:val="24"/>
                <w:szCs w:val="24"/>
              </w:rPr>
              <w:t xml:space="preserve">Содержание </w:t>
            </w:r>
            <w:r>
              <w:rPr>
                <w:rFonts w:ascii="Times New Roman" w:hAnsi="Times New Roman"/>
                <w:b/>
                <w:bCs/>
                <w:sz w:val="24"/>
                <w:szCs w:val="24"/>
              </w:rPr>
              <w:t>учебного материала</w:t>
            </w:r>
          </w:p>
        </w:tc>
        <w:tc>
          <w:tcPr>
            <w:tcW w:w="983" w:type="dxa"/>
            <w:vMerge w:val="restart"/>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1</w:t>
            </w:r>
          </w:p>
        </w:tc>
        <w:tc>
          <w:tcPr>
            <w:tcW w:w="1994" w:type="dxa"/>
            <w:gridSpan w:val="2"/>
            <w:vMerge w:val="restart"/>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ОК 08.</w:t>
            </w:r>
          </w:p>
        </w:tc>
      </w:tr>
      <w:tr w:rsidR="00BE10B1" w:rsidTr="00BE10B1">
        <w:trPr>
          <w:trHeight w:val="970"/>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 xml:space="preserve">Психическое здоровье и спорт. </w:t>
            </w:r>
            <w:r>
              <w:rPr>
                <w:rFonts w:ascii="Times New Roman" w:hAnsi="Times New Roman"/>
                <w:color w:val="000000"/>
                <w:sz w:val="24"/>
                <w:szCs w:val="24"/>
              </w:rPr>
              <w:t xml:space="preserve">Сохранение психического здоровья средствами физической культуры. Комплекс упражнений для снятия </w:t>
            </w:r>
            <w:proofErr w:type="spellStart"/>
            <w:r>
              <w:rPr>
                <w:rFonts w:ascii="Times New Roman" w:hAnsi="Times New Roman"/>
                <w:color w:val="000000"/>
                <w:sz w:val="24"/>
                <w:szCs w:val="24"/>
              </w:rPr>
              <w:t>психоэмоционального</w:t>
            </w:r>
            <w:proofErr w:type="spellEnd"/>
            <w:r>
              <w:rPr>
                <w:rFonts w:ascii="Times New Roman" w:hAnsi="Times New Roman"/>
                <w:color w:val="000000"/>
                <w:sz w:val="24"/>
                <w:szCs w:val="24"/>
              </w:rPr>
              <w:t xml:space="preserve"> напряжения.</w:t>
            </w:r>
          </w:p>
        </w:tc>
        <w:tc>
          <w:tcPr>
            <w:tcW w:w="992" w:type="dxa"/>
            <w:vMerge/>
            <w:vAlign w:val="center"/>
            <w:hideMark/>
          </w:tcPr>
          <w:p w:rsidR="00BE10B1" w:rsidRDefault="00BE10B1">
            <w:pPr>
              <w:spacing w:after="0" w:line="256" w:lineRule="auto"/>
              <w:rPr>
                <w:rFonts w:ascii="Times New Roman" w:hAnsi="Times New Roman"/>
                <w:b/>
                <w:color w:val="000000"/>
                <w:sz w:val="24"/>
                <w:szCs w:val="24"/>
              </w:rPr>
            </w:pP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9350" w:type="dxa"/>
            <w:gridSpan w:val="3"/>
            <w:hideMark/>
          </w:tcPr>
          <w:p w:rsidR="00BE10B1" w:rsidRDefault="00BE10B1">
            <w:pPr>
              <w:spacing w:after="0"/>
              <w:jc w:val="both"/>
              <w:rPr>
                <w:rFonts w:ascii="Times New Roman" w:hAnsi="Times New Roman"/>
                <w:color w:val="000000"/>
                <w:sz w:val="24"/>
                <w:szCs w:val="24"/>
              </w:rPr>
            </w:pPr>
            <w:r>
              <w:rPr>
                <w:rFonts w:ascii="Times New Roman" w:hAnsi="Times New Roman"/>
                <w:b/>
                <w:bCs/>
                <w:sz w:val="24"/>
                <w:szCs w:val="24"/>
              </w:rPr>
              <w:t>В том числе практических занятий и лабораторных работ</w:t>
            </w:r>
          </w:p>
        </w:tc>
        <w:tc>
          <w:tcPr>
            <w:tcW w:w="983" w:type="dxa"/>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3</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2.</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«Упражнения на развитие выносливости»</w:t>
            </w:r>
          </w:p>
        </w:tc>
        <w:tc>
          <w:tcPr>
            <w:tcW w:w="983" w:type="dxa"/>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3.</w:t>
            </w:r>
          </w:p>
        </w:tc>
        <w:tc>
          <w:tcPr>
            <w:tcW w:w="8789" w:type="dxa"/>
            <w:hideMark/>
          </w:tcPr>
          <w:p w:rsidR="00BE10B1" w:rsidRDefault="00BE10B1">
            <w:pPr>
              <w:spacing w:after="0"/>
              <w:jc w:val="both"/>
              <w:rPr>
                <w:rFonts w:ascii="Times New Roman" w:hAnsi="Times New Roman"/>
                <w:color w:val="000000"/>
                <w:spacing w:val="-12"/>
                <w:sz w:val="24"/>
                <w:szCs w:val="24"/>
              </w:rPr>
            </w:pPr>
            <w:r>
              <w:rPr>
                <w:rFonts w:ascii="Times New Roman" w:hAnsi="Times New Roman"/>
                <w:b/>
                <w:color w:val="000000"/>
                <w:spacing w:val="-12"/>
                <w:sz w:val="24"/>
                <w:szCs w:val="24"/>
              </w:rPr>
              <w:t>Практическая работа</w:t>
            </w:r>
            <w:r>
              <w:rPr>
                <w:rFonts w:ascii="Times New Roman" w:hAnsi="Times New Roman"/>
                <w:color w:val="000000"/>
                <w:spacing w:val="-12"/>
                <w:sz w:val="24"/>
                <w:szCs w:val="24"/>
              </w:rPr>
              <w:t xml:space="preserve"> «Воспитание устойчивости организма к воздействиям неблагоприя</w:t>
            </w:r>
            <w:r>
              <w:rPr>
                <w:rFonts w:ascii="Times New Roman" w:hAnsi="Times New Roman"/>
                <w:color w:val="000000"/>
                <w:spacing w:val="-12"/>
                <w:sz w:val="24"/>
                <w:szCs w:val="24"/>
              </w:rPr>
              <w:t>т</w:t>
            </w:r>
            <w:r>
              <w:rPr>
                <w:rFonts w:ascii="Times New Roman" w:hAnsi="Times New Roman"/>
                <w:color w:val="000000"/>
                <w:spacing w:val="-12"/>
                <w:sz w:val="24"/>
                <w:szCs w:val="24"/>
              </w:rPr>
              <w:t>ных гигиенических производственных факторов труда».</w:t>
            </w:r>
          </w:p>
        </w:tc>
        <w:tc>
          <w:tcPr>
            <w:tcW w:w="983" w:type="dxa"/>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2</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9350" w:type="dxa"/>
            <w:gridSpan w:val="3"/>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 xml:space="preserve">Самостоятельная работа </w:t>
            </w:r>
            <w:proofErr w:type="gramStart"/>
            <w:r>
              <w:rPr>
                <w:rFonts w:ascii="Times New Roman" w:hAnsi="Times New Roman"/>
                <w:b/>
                <w:color w:val="000000"/>
                <w:sz w:val="24"/>
                <w:szCs w:val="24"/>
              </w:rPr>
              <w:t>обучающихся</w:t>
            </w:r>
            <w:proofErr w:type="gramEnd"/>
          </w:p>
        </w:tc>
        <w:tc>
          <w:tcPr>
            <w:tcW w:w="983" w:type="dxa"/>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2</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2808" w:type="dxa"/>
            <w:vMerge w:val="restart"/>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Тема 1.3.</w:t>
            </w:r>
          </w:p>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Физкультурно-оздоровительные м</w:t>
            </w:r>
            <w:r>
              <w:rPr>
                <w:rFonts w:ascii="Times New Roman" w:hAnsi="Times New Roman"/>
                <w:b/>
                <w:color w:val="000000"/>
                <w:sz w:val="24"/>
                <w:szCs w:val="24"/>
              </w:rPr>
              <w:t>е</w:t>
            </w:r>
            <w:r>
              <w:rPr>
                <w:rFonts w:ascii="Times New Roman" w:hAnsi="Times New Roman"/>
                <w:b/>
                <w:color w:val="000000"/>
                <w:sz w:val="24"/>
                <w:szCs w:val="24"/>
              </w:rPr>
              <w:t>роприятия для укре</w:t>
            </w:r>
            <w:r>
              <w:rPr>
                <w:rFonts w:ascii="Times New Roman" w:hAnsi="Times New Roman"/>
                <w:b/>
                <w:color w:val="000000"/>
                <w:sz w:val="24"/>
                <w:szCs w:val="24"/>
              </w:rPr>
              <w:t>п</w:t>
            </w:r>
            <w:r>
              <w:rPr>
                <w:rFonts w:ascii="Times New Roman" w:hAnsi="Times New Roman"/>
                <w:b/>
                <w:color w:val="000000"/>
                <w:sz w:val="24"/>
                <w:szCs w:val="24"/>
              </w:rPr>
              <w:t>ления здоровья, дост</w:t>
            </w:r>
            <w:r>
              <w:rPr>
                <w:rFonts w:ascii="Times New Roman" w:hAnsi="Times New Roman"/>
                <w:b/>
                <w:color w:val="000000"/>
                <w:sz w:val="24"/>
                <w:szCs w:val="24"/>
              </w:rPr>
              <w:t>и</w:t>
            </w:r>
            <w:r>
              <w:rPr>
                <w:rFonts w:ascii="Times New Roman" w:hAnsi="Times New Roman"/>
                <w:b/>
                <w:color w:val="000000"/>
                <w:sz w:val="24"/>
                <w:szCs w:val="24"/>
              </w:rPr>
              <w:t>жения жизненных и профессиональных ц</w:t>
            </w:r>
            <w:r>
              <w:rPr>
                <w:rFonts w:ascii="Times New Roman" w:hAnsi="Times New Roman"/>
                <w:b/>
                <w:color w:val="000000"/>
                <w:sz w:val="24"/>
                <w:szCs w:val="24"/>
              </w:rPr>
              <w:t>е</w:t>
            </w:r>
            <w:r>
              <w:rPr>
                <w:rFonts w:ascii="Times New Roman" w:hAnsi="Times New Roman"/>
                <w:b/>
                <w:color w:val="000000"/>
                <w:sz w:val="24"/>
                <w:szCs w:val="24"/>
              </w:rPr>
              <w:t>лей</w:t>
            </w:r>
          </w:p>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br w:type="page"/>
            </w:r>
          </w:p>
        </w:tc>
        <w:tc>
          <w:tcPr>
            <w:tcW w:w="9350" w:type="dxa"/>
            <w:gridSpan w:val="3"/>
            <w:hideMark/>
          </w:tcPr>
          <w:p w:rsidR="00BE10B1" w:rsidRDefault="00BE10B1">
            <w:pPr>
              <w:spacing w:after="0"/>
              <w:rPr>
                <w:rFonts w:ascii="Times New Roman" w:hAnsi="Times New Roman"/>
                <w:b/>
                <w:color w:val="000000"/>
                <w:sz w:val="24"/>
                <w:szCs w:val="24"/>
              </w:rPr>
            </w:pPr>
            <w:r>
              <w:rPr>
                <w:rFonts w:ascii="Times New Roman" w:hAnsi="Times New Roman"/>
                <w:b/>
                <w:color w:val="000000"/>
                <w:sz w:val="24"/>
                <w:szCs w:val="24"/>
              </w:rPr>
              <w:t>Содержание учебного материала</w:t>
            </w:r>
          </w:p>
        </w:tc>
        <w:tc>
          <w:tcPr>
            <w:tcW w:w="983" w:type="dxa"/>
            <w:vMerge w:val="restart"/>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2</w:t>
            </w:r>
          </w:p>
        </w:tc>
        <w:tc>
          <w:tcPr>
            <w:tcW w:w="1994" w:type="dxa"/>
            <w:gridSpan w:val="2"/>
            <w:vMerge w:val="restart"/>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ОК 08.</w:t>
            </w:r>
          </w:p>
          <w:p w:rsidR="00BE10B1" w:rsidRDefault="00BE10B1">
            <w:pPr>
              <w:spacing w:after="0"/>
              <w:jc w:val="center"/>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8789" w:type="dxa"/>
            <w:hideMark/>
          </w:tcPr>
          <w:p w:rsidR="00BE10B1" w:rsidRDefault="00BE10B1">
            <w:pPr>
              <w:spacing w:after="0"/>
              <w:jc w:val="both"/>
              <w:rPr>
                <w:rFonts w:ascii="Times New Roman" w:hAnsi="Times New Roman"/>
                <w:b/>
                <w:color w:val="000000"/>
                <w:sz w:val="24"/>
                <w:szCs w:val="24"/>
              </w:rPr>
            </w:pPr>
            <w:r>
              <w:rPr>
                <w:rFonts w:ascii="Times New Roman" w:hAnsi="Times New Roman"/>
                <w:b/>
                <w:color w:val="000000"/>
                <w:sz w:val="24"/>
                <w:szCs w:val="24"/>
              </w:rPr>
              <w:t>Применение общих и профессиональных компетенций для достижения жи</w:t>
            </w:r>
            <w:r>
              <w:rPr>
                <w:rFonts w:ascii="Times New Roman" w:hAnsi="Times New Roman"/>
                <w:b/>
                <w:color w:val="000000"/>
                <w:sz w:val="24"/>
                <w:szCs w:val="24"/>
              </w:rPr>
              <w:t>з</w:t>
            </w:r>
            <w:r>
              <w:rPr>
                <w:rFonts w:ascii="Times New Roman" w:hAnsi="Times New Roman"/>
                <w:b/>
                <w:color w:val="000000"/>
                <w:sz w:val="24"/>
                <w:szCs w:val="24"/>
              </w:rPr>
              <w:t xml:space="preserve">ненных и профессиональных целей. </w:t>
            </w:r>
            <w:r>
              <w:rPr>
                <w:rFonts w:ascii="Times New Roman" w:hAnsi="Times New Roman"/>
                <w:color w:val="000000"/>
                <w:sz w:val="24"/>
                <w:szCs w:val="24"/>
              </w:rPr>
              <w:t>Упражнения, способствующие развитию группы мышц участвующих в выполнении профессиональных навыков.</w:t>
            </w:r>
          </w:p>
        </w:tc>
        <w:tc>
          <w:tcPr>
            <w:tcW w:w="992" w:type="dxa"/>
            <w:vMerge/>
            <w:vAlign w:val="center"/>
            <w:hideMark/>
          </w:tcPr>
          <w:p w:rsidR="00BE10B1" w:rsidRDefault="00BE10B1">
            <w:pPr>
              <w:spacing w:after="0" w:line="256" w:lineRule="auto"/>
              <w:rPr>
                <w:rFonts w:ascii="Times New Roman" w:hAnsi="Times New Roman"/>
                <w:b/>
                <w:color w:val="000000"/>
                <w:sz w:val="24"/>
                <w:szCs w:val="24"/>
              </w:rPr>
            </w:pP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9350" w:type="dxa"/>
            <w:gridSpan w:val="3"/>
            <w:hideMark/>
          </w:tcPr>
          <w:p w:rsidR="00BE10B1" w:rsidRDefault="00BE10B1">
            <w:pPr>
              <w:spacing w:after="0"/>
              <w:jc w:val="both"/>
              <w:rPr>
                <w:rFonts w:ascii="Times New Roman" w:hAnsi="Times New Roman"/>
                <w:color w:val="000000"/>
                <w:sz w:val="24"/>
                <w:szCs w:val="24"/>
              </w:rPr>
            </w:pPr>
            <w:r>
              <w:rPr>
                <w:rFonts w:ascii="Times New Roman" w:hAnsi="Times New Roman"/>
                <w:b/>
                <w:bCs/>
                <w:sz w:val="24"/>
                <w:szCs w:val="24"/>
              </w:rPr>
              <w:t>В том числе практических занятий и лабораторных работ</w:t>
            </w:r>
          </w:p>
        </w:tc>
        <w:tc>
          <w:tcPr>
            <w:tcW w:w="983" w:type="dxa"/>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22</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jc w:val="center"/>
              <w:rPr>
                <w:rFonts w:ascii="Times New Roman" w:hAnsi="Times New Roman"/>
                <w:color w:val="000000"/>
                <w:sz w:val="24"/>
                <w:szCs w:val="24"/>
              </w:rPr>
            </w:pPr>
            <w:r>
              <w:rPr>
                <w:rFonts w:ascii="Times New Roman" w:hAnsi="Times New Roman"/>
                <w:color w:val="000000"/>
                <w:sz w:val="24"/>
                <w:szCs w:val="24"/>
              </w:rPr>
              <w:t>2.</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«Кросс по пересеченной местности».</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jc w:val="center"/>
              <w:rPr>
                <w:rFonts w:ascii="Times New Roman" w:hAnsi="Times New Roman"/>
                <w:color w:val="000000"/>
                <w:sz w:val="24"/>
                <w:szCs w:val="24"/>
              </w:rPr>
            </w:pPr>
            <w:r>
              <w:rPr>
                <w:rFonts w:ascii="Times New Roman" w:hAnsi="Times New Roman"/>
                <w:color w:val="000000"/>
                <w:sz w:val="24"/>
                <w:szCs w:val="24"/>
              </w:rPr>
              <w:t>3.</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«Бег на 150 м в заданное время».</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jc w:val="center"/>
              <w:rPr>
                <w:rFonts w:ascii="Times New Roman" w:hAnsi="Times New Roman"/>
                <w:color w:val="000000"/>
                <w:sz w:val="24"/>
                <w:szCs w:val="24"/>
              </w:rPr>
            </w:pPr>
            <w:r>
              <w:rPr>
                <w:rFonts w:ascii="Times New Roman" w:hAnsi="Times New Roman"/>
                <w:color w:val="000000"/>
                <w:sz w:val="24"/>
                <w:szCs w:val="24"/>
              </w:rPr>
              <w:t>4.</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«Прыжки в длину способом «согнув ноги»».</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jc w:val="center"/>
              <w:rPr>
                <w:rFonts w:ascii="Times New Roman" w:hAnsi="Times New Roman"/>
                <w:color w:val="000000"/>
                <w:sz w:val="24"/>
                <w:szCs w:val="24"/>
              </w:rPr>
            </w:pPr>
            <w:r>
              <w:rPr>
                <w:rFonts w:ascii="Times New Roman" w:hAnsi="Times New Roman"/>
                <w:color w:val="000000"/>
                <w:sz w:val="24"/>
                <w:szCs w:val="24"/>
              </w:rPr>
              <w:t>5.</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«Метание гранаты в цель».</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jc w:val="center"/>
              <w:rPr>
                <w:rFonts w:ascii="Times New Roman" w:hAnsi="Times New Roman"/>
                <w:color w:val="000000"/>
                <w:sz w:val="24"/>
                <w:szCs w:val="24"/>
              </w:rPr>
            </w:pPr>
            <w:r>
              <w:rPr>
                <w:rFonts w:ascii="Times New Roman" w:hAnsi="Times New Roman"/>
                <w:color w:val="000000"/>
                <w:sz w:val="24"/>
                <w:szCs w:val="24"/>
              </w:rPr>
              <w:t>6.</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«Метание гранаты на дальность».</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jc w:val="center"/>
              <w:rPr>
                <w:rFonts w:ascii="Times New Roman" w:hAnsi="Times New Roman"/>
                <w:color w:val="000000"/>
                <w:sz w:val="24"/>
                <w:szCs w:val="24"/>
              </w:rPr>
            </w:pPr>
            <w:r>
              <w:rPr>
                <w:rFonts w:ascii="Times New Roman" w:hAnsi="Times New Roman"/>
                <w:color w:val="000000"/>
                <w:sz w:val="24"/>
                <w:szCs w:val="24"/>
              </w:rPr>
              <w:t>7.</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«Челночный бег 3х10».</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jc w:val="center"/>
              <w:rPr>
                <w:rFonts w:ascii="Times New Roman" w:hAnsi="Times New Roman"/>
                <w:color w:val="000000"/>
                <w:spacing w:val="-20"/>
                <w:sz w:val="24"/>
                <w:szCs w:val="24"/>
              </w:rPr>
            </w:pPr>
            <w:r>
              <w:rPr>
                <w:rFonts w:ascii="Times New Roman" w:hAnsi="Times New Roman"/>
                <w:color w:val="000000"/>
                <w:spacing w:val="-20"/>
                <w:sz w:val="24"/>
                <w:szCs w:val="24"/>
              </w:rPr>
              <w:t>8.</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«Прыжки на различные отрезки длинны».</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jc w:val="center"/>
              <w:rPr>
                <w:rFonts w:ascii="Times New Roman" w:hAnsi="Times New Roman"/>
                <w:color w:val="000000"/>
                <w:spacing w:val="-20"/>
                <w:sz w:val="24"/>
                <w:szCs w:val="24"/>
              </w:rPr>
            </w:pPr>
            <w:r>
              <w:rPr>
                <w:rFonts w:ascii="Times New Roman" w:hAnsi="Times New Roman"/>
                <w:color w:val="000000"/>
                <w:spacing w:val="-20"/>
                <w:sz w:val="24"/>
                <w:szCs w:val="24"/>
              </w:rPr>
              <w:t>9.</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«Выполнение максимального количества элементарных движений».</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rPr>
          <w:trHeight w:val="403"/>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right="-108"/>
              <w:jc w:val="center"/>
              <w:rPr>
                <w:rFonts w:ascii="Times New Roman" w:hAnsi="Times New Roman"/>
                <w:color w:val="000000"/>
                <w:spacing w:val="-20"/>
                <w:sz w:val="24"/>
                <w:szCs w:val="24"/>
              </w:rPr>
            </w:pPr>
            <w:r>
              <w:rPr>
                <w:rFonts w:ascii="Times New Roman" w:hAnsi="Times New Roman"/>
                <w:color w:val="000000"/>
                <w:spacing w:val="-20"/>
                <w:sz w:val="24"/>
                <w:szCs w:val="24"/>
              </w:rPr>
              <w:t>10.</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«Опорные прыжки через гимнастического козла и коня».</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rPr>
          <w:trHeight w:val="313"/>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ind w:left="113" w:right="-108"/>
              <w:jc w:val="center"/>
              <w:rPr>
                <w:rFonts w:ascii="Times New Roman" w:hAnsi="Times New Roman"/>
                <w:color w:val="000000"/>
                <w:spacing w:val="-20"/>
                <w:sz w:val="24"/>
                <w:szCs w:val="24"/>
              </w:rPr>
            </w:pPr>
            <w:r>
              <w:rPr>
                <w:rFonts w:ascii="Times New Roman" w:hAnsi="Times New Roman"/>
                <w:color w:val="000000"/>
                <w:spacing w:val="-20"/>
                <w:sz w:val="24"/>
                <w:szCs w:val="24"/>
              </w:rPr>
              <w:t>11.</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«Упражнения на снарядах».</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rPr>
          <w:trHeight w:val="509"/>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12.</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«Прыжки с гимнастической скакалкой за заданное время».</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13.</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«Ходьба по гимнастическому бревну».</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jc w:val="both"/>
              <w:rPr>
                <w:rFonts w:ascii="Times New Roman" w:hAnsi="Times New Roman"/>
                <w:color w:val="000000"/>
                <w:spacing w:val="-20"/>
                <w:sz w:val="24"/>
                <w:szCs w:val="24"/>
              </w:rPr>
            </w:pPr>
            <w:r>
              <w:rPr>
                <w:rFonts w:ascii="Times New Roman" w:hAnsi="Times New Roman"/>
                <w:color w:val="000000"/>
                <w:spacing w:val="-20"/>
                <w:sz w:val="24"/>
                <w:szCs w:val="24"/>
              </w:rPr>
              <w:t>14.</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«Упражнения с гантелями».</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15.</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«Упражнения на гимнастической скамейке».</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16.</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«Акробатические упражнения».</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rPr>
          <w:trHeight w:val="260"/>
        </w:trPr>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17.</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«Упражнения в балансировании».</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18.</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«Упражнения на гимнастической стенке».</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19.</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«Преодоление полосы препятствий».</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20.</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«Выполнение упражнений на развитие быстроты движ</w:t>
            </w:r>
            <w:r>
              <w:rPr>
                <w:rFonts w:ascii="Times New Roman" w:hAnsi="Times New Roman"/>
                <w:color w:val="000000"/>
                <w:sz w:val="24"/>
                <w:szCs w:val="24"/>
              </w:rPr>
              <w:t>е</w:t>
            </w:r>
            <w:r>
              <w:rPr>
                <w:rFonts w:ascii="Times New Roman" w:hAnsi="Times New Roman"/>
                <w:color w:val="000000"/>
                <w:sz w:val="24"/>
                <w:szCs w:val="24"/>
              </w:rPr>
              <w:t>ний».</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21.</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«Выполнение упражнений на развитие быстроты реакции».</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22.</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«Выполнение упражнений на развитие частоты движений».</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300" w:type="dxa"/>
            <w:vMerge/>
            <w:vAlign w:val="center"/>
            <w:hideMark/>
          </w:tcPr>
          <w:p w:rsidR="00BE10B1" w:rsidRDefault="00BE10B1">
            <w:pPr>
              <w:spacing w:after="0" w:line="256" w:lineRule="auto"/>
              <w:rPr>
                <w:rFonts w:ascii="Times New Roman" w:hAnsi="Times New Roman"/>
                <w:b/>
                <w:color w:val="000000"/>
                <w:sz w:val="24"/>
                <w:szCs w:val="24"/>
              </w:rPr>
            </w:pPr>
          </w:p>
        </w:tc>
        <w:tc>
          <w:tcPr>
            <w:tcW w:w="561" w:type="dxa"/>
            <w:gridSpan w:val="2"/>
            <w:hideMark/>
          </w:tcPr>
          <w:p w:rsidR="00BE10B1" w:rsidRDefault="00BE10B1">
            <w:pPr>
              <w:spacing w:after="0"/>
              <w:rPr>
                <w:rFonts w:ascii="Times New Roman" w:hAnsi="Times New Roman"/>
                <w:color w:val="000000"/>
                <w:spacing w:val="-20"/>
                <w:sz w:val="24"/>
                <w:szCs w:val="24"/>
              </w:rPr>
            </w:pPr>
            <w:r>
              <w:rPr>
                <w:rFonts w:ascii="Times New Roman" w:hAnsi="Times New Roman"/>
                <w:color w:val="000000"/>
                <w:spacing w:val="-20"/>
                <w:sz w:val="24"/>
                <w:szCs w:val="24"/>
              </w:rPr>
              <w:t>23.</w:t>
            </w:r>
          </w:p>
        </w:tc>
        <w:tc>
          <w:tcPr>
            <w:tcW w:w="8789" w:type="dxa"/>
            <w:hideMark/>
          </w:tcPr>
          <w:p w:rsidR="00BE10B1" w:rsidRDefault="00BE10B1">
            <w:pPr>
              <w:spacing w:after="0"/>
              <w:jc w:val="both"/>
              <w:rPr>
                <w:rFonts w:ascii="Times New Roman" w:hAnsi="Times New Roman"/>
                <w:color w:val="000000"/>
                <w:sz w:val="24"/>
                <w:szCs w:val="24"/>
              </w:rPr>
            </w:pPr>
            <w:r>
              <w:rPr>
                <w:rFonts w:ascii="Times New Roman" w:hAnsi="Times New Roman"/>
                <w:b/>
                <w:color w:val="000000"/>
                <w:sz w:val="24"/>
                <w:szCs w:val="24"/>
              </w:rPr>
              <w:t>Практическая работа</w:t>
            </w:r>
            <w:r>
              <w:rPr>
                <w:rFonts w:ascii="Times New Roman" w:hAnsi="Times New Roman"/>
                <w:color w:val="000000"/>
                <w:sz w:val="24"/>
                <w:szCs w:val="24"/>
              </w:rPr>
              <w:t xml:space="preserve"> «Броски мяча в корзину с различных расстояний».</w:t>
            </w:r>
          </w:p>
        </w:tc>
        <w:tc>
          <w:tcPr>
            <w:tcW w:w="983" w:type="dxa"/>
            <w:hideMark/>
          </w:tcPr>
          <w:p w:rsidR="00BE10B1" w:rsidRDefault="00BE10B1">
            <w:pPr>
              <w:spacing w:after="0"/>
              <w:jc w:val="center"/>
              <w:rPr>
                <w:rFonts w:ascii="Times New Roman" w:hAnsi="Times New Roman"/>
                <w:color w:val="000000"/>
                <w:sz w:val="24"/>
                <w:szCs w:val="24"/>
              </w:rPr>
            </w:pPr>
            <w:r>
              <w:rPr>
                <w:rFonts w:ascii="Times New Roman" w:hAnsi="Times New Roman"/>
                <w:color w:val="000000"/>
                <w:sz w:val="24"/>
                <w:szCs w:val="24"/>
              </w:rPr>
              <w:t>1</w:t>
            </w:r>
          </w:p>
        </w:tc>
        <w:tc>
          <w:tcPr>
            <w:tcW w:w="3979" w:type="dxa"/>
            <w:gridSpan w:val="2"/>
            <w:vMerge/>
            <w:vAlign w:val="center"/>
            <w:hideMark/>
          </w:tcPr>
          <w:p w:rsidR="00BE10B1" w:rsidRDefault="00BE10B1">
            <w:pPr>
              <w:spacing w:after="0" w:line="256" w:lineRule="auto"/>
              <w:rPr>
                <w:rFonts w:ascii="Times New Roman" w:hAnsi="Times New Roman"/>
                <w:color w:val="000000"/>
                <w:sz w:val="24"/>
                <w:szCs w:val="24"/>
              </w:rPr>
            </w:pPr>
          </w:p>
        </w:tc>
      </w:tr>
      <w:tr w:rsidR="00BE10B1" w:rsidTr="00BE10B1">
        <w:tc>
          <w:tcPr>
            <w:tcW w:w="12158" w:type="dxa"/>
            <w:gridSpan w:val="4"/>
            <w:vAlign w:val="center"/>
            <w:hideMark/>
          </w:tcPr>
          <w:p w:rsidR="00BE10B1" w:rsidRDefault="00BE10B1">
            <w:pPr>
              <w:spacing w:after="0"/>
              <w:rPr>
                <w:rFonts w:ascii="Times New Roman" w:hAnsi="Times New Roman"/>
                <w:b/>
                <w:color w:val="000000"/>
                <w:sz w:val="24"/>
                <w:szCs w:val="24"/>
              </w:rPr>
            </w:pPr>
            <w:r>
              <w:rPr>
                <w:rFonts w:ascii="Times New Roman" w:hAnsi="Times New Roman"/>
                <w:b/>
                <w:color w:val="000000"/>
                <w:sz w:val="24"/>
                <w:szCs w:val="24"/>
              </w:rPr>
              <w:t>Промежуточная аттестация</w:t>
            </w:r>
          </w:p>
        </w:tc>
        <w:tc>
          <w:tcPr>
            <w:tcW w:w="983" w:type="dxa"/>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2</w:t>
            </w:r>
          </w:p>
        </w:tc>
        <w:tc>
          <w:tcPr>
            <w:tcW w:w="1994" w:type="dxa"/>
            <w:gridSpan w:val="2"/>
          </w:tcPr>
          <w:p w:rsidR="00BE10B1" w:rsidRDefault="00BE10B1">
            <w:pPr>
              <w:spacing w:after="0"/>
              <w:jc w:val="center"/>
              <w:rPr>
                <w:rFonts w:ascii="Times New Roman" w:hAnsi="Times New Roman"/>
                <w:color w:val="000000"/>
                <w:sz w:val="24"/>
                <w:szCs w:val="24"/>
              </w:rPr>
            </w:pPr>
          </w:p>
        </w:tc>
      </w:tr>
      <w:tr w:rsidR="00BE10B1" w:rsidTr="00BE10B1">
        <w:tc>
          <w:tcPr>
            <w:tcW w:w="12158" w:type="dxa"/>
            <w:gridSpan w:val="4"/>
            <w:hideMark/>
          </w:tcPr>
          <w:p w:rsidR="00BE10B1" w:rsidRDefault="00BE10B1">
            <w:pPr>
              <w:spacing w:after="0"/>
              <w:rPr>
                <w:rFonts w:ascii="Times New Roman" w:hAnsi="Times New Roman"/>
                <w:b/>
                <w:color w:val="000000"/>
                <w:sz w:val="24"/>
                <w:szCs w:val="24"/>
              </w:rPr>
            </w:pPr>
            <w:r>
              <w:rPr>
                <w:rFonts w:ascii="Times New Roman" w:hAnsi="Times New Roman"/>
                <w:b/>
                <w:color w:val="000000"/>
                <w:sz w:val="24"/>
                <w:szCs w:val="24"/>
              </w:rPr>
              <w:t>Всего:</w:t>
            </w:r>
          </w:p>
        </w:tc>
        <w:tc>
          <w:tcPr>
            <w:tcW w:w="983" w:type="dxa"/>
            <w:hideMark/>
          </w:tcPr>
          <w:p w:rsidR="00BE10B1" w:rsidRDefault="00BE10B1">
            <w:pPr>
              <w:spacing w:after="0"/>
              <w:jc w:val="center"/>
              <w:rPr>
                <w:rFonts w:ascii="Times New Roman" w:hAnsi="Times New Roman"/>
                <w:b/>
                <w:color w:val="000000"/>
                <w:sz w:val="24"/>
                <w:szCs w:val="24"/>
              </w:rPr>
            </w:pPr>
            <w:r>
              <w:rPr>
                <w:rFonts w:ascii="Times New Roman" w:hAnsi="Times New Roman"/>
                <w:b/>
                <w:color w:val="000000"/>
                <w:sz w:val="24"/>
                <w:szCs w:val="24"/>
              </w:rPr>
              <w:t>54</w:t>
            </w:r>
          </w:p>
        </w:tc>
        <w:tc>
          <w:tcPr>
            <w:tcW w:w="1994" w:type="dxa"/>
            <w:gridSpan w:val="2"/>
          </w:tcPr>
          <w:p w:rsidR="00BE10B1" w:rsidRDefault="00BE10B1">
            <w:pPr>
              <w:spacing w:after="0"/>
              <w:jc w:val="center"/>
              <w:rPr>
                <w:rFonts w:ascii="Times New Roman" w:hAnsi="Times New Roman"/>
                <w:color w:val="000000"/>
                <w:sz w:val="24"/>
                <w:szCs w:val="24"/>
              </w:rPr>
            </w:pPr>
          </w:p>
        </w:tc>
      </w:tr>
    </w:tbl>
    <w:p w:rsidR="00BE10B1" w:rsidRDefault="00BE10B1" w:rsidP="00BE10B1">
      <w:pPr>
        <w:spacing w:after="0" w:line="240" w:lineRule="auto"/>
        <w:jc w:val="center"/>
        <w:rPr>
          <w:rFonts w:ascii="Times New Roman" w:hAnsi="Times New Roman"/>
          <w:b/>
          <w:caps/>
          <w:color w:val="000000"/>
          <w:sz w:val="24"/>
          <w:szCs w:val="24"/>
        </w:rPr>
      </w:pPr>
      <w:r>
        <w:rPr>
          <w:rFonts w:ascii="Times New Roman" w:hAnsi="Times New Roman"/>
          <w:b/>
          <w:caps/>
          <w:color w:val="000000"/>
          <w:sz w:val="24"/>
          <w:szCs w:val="24"/>
        </w:rPr>
        <w:br w:type="page"/>
      </w:r>
    </w:p>
    <w:p w:rsidR="00BE10B1" w:rsidRDefault="00BE10B1" w:rsidP="00BE10B1">
      <w:pPr>
        <w:spacing w:after="0" w:line="240" w:lineRule="auto"/>
        <w:rPr>
          <w:rFonts w:ascii="Times New Roman" w:hAnsi="Times New Roman"/>
          <w:color w:val="000000"/>
          <w:sz w:val="24"/>
          <w:szCs w:val="24"/>
        </w:rPr>
        <w:sectPr w:rsidR="00BE10B1">
          <w:pgSz w:w="16840" w:h="11907"/>
          <w:pgMar w:top="1134" w:right="709" w:bottom="1134" w:left="1134" w:header="720" w:footer="720" w:gutter="0"/>
          <w:cols w:space="720"/>
        </w:sectPr>
      </w:pPr>
    </w:p>
    <w:p w:rsidR="00BE10B1" w:rsidRDefault="00BE10B1" w:rsidP="008033D0">
      <w:pPr>
        <w:pStyle w:val="1"/>
        <w:keepLines/>
        <w:numPr>
          <w:ilvl w:val="0"/>
          <w:numId w:val="39"/>
        </w:numPr>
        <w:spacing w:before="0" w:after="0"/>
        <w:rPr>
          <w:rFonts w:ascii="Times New Roman" w:eastAsiaTheme="minorEastAsia" w:hAnsi="Times New Roman"/>
          <w:bCs w:val="0"/>
          <w:color w:val="000000"/>
          <w:sz w:val="24"/>
          <w:szCs w:val="24"/>
        </w:rPr>
      </w:pPr>
      <w:r>
        <w:rPr>
          <w:rFonts w:ascii="Times New Roman" w:eastAsiaTheme="minorEastAsia" w:hAnsi="Times New Roman"/>
          <w:bCs w:val="0"/>
          <w:color w:val="000000"/>
          <w:sz w:val="24"/>
          <w:szCs w:val="24"/>
        </w:rPr>
        <w:lastRenderedPageBreak/>
        <w:t>УСЛОВИЯ РЕАЛИЗАЦИИ ПРОГРАММЫ УЧЕБНОЙ ДИСЦИПЛИНЫ</w:t>
      </w:r>
    </w:p>
    <w:p w:rsidR="00BE10B1" w:rsidRDefault="00BE10B1" w:rsidP="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hAnsi="Times New Roman"/>
          <w:b/>
          <w:bCs/>
          <w:color w:val="000000"/>
          <w:sz w:val="24"/>
          <w:szCs w:val="24"/>
        </w:rPr>
      </w:pPr>
      <w:bookmarkStart w:id="18" w:name="_Hlk72084155"/>
    </w:p>
    <w:p w:rsidR="00BE10B1" w:rsidRDefault="00BE10B1" w:rsidP="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hAnsi="Times New Roman"/>
          <w:bCs/>
          <w:sz w:val="24"/>
          <w:szCs w:val="24"/>
        </w:rPr>
      </w:pPr>
      <w:r>
        <w:rPr>
          <w:rFonts w:ascii="Times New Roman" w:hAnsi="Times New Roman"/>
          <w:b/>
          <w:bCs/>
          <w:color w:val="000000"/>
          <w:sz w:val="24"/>
          <w:szCs w:val="24"/>
        </w:rPr>
        <w:tab/>
        <w:t>3.1</w:t>
      </w:r>
      <w:r>
        <w:rPr>
          <w:rFonts w:ascii="Times New Roman" w:hAnsi="Times New Roman"/>
          <w:bCs/>
          <w:color w:val="000000"/>
          <w:sz w:val="24"/>
          <w:szCs w:val="24"/>
        </w:rPr>
        <w:t xml:space="preserve">. </w:t>
      </w:r>
      <w:r>
        <w:rPr>
          <w:rFonts w:ascii="Times New Roman" w:hAnsi="Times New Roman"/>
          <w:bCs/>
          <w:sz w:val="24"/>
          <w:szCs w:val="24"/>
        </w:rPr>
        <w:t>Образовательная организация для реализации учебной дисциплины "Физич</w:t>
      </w:r>
      <w:r>
        <w:rPr>
          <w:rFonts w:ascii="Times New Roman" w:hAnsi="Times New Roman"/>
          <w:bCs/>
          <w:sz w:val="24"/>
          <w:szCs w:val="24"/>
        </w:rPr>
        <w:t>е</w:t>
      </w:r>
      <w:r>
        <w:rPr>
          <w:rFonts w:ascii="Times New Roman" w:hAnsi="Times New Roman"/>
          <w:bCs/>
          <w:sz w:val="24"/>
          <w:szCs w:val="24"/>
        </w:rPr>
        <w:t>ская культура" должна располагать спортивной инфраструктурой, обеспечивающей пр</w:t>
      </w:r>
      <w:r>
        <w:rPr>
          <w:rFonts w:ascii="Times New Roman" w:hAnsi="Times New Roman"/>
          <w:bCs/>
          <w:sz w:val="24"/>
          <w:szCs w:val="24"/>
        </w:rPr>
        <w:t>о</w:t>
      </w:r>
      <w:r>
        <w:rPr>
          <w:rFonts w:ascii="Times New Roman" w:hAnsi="Times New Roman"/>
          <w:bCs/>
          <w:sz w:val="24"/>
          <w:szCs w:val="24"/>
        </w:rPr>
        <w:t>ведение всех видов практических занятий, предусмотренных учебным планом.</w:t>
      </w:r>
    </w:p>
    <w:p w:rsidR="00BE10B1" w:rsidRDefault="00BE10B1" w:rsidP="00BE1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hAnsi="Times New Roman"/>
          <w:b/>
          <w:bCs/>
          <w:sz w:val="24"/>
          <w:szCs w:val="24"/>
        </w:rPr>
      </w:pPr>
      <w:r>
        <w:rPr>
          <w:rFonts w:ascii="Times New Roman" w:hAnsi="Times New Roman"/>
          <w:bCs/>
          <w:sz w:val="24"/>
          <w:szCs w:val="24"/>
        </w:rPr>
        <w:tab/>
      </w:r>
    </w:p>
    <w:bookmarkEnd w:id="18"/>
    <w:p w:rsidR="00BE10B1" w:rsidRDefault="00BE10B1" w:rsidP="00BE10B1">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 xml:space="preserve">библиотечного фонда образовательной организацией </w:t>
      </w:r>
      <w:proofErr w:type="gramStart"/>
      <w:r>
        <w:rPr>
          <w:rFonts w:ascii="Times New Roman" w:hAnsi="Times New Roman"/>
          <w:bCs/>
          <w:sz w:val="24"/>
          <w:szCs w:val="24"/>
        </w:rPr>
        <w:t>выбирается не менее одного издания</w:t>
      </w:r>
      <w:proofErr w:type="gramEnd"/>
      <w:r>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uppressAutoHyphens/>
        <w:spacing w:after="0"/>
        <w:ind w:firstLine="709"/>
        <w:jc w:val="both"/>
        <w:rPr>
          <w:rFonts w:ascii="Times New Roman" w:hAnsi="Times New Roman"/>
          <w:sz w:val="24"/>
          <w:szCs w:val="24"/>
        </w:rPr>
      </w:pPr>
    </w:p>
    <w:p w:rsidR="00BE10B1" w:rsidRDefault="00BE10B1" w:rsidP="00BE10B1">
      <w:pPr>
        <w:spacing w:after="0" w:line="240" w:lineRule="auto"/>
        <w:ind w:firstLine="708"/>
        <w:rPr>
          <w:rFonts w:ascii="Times New Roman" w:hAnsi="Times New Roman"/>
          <w:b/>
          <w:color w:val="000000"/>
          <w:sz w:val="24"/>
          <w:szCs w:val="24"/>
        </w:rPr>
      </w:pPr>
      <w:r>
        <w:rPr>
          <w:rFonts w:ascii="Times New Roman" w:hAnsi="Times New Roman"/>
          <w:b/>
          <w:color w:val="000000"/>
          <w:sz w:val="24"/>
          <w:szCs w:val="24"/>
        </w:rPr>
        <w:t>3.2.1. Основные печатные издания</w:t>
      </w:r>
      <w:r>
        <w:rPr>
          <w:rFonts w:ascii="Times New Roman" w:hAnsi="Times New Roman"/>
          <w:color w:val="000000"/>
          <w:sz w:val="24"/>
          <w:szCs w:val="24"/>
        </w:rPr>
        <w:br/>
        <w:t xml:space="preserve">1. </w:t>
      </w:r>
      <w:proofErr w:type="spellStart"/>
      <w:r>
        <w:rPr>
          <w:rFonts w:ascii="Times New Roman" w:hAnsi="Times New Roman"/>
          <w:color w:val="000000"/>
          <w:sz w:val="24"/>
          <w:szCs w:val="24"/>
        </w:rPr>
        <w:t>Быченков</w:t>
      </w:r>
      <w:proofErr w:type="spellEnd"/>
      <w:r>
        <w:rPr>
          <w:rFonts w:ascii="Times New Roman" w:hAnsi="Times New Roman"/>
          <w:color w:val="000000"/>
          <w:sz w:val="24"/>
          <w:szCs w:val="24"/>
        </w:rPr>
        <w:t>, С. В. Физическая культура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С. В. </w:t>
      </w:r>
      <w:proofErr w:type="spellStart"/>
      <w:r>
        <w:rPr>
          <w:rFonts w:ascii="Times New Roman" w:hAnsi="Times New Roman"/>
          <w:color w:val="000000"/>
          <w:sz w:val="24"/>
          <w:szCs w:val="24"/>
        </w:rPr>
        <w:t>Быченков</w:t>
      </w:r>
      <w:proofErr w:type="spellEnd"/>
      <w:r>
        <w:rPr>
          <w:rFonts w:ascii="Times New Roman" w:hAnsi="Times New Roman"/>
          <w:color w:val="000000"/>
          <w:sz w:val="24"/>
          <w:szCs w:val="24"/>
        </w:rPr>
        <w:t xml:space="preserve">, О. В. </w:t>
      </w:r>
      <w:proofErr w:type="spellStart"/>
      <w:r>
        <w:rPr>
          <w:rFonts w:ascii="Times New Roman" w:hAnsi="Times New Roman"/>
          <w:color w:val="000000"/>
          <w:sz w:val="24"/>
          <w:szCs w:val="24"/>
        </w:rPr>
        <w:t>Везеницын</w:t>
      </w:r>
      <w:proofErr w:type="spellEnd"/>
      <w:r>
        <w:rPr>
          <w:rFonts w:ascii="Times New Roman" w:hAnsi="Times New Roman"/>
          <w:color w:val="000000"/>
          <w:sz w:val="24"/>
          <w:szCs w:val="24"/>
        </w:rPr>
        <w:t xml:space="preserve">. — 2-е изд. — Саратов : Профобразование, Ай Пи Эр </w:t>
      </w:r>
      <w:proofErr w:type="spellStart"/>
      <w:r>
        <w:rPr>
          <w:rFonts w:ascii="Times New Roman" w:hAnsi="Times New Roman"/>
          <w:color w:val="000000"/>
          <w:sz w:val="24"/>
          <w:szCs w:val="24"/>
        </w:rPr>
        <w:t>Медиа</w:t>
      </w:r>
      <w:proofErr w:type="spellEnd"/>
      <w:r>
        <w:rPr>
          <w:rFonts w:ascii="Times New Roman" w:hAnsi="Times New Roman"/>
          <w:color w:val="000000"/>
          <w:sz w:val="24"/>
          <w:szCs w:val="24"/>
        </w:rPr>
        <w:t xml:space="preserve">, 2018. — 122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xml:space="preserve">. — ISBN 978-5-4486-0374-7, 978-5-4488-0195-2. </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Виленский</w:t>
      </w:r>
      <w:proofErr w:type="spellEnd"/>
      <w:r>
        <w:rPr>
          <w:rFonts w:ascii="Times New Roman" w:hAnsi="Times New Roman"/>
          <w:color w:val="000000"/>
          <w:sz w:val="24"/>
          <w:szCs w:val="24"/>
        </w:rPr>
        <w:t xml:space="preserve"> М. Я., Горшков А. Г. Физическая культура. Учебник. М.: </w:t>
      </w:r>
      <w:proofErr w:type="spellStart"/>
      <w:r>
        <w:rPr>
          <w:rFonts w:ascii="Times New Roman" w:hAnsi="Times New Roman"/>
          <w:color w:val="000000"/>
          <w:sz w:val="24"/>
          <w:szCs w:val="24"/>
        </w:rPr>
        <w:t>КнРус</w:t>
      </w:r>
      <w:proofErr w:type="spellEnd"/>
      <w:r>
        <w:rPr>
          <w:rFonts w:ascii="Times New Roman" w:hAnsi="Times New Roman"/>
          <w:color w:val="000000"/>
          <w:sz w:val="24"/>
          <w:szCs w:val="24"/>
        </w:rPr>
        <w:t>, 2020. 216 с</w:t>
      </w:r>
      <w:r>
        <w:rPr>
          <w:rFonts w:ascii="Times New Roman" w:hAnsi="Times New Roman"/>
          <w:color w:val="000000"/>
          <w:sz w:val="24"/>
          <w:szCs w:val="24"/>
        </w:rPr>
        <w:br/>
        <w:t xml:space="preserve">3. </w:t>
      </w:r>
      <w:proofErr w:type="spellStart"/>
      <w:r>
        <w:rPr>
          <w:rFonts w:ascii="Times New Roman" w:hAnsi="Times New Roman"/>
          <w:color w:val="000000"/>
          <w:sz w:val="24"/>
          <w:szCs w:val="24"/>
        </w:rPr>
        <w:t>Журин</w:t>
      </w:r>
      <w:proofErr w:type="spellEnd"/>
      <w:r>
        <w:rPr>
          <w:rFonts w:ascii="Times New Roman" w:hAnsi="Times New Roman"/>
          <w:color w:val="000000"/>
          <w:sz w:val="24"/>
          <w:szCs w:val="24"/>
        </w:rPr>
        <w:t>, А. В. Волейбол. Техника игры</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w:t>
      </w:r>
      <w:proofErr w:type="spellStart"/>
      <w:r>
        <w:rPr>
          <w:rFonts w:ascii="Times New Roman" w:hAnsi="Times New Roman"/>
          <w:color w:val="000000"/>
          <w:sz w:val="24"/>
          <w:szCs w:val="24"/>
        </w:rPr>
        <w:t>спо</w:t>
      </w:r>
      <w:proofErr w:type="spellEnd"/>
      <w:r>
        <w:rPr>
          <w:rFonts w:ascii="Times New Roman" w:hAnsi="Times New Roman"/>
          <w:color w:val="000000"/>
          <w:sz w:val="24"/>
          <w:szCs w:val="24"/>
        </w:rPr>
        <w:t xml:space="preserve"> / А. В. </w:t>
      </w:r>
      <w:proofErr w:type="spellStart"/>
      <w:r>
        <w:rPr>
          <w:rFonts w:ascii="Times New Roman" w:hAnsi="Times New Roman"/>
          <w:color w:val="000000"/>
          <w:sz w:val="24"/>
          <w:szCs w:val="24"/>
        </w:rPr>
        <w:t>Журин</w:t>
      </w:r>
      <w:proofErr w:type="spellEnd"/>
      <w:r>
        <w:rPr>
          <w:rFonts w:ascii="Times New Roman" w:hAnsi="Times New Roman"/>
          <w:color w:val="000000"/>
          <w:sz w:val="24"/>
          <w:szCs w:val="24"/>
        </w:rPr>
        <w:t>.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2021. — 56 с. — ISBN 978-5-8114-5849-3. </w:t>
      </w:r>
      <w:r>
        <w:rPr>
          <w:rFonts w:ascii="Times New Roman" w:hAnsi="Times New Roman"/>
          <w:color w:val="000000"/>
          <w:sz w:val="24"/>
          <w:szCs w:val="24"/>
        </w:rPr>
        <w:br/>
        <w:t xml:space="preserve">4. Кузнецов В. С., </w:t>
      </w:r>
      <w:proofErr w:type="spellStart"/>
      <w:r>
        <w:rPr>
          <w:rFonts w:ascii="Times New Roman" w:hAnsi="Times New Roman"/>
          <w:color w:val="000000"/>
          <w:sz w:val="24"/>
          <w:szCs w:val="24"/>
        </w:rPr>
        <w:t>Колодницкий</w:t>
      </w:r>
      <w:proofErr w:type="spellEnd"/>
      <w:r>
        <w:rPr>
          <w:rFonts w:ascii="Times New Roman" w:hAnsi="Times New Roman"/>
          <w:color w:val="000000"/>
          <w:sz w:val="24"/>
          <w:szCs w:val="24"/>
        </w:rPr>
        <w:t xml:space="preserve"> Г. А. Физическая культура. Учебник. М.: </w:t>
      </w:r>
      <w:proofErr w:type="spellStart"/>
      <w:r>
        <w:rPr>
          <w:rFonts w:ascii="Times New Roman" w:hAnsi="Times New Roman"/>
          <w:color w:val="000000"/>
          <w:sz w:val="24"/>
          <w:szCs w:val="24"/>
        </w:rPr>
        <w:t>КноРус</w:t>
      </w:r>
      <w:proofErr w:type="spellEnd"/>
      <w:r>
        <w:rPr>
          <w:rFonts w:ascii="Times New Roman" w:hAnsi="Times New Roman"/>
          <w:color w:val="000000"/>
          <w:sz w:val="24"/>
          <w:szCs w:val="24"/>
        </w:rPr>
        <w:t>, 2020. 256 с.</w:t>
      </w:r>
      <w:r>
        <w:rPr>
          <w:rFonts w:ascii="Times New Roman" w:hAnsi="Times New Roman"/>
          <w:color w:val="000000"/>
          <w:sz w:val="24"/>
          <w:szCs w:val="24"/>
        </w:rPr>
        <w:br/>
        <w:t>5. Орлова, Л. Т. Настольный теннис</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w:t>
      </w:r>
      <w:proofErr w:type="spellStart"/>
      <w:r>
        <w:rPr>
          <w:rFonts w:ascii="Times New Roman" w:hAnsi="Times New Roman"/>
          <w:color w:val="000000"/>
          <w:sz w:val="24"/>
          <w:szCs w:val="24"/>
        </w:rPr>
        <w:t>спо</w:t>
      </w:r>
      <w:proofErr w:type="spellEnd"/>
      <w:r>
        <w:rPr>
          <w:rFonts w:ascii="Times New Roman" w:hAnsi="Times New Roman"/>
          <w:color w:val="000000"/>
          <w:sz w:val="24"/>
          <w:szCs w:val="24"/>
        </w:rPr>
        <w:t xml:space="preserve"> / Л. Т. Орлова, А. Ю. Ма</w:t>
      </w:r>
      <w:r>
        <w:rPr>
          <w:rFonts w:ascii="Times New Roman" w:hAnsi="Times New Roman"/>
          <w:color w:val="000000"/>
          <w:sz w:val="24"/>
          <w:szCs w:val="24"/>
        </w:rPr>
        <w:t>р</w:t>
      </w:r>
      <w:r>
        <w:rPr>
          <w:rFonts w:ascii="Times New Roman" w:hAnsi="Times New Roman"/>
          <w:color w:val="000000"/>
          <w:sz w:val="24"/>
          <w:szCs w:val="24"/>
        </w:rPr>
        <w:t>ков.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2020. — 40 с. — ISBN 978-5-8114-6670-2. </w:t>
      </w:r>
      <w:r>
        <w:rPr>
          <w:rFonts w:ascii="Times New Roman" w:hAnsi="Times New Roman"/>
          <w:color w:val="000000"/>
          <w:sz w:val="24"/>
          <w:szCs w:val="24"/>
        </w:rPr>
        <w:br/>
        <w:t xml:space="preserve">6. </w:t>
      </w:r>
      <w:proofErr w:type="spellStart"/>
      <w:r>
        <w:rPr>
          <w:rFonts w:ascii="Times New Roman" w:hAnsi="Times New Roman"/>
          <w:color w:val="000000"/>
          <w:sz w:val="24"/>
          <w:szCs w:val="24"/>
        </w:rPr>
        <w:t>Садовникова</w:t>
      </w:r>
      <w:proofErr w:type="spellEnd"/>
      <w:r>
        <w:rPr>
          <w:rFonts w:ascii="Times New Roman" w:hAnsi="Times New Roman"/>
          <w:color w:val="000000"/>
          <w:sz w:val="24"/>
          <w:szCs w:val="24"/>
        </w:rPr>
        <w:t>, Л. А. Физическая культура для студентов, занимающихся в специальной медицинской группе</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 Л. А. </w:t>
      </w:r>
      <w:proofErr w:type="spellStart"/>
      <w:r>
        <w:rPr>
          <w:rFonts w:ascii="Times New Roman" w:hAnsi="Times New Roman"/>
          <w:color w:val="000000"/>
          <w:sz w:val="24"/>
          <w:szCs w:val="24"/>
        </w:rPr>
        <w:t>Садовникова</w:t>
      </w:r>
      <w:proofErr w:type="spellEnd"/>
      <w:r>
        <w:rPr>
          <w:rFonts w:ascii="Times New Roman" w:hAnsi="Times New Roman"/>
          <w:color w:val="000000"/>
          <w:sz w:val="24"/>
          <w:szCs w:val="24"/>
        </w:rPr>
        <w:t>.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2021. — 60 с. — ISBN 978-5-8114-7201-7.  </w:t>
      </w:r>
      <w:r>
        <w:rPr>
          <w:rFonts w:ascii="Times New Roman" w:hAnsi="Times New Roman"/>
          <w:color w:val="000000"/>
          <w:sz w:val="24"/>
          <w:szCs w:val="24"/>
        </w:rPr>
        <w:br/>
        <w:t>7. Физическая культура и физическая подготовка: Учебник</w:t>
      </w:r>
      <w:proofErr w:type="gramStart"/>
      <w:r>
        <w:rPr>
          <w:rFonts w:ascii="Times New Roman" w:hAnsi="Times New Roman"/>
          <w:color w:val="000000"/>
          <w:sz w:val="24"/>
          <w:szCs w:val="24"/>
        </w:rPr>
        <w:t xml:space="preserve"> / П</w:t>
      </w:r>
      <w:proofErr w:type="gramEnd"/>
      <w:r>
        <w:rPr>
          <w:rFonts w:ascii="Times New Roman" w:hAnsi="Times New Roman"/>
          <w:color w:val="000000"/>
          <w:sz w:val="24"/>
          <w:szCs w:val="24"/>
        </w:rPr>
        <w:t xml:space="preserve">од ред. </w:t>
      </w:r>
      <w:proofErr w:type="spellStart"/>
      <w:r>
        <w:rPr>
          <w:rFonts w:ascii="Times New Roman" w:hAnsi="Times New Roman"/>
          <w:color w:val="000000"/>
          <w:sz w:val="24"/>
          <w:szCs w:val="24"/>
        </w:rPr>
        <w:t>Кикотия</w:t>
      </w:r>
      <w:proofErr w:type="spellEnd"/>
      <w:r>
        <w:rPr>
          <w:rFonts w:ascii="Times New Roman" w:hAnsi="Times New Roman"/>
          <w:color w:val="000000"/>
          <w:sz w:val="24"/>
          <w:szCs w:val="24"/>
        </w:rPr>
        <w:t xml:space="preserve"> В.Я., </w:t>
      </w:r>
      <w:proofErr w:type="spellStart"/>
      <w:r>
        <w:rPr>
          <w:rFonts w:ascii="Times New Roman" w:hAnsi="Times New Roman"/>
          <w:color w:val="000000"/>
          <w:sz w:val="24"/>
          <w:szCs w:val="24"/>
        </w:rPr>
        <w:t>Ба</w:t>
      </w:r>
      <w:r>
        <w:rPr>
          <w:rFonts w:ascii="Times New Roman" w:hAnsi="Times New Roman"/>
          <w:color w:val="000000"/>
          <w:sz w:val="24"/>
          <w:szCs w:val="24"/>
        </w:rPr>
        <w:t>р</w:t>
      </w:r>
      <w:r>
        <w:rPr>
          <w:rFonts w:ascii="Times New Roman" w:hAnsi="Times New Roman"/>
          <w:color w:val="000000"/>
          <w:sz w:val="24"/>
          <w:szCs w:val="24"/>
        </w:rPr>
        <w:t>чукова</w:t>
      </w:r>
      <w:proofErr w:type="spellEnd"/>
      <w:r>
        <w:rPr>
          <w:rFonts w:ascii="Times New Roman" w:hAnsi="Times New Roman"/>
          <w:color w:val="000000"/>
          <w:sz w:val="24"/>
          <w:szCs w:val="24"/>
        </w:rPr>
        <w:t xml:space="preserve"> И.С.. - М.: </w:t>
      </w:r>
      <w:proofErr w:type="spellStart"/>
      <w:r>
        <w:rPr>
          <w:rFonts w:ascii="Times New Roman" w:hAnsi="Times New Roman"/>
          <w:color w:val="000000"/>
          <w:sz w:val="24"/>
          <w:szCs w:val="24"/>
        </w:rPr>
        <w:t>Юнити</w:t>
      </w:r>
      <w:proofErr w:type="spellEnd"/>
      <w:r>
        <w:rPr>
          <w:rFonts w:ascii="Times New Roman" w:hAnsi="Times New Roman"/>
          <w:color w:val="000000"/>
          <w:sz w:val="24"/>
          <w:szCs w:val="24"/>
        </w:rPr>
        <w:t xml:space="preserve">, 2017. - 288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br/>
      </w:r>
    </w:p>
    <w:p w:rsidR="00BE10B1" w:rsidRDefault="00BE10B1" w:rsidP="00BE10B1">
      <w:pPr>
        <w:spacing w:after="0" w:line="240" w:lineRule="auto"/>
        <w:ind w:firstLine="708"/>
        <w:rPr>
          <w:rFonts w:ascii="Times New Roman" w:hAnsi="Times New Roman"/>
          <w:b/>
          <w:color w:val="000000"/>
          <w:sz w:val="24"/>
          <w:szCs w:val="24"/>
        </w:rPr>
      </w:pPr>
      <w:r>
        <w:rPr>
          <w:rFonts w:ascii="Times New Roman" w:hAnsi="Times New Roman"/>
          <w:b/>
          <w:color w:val="000000"/>
          <w:sz w:val="24"/>
          <w:szCs w:val="24"/>
        </w:rPr>
        <w:t>3.2.2. Основные электронные издания</w:t>
      </w:r>
      <w:r>
        <w:rPr>
          <w:rFonts w:ascii="Times New Roman" w:hAnsi="Times New Roman"/>
          <w:color w:val="000000"/>
          <w:sz w:val="24"/>
          <w:szCs w:val="24"/>
        </w:rPr>
        <w:br/>
        <w:t xml:space="preserve">1. </w:t>
      </w:r>
      <w:proofErr w:type="spellStart"/>
      <w:r>
        <w:rPr>
          <w:rFonts w:ascii="Times New Roman" w:hAnsi="Times New Roman"/>
          <w:color w:val="000000"/>
          <w:sz w:val="24"/>
          <w:szCs w:val="24"/>
        </w:rPr>
        <w:t>Мандриков</w:t>
      </w:r>
      <w:proofErr w:type="spellEnd"/>
      <w:r>
        <w:rPr>
          <w:rFonts w:ascii="Times New Roman" w:hAnsi="Times New Roman"/>
          <w:color w:val="000000"/>
          <w:sz w:val="24"/>
          <w:szCs w:val="24"/>
        </w:rPr>
        <w:t xml:space="preserve"> В. Б. Курс лекций по дисциплине «Физическая культура и спорт»</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для ст</w:t>
      </w:r>
      <w:r>
        <w:rPr>
          <w:rFonts w:ascii="Times New Roman" w:hAnsi="Times New Roman"/>
          <w:color w:val="000000"/>
          <w:sz w:val="24"/>
          <w:szCs w:val="24"/>
        </w:rPr>
        <w:t>у</w:t>
      </w:r>
      <w:r>
        <w:rPr>
          <w:rFonts w:ascii="Times New Roman" w:hAnsi="Times New Roman"/>
          <w:color w:val="000000"/>
          <w:sz w:val="24"/>
          <w:szCs w:val="24"/>
        </w:rPr>
        <w:t xml:space="preserve">дентов медицинских и фармацевтических вузов / В. Б. </w:t>
      </w:r>
      <w:proofErr w:type="spellStart"/>
      <w:r>
        <w:rPr>
          <w:rFonts w:ascii="Times New Roman" w:hAnsi="Times New Roman"/>
          <w:color w:val="000000"/>
          <w:sz w:val="24"/>
          <w:szCs w:val="24"/>
        </w:rPr>
        <w:t>Мандриков</w:t>
      </w:r>
      <w:proofErr w:type="spellEnd"/>
      <w:r>
        <w:rPr>
          <w:rFonts w:ascii="Times New Roman" w:hAnsi="Times New Roman"/>
          <w:color w:val="000000"/>
          <w:sz w:val="24"/>
          <w:szCs w:val="24"/>
        </w:rPr>
        <w:t>, И. А. Ушакова, Н. В. Замятина. - Волгоград</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ВолгГМУ</w:t>
      </w:r>
      <w:proofErr w:type="spellEnd"/>
      <w:r>
        <w:rPr>
          <w:rFonts w:ascii="Times New Roman" w:hAnsi="Times New Roman"/>
          <w:color w:val="000000"/>
          <w:sz w:val="24"/>
          <w:szCs w:val="24"/>
        </w:rPr>
        <w:t xml:space="preserve">, 2019. - 288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 Режим доступа: https://www.books-up.ru/ru/book/kurs-lekcij-po-discipline-fizicheskaya-kultura-i-sport9749563/ https://e.lanbook.com/book/141138  (дата обращения: 10.05.2021)</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Мандриков</w:t>
      </w:r>
      <w:proofErr w:type="spellEnd"/>
      <w:r>
        <w:rPr>
          <w:rFonts w:ascii="Times New Roman" w:hAnsi="Times New Roman"/>
          <w:color w:val="000000"/>
          <w:sz w:val="24"/>
          <w:szCs w:val="24"/>
        </w:rPr>
        <w:t>, В. Б. Курс методико-практических занятий по дисциплине «Физическая культура и спорт»</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 В. Б. </w:t>
      </w:r>
      <w:proofErr w:type="spellStart"/>
      <w:r>
        <w:rPr>
          <w:rFonts w:ascii="Times New Roman" w:hAnsi="Times New Roman"/>
          <w:color w:val="000000"/>
          <w:sz w:val="24"/>
          <w:szCs w:val="24"/>
        </w:rPr>
        <w:t>Мандриков</w:t>
      </w:r>
      <w:proofErr w:type="spellEnd"/>
      <w:r>
        <w:rPr>
          <w:rFonts w:ascii="Times New Roman" w:hAnsi="Times New Roman"/>
          <w:color w:val="000000"/>
          <w:sz w:val="24"/>
          <w:szCs w:val="24"/>
        </w:rPr>
        <w:t>, И. А. Ушакова, Н. В. Замятина. — Волгоград</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ВолгГМУ</w:t>
      </w:r>
      <w:proofErr w:type="spellEnd"/>
      <w:r>
        <w:rPr>
          <w:rFonts w:ascii="Times New Roman" w:hAnsi="Times New Roman"/>
          <w:color w:val="000000"/>
          <w:sz w:val="24"/>
          <w:szCs w:val="24"/>
        </w:rPr>
        <w:t>, 2019. — 96 с. — ISBN 978-5-9652-0553-0. - Режим доступа: https://e.lanbook.com/book/141139 (дата обращения: 10.05.2021)</w:t>
      </w:r>
      <w:r>
        <w:rPr>
          <w:rFonts w:ascii="Times New Roman" w:hAnsi="Times New Roman"/>
          <w:color w:val="000000"/>
          <w:sz w:val="24"/>
          <w:szCs w:val="24"/>
        </w:rPr>
        <w:br/>
        <w:t>3. Сайт Департамента физической культуры и спорта города Москвы http://www.mossport.ru (дата обращения: 10.05.2021)</w:t>
      </w:r>
      <w:r>
        <w:rPr>
          <w:rFonts w:ascii="Times New Roman" w:hAnsi="Times New Roman"/>
          <w:color w:val="000000"/>
          <w:sz w:val="24"/>
          <w:szCs w:val="24"/>
        </w:rPr>
        <w:br/>
        <w:t>4. Сайт Министерства спорта, туризма и молодёжной политики http://sport.minstm.gov.ru (дата обращения: 10.05.2021)</w:t>
      </w:r>
      <w:r>
        <w:rPr>
          <w:rFonts w:ascii="Times New Roman" w:hAnsi="Times New Roman"/>
          <w:color w:val="000000"/>
          <w:sz w:val="24"/>
          <w:szCs w:val="24"/>
        </w:rPr>
        <w:br/>
      </w:r>
    </w:p>
    <w:p w:rsidR="00BE10B1" w:rsidRDefault="00BE10B1" w:rsidP="00BE10B1">
      <w:pPr>
        <w:spacing w:after="0" w:line="240" w:lineRule="auto"/>
        <w:ind w:firstLine="284"/>
        <w:rPr>
          <w:rFonts w:ascii="Times New Roman" w:hAnsi="Times New Roman"/>
          <w:color w:val="000000"/>
          <w:sz w:val="24"/>
          <w:szCs w:val="24"/>
        </w:rPr>
      </w:pPr>
      <w:r>
        <w:rPr>
          <w:rFonts w:ascii="Times New Roman" w:hAnsi="Times New Roman"/>
          <w:b/>
          <w:color w:val="000000"/>
          <w:sz w:val="24"/>
          <w:szCs w:val="24"/>
        </w:rPr>
        <w:t xml:space="preserve">3.2.3. Дополнительные источники </w:t>
      </w:r>
      <w:r>
        <w:rPr>
          <w:rFonts w:ascii="Times New Roman" w:hAnsi="Times New Roman"/>
          <w:color w:val="000000"/>
          <w:sz w:val="24"/>
          <w:szCs w:val="24"/>
        </w:rPr>
        <w:br/>
        <w:t xml:space="preserve">1. </w:t>
      </w:r>
      <w:proofErr w:type="spellStart"/>
      <w:r>
        <w:rPr>
          <w:rFonts w:ascii="Times New Roman" w:hAnsi="Times New Roman"/>
          <w:color w:val="000000"/>
          <w:sz w:val="24"/>
          <w:szCs w:val="24"/>
        </w:rPr>
        <w:t>Бегидова</w:t>
      </w:r>
      <w:proofErr w:type="spellEnd"/>
      <w:r>
        <w:rPr>
          <w:rFonts w:ascii="Times New Roman" w:hAnsi="Times New Roman"/>
          <w:color w:val="000000"/>
          <w:sz w:val="24"/>
          <w:szCs w:val="24"/>
        </w:rPr>
        <w:t xml:space="preserve"> Т. П. Теория и организация адаптивной физической культуры. М.: </w:t>
      </w:r>
      <w:proofErr w:type="spellStart"/>
      <w:r>
        <w:rPr>
          <w:rFonts w:ascii="Times New Roman" w:hAnsi="Times New Roman"/>
          <w:color w:val="000000"/>
          <w:sz w:val="24"/>
          <w:szCs w:val="24"/>
        </w:rPr>
        <w:t>Юрайт</w:t>
      </w:r>
      <w:proofErr w:type="spellEnd"/>
      <w:r>
        <w:rPr>
          <w:rFonts w:ascii="Times New Roman" w:hAnsi="Times New Roman"/>
          <w:color w:val="000000"/>
          <w:sz w:val="24"/>
          <w:szCs w:val="24"/>
        </w:rPr>
        <w:t xml:space="preserve">, </w:t>
      </w:r>
      <w:r>
        <w:rPr>
          <w:rFonts w:ascii="Times New Roman" w:hAnsi="Times New Roman"/>
          <w:color w:val="000000"/>
          <w:sz w:val="24"/>
          <w:szCs w:val="24"/>
        </w:rPr>
        <w:lastRenderedPageBreak/>
        <w:t>2019. 192 с.</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Бишаева</w:t>
      </w:r>
      <w:proofErr w:type="spellEnd"/>
      <w:r>
        <w:rPr>
          <w:rFonts w:ascii="Times New Roman" w:hAnsi="Times New Roman"/>
          <w:color w:val="000000"/>
          <w:sz w:val="24"/>
          <w:szCs w:val="24"/>
        </w:rPr>
        <w:t xml:space="preserve"> А.А., Малков А.А. Физическая культура. Учебник. М.: </w:t>
      </w:r>
      <w:proofErr w:type="spellStart"/>
      <w:r>
        <w:rPr>
          <w:rFonts w:ascii="Times New Roman" w:hAnsi="Times New Roman"/>
          <w:color w:val="000000"/>
          <w:sz w:val="24"/>
          <w:szCs w:val="24"/>
        </w:rPr>
        <w:t>КноРус</w:t>
      </w:r>
      <w:proofErr w:type="spellEnd"/>
      <w:r>
        <w:rPr>
          <w:rFonts w:ascii="Times New Roman" w:hAnsi="Times New Roman"/>
          <w:color w:val="000000"/>
          <w:sz w:val="24"/>
          <w:szCs w:val="24"/>
        </w:rPr>
        <w:t>, 2020. 312 с.</w:t>
      </w:r>
      <w:r>
        <w:rPr>
          <w:rFonts w:ascii="Times New Roman" w:hAnsi="Times New Roman"/>
          <w:color w:val="000000"/>
          <w:sz w:val="24"/>
          <w:szCs w:val="24"/>
        </w:rPr>
        <w:br/>
        <w:t xml:space="preserve">3. </w:t>
      </w:r>
      <w:proofErr w:type="spellStart"/>
      <w:r>
        <w:rPr>
          <w:rFonts w:ascii="Times New Roman" w:hAnsi="Times New Roman"/>
          <w:color w:val="000000"/>
          <w:sz w:val="24"/>
          <w:szCs w:val="24"/>
        </w:rPr>
        <w:t>Бурухин</w:t>
      </w:r>
      <w:proofErr w:type="spellEnd"/>
      <w:r>
        <w:rPr>
          <w:rFonts w:ascii="Times New Roman" w:hAnsi="Times New Roman"/>
          <w:color w:val="000000"/>
          <w:sz w:val="24"/>
          <w:szCs w:val="24"/>
        </w:rPr>
        <w:t xml:space="preserve"> С. Ф. Методика обучения физической культуре. Гимнастика. М.: </w:t>
      </w:r>
      <w:proofErr w:type="spellStart"/>
      <w:r>
        <w:rPr>
          <w:rFonts w:ascii="Times New Roman" w:hAnsi="Times New Roman"/>
          <w:color w:val="000000"/>
          <w:sz w:val="24"/>
          <w:szCs w:val="24"/>
        </w:rPr>
        <w:t>Юрайт</w:t>
      </w:r>
      <w:proofErr w:type="spellEnd"/>
      <w:r>
        <w:rPr>
          <w:rFonts w:ascii="Times New Roman" w:hAnsi="Times New Roman"/>
          <w:color w:val="000000"/>
          <w:sz w:val="24"/>
          <w:szCs w:val="24"/>
        </w:rPr>
        <w:t>, 2019. 174 с.</w:t>
      </w:r>
    </w:p>
    <w:p w:rsidR="00BE10B1" w:rsidRDefault="00BE10B1" w:rsidP="00BE10B1">
      <w:pPr>
        <w:spacing w:after="0" w:line="240" w:lineRule="auto"/>
        <w:ind w:left="360"/>
        <w:contextualSpacing/>
        <w:jc w:val="both"/>
        <w:rPr>
          <w:rFonts w:ascii="Times New Roman" w:hAnsi="Times New Roman"/>
          <w:bCs/>
          <w:color w:val="000000"/>
          <w:sz w:val="24"/>
          <w:szCs w:val="24"/>
        </w:rPr>
      </w:pPr>
    </w:p>
    <w:p w:rsidR="00BE10B1" w:rsidRDefault="00BE10B1" w:rsidP="00BE10B1">
      <w:pPr>
        <w:pStyle w:val="1"/>
        <w:autoSpaceDE w:val="0"/>
        <w:autoSpaceDN w:val="0"/>
        <w:spacing w:before="0" w:after="120"/>
        <w:ind w:left="284"/>
        <w:jc w:val="both"/>
        <w:rPr>
          <w:rFonts w:ascii="Times New Roman" w:eastAsiaTheme="minorEastAsia" w:hAnsi="Times New Roman"/>
          <w:caps/>
          <w:color w:val="000000"/>
          <w:sz w:val="24"/>
          <w:szCs w:val="24"/>
        </w:rPr>
      </w:pPr>
      <w:r>
        <w:rPr>
          <w:rFonts w:ascii="Times New Roman" w:eastAsiaTheme="minorEastAsia" w:hAnsi="Times New Roman"/>
          <w:caps/>
          <w:color w:val="000000"/>
          <w:sz w:val="24"/>
          <w:szCs w:val="24"/>
        </w:rPr>
        <w:t>4. Контроль и оценка результатов освоения УЧЕБНОЙ ДИСЦИ</w:t>
      </w:r>
      <w:r>
        <w:rPr>
          <w:rFonts w:ascii="Times New Roman" w:eastAsiaTheme="minorEastAsia" w:hAnsi="Times New Roman"/>
          <w:caps/>
          <w:color w:val="000000"/>
          <w:sz w:val="24"/>
          <w:szCs w:val="24"/>
        </w:rPr>
        <w:t>П</w:t>
      </w:r>
      <w:r>
        <w:rPr>
          <w:rFonts w:ascii="Times New Roman" w:eastAsiaTheme="minorEastAsia" w:hAnsi="Times New Roman"/>
          <w:caps/>
          <w:color w:val="000000"/>
          <w:sz w:val="24"/>
          <w:szCs w:val="24"/>
        </w:rPr>
        <w:t>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3828"/>
        <w:gridCol w:w="2233"/>
      </w:tblGrid>
      <w:tr w:rsidR="00BE10B1" w:rsidTr="00BE10B1">
        <w:trPr>
          <w:trHeight w:val="433"/>
        </w:trPr>
        <w:tc>
          <w:tcPr>
            <w:tcW w:w="3510" w:type="dxa"/>
            <w:hideMark/>
          </w:tcPr>
          <w:p w:rsidR="00BE10B1" w:rsidRDefault="00BE10B1">
            <w:pPr>
              <w:keepNext/>
              <w:autoSpaceDE w:val="0"/>
              <w:autoSpaceDN w:val="0"/>
              <w:spacing w:after="0"/>
              <w:jc w:val="both"/>
              <w:outlineLvl w:val="0"/>
              <w:rPr>
                <w:rFonts w:ascii="Times New Roman" w:hAnsi="Times New Roman"/>
                <w:b/>
                <w:bCs/>
                <w:caps/>
                <w:color w:val="000000"/>
                <w:spacing w:val="-14"/>
                <w:sz w:val="24"/>
                <w:szCs w:val="24"/>
              </w:rPr>
            </w:pPr>
            <w:r>
              <w:rPr>
                <w:rFonts w:ascii="Times New Roman" w:hAnsi="Times New Roman"/>
                <w:b/>
                <w:bCs/>
                <w:i/>
                <w:color w:val="000000"/>
                <w:sz w:val="24"/>
                <w:szCs w:val="24"/>
              </w:rPr>
              <w:t>Результаты обучения</w:t>
            </w:r>
          </w:p>
        </w:tc>
        <w:tc>
          <w:tcPr>
            <w:tcW w:w="3828" w:type="dxa"/>
            <w:hideMark/>
          </w:tcPr>
          <w:p w:rsidR="00BE10B1" w:rsidRDefault="00BE10B1">
            <w:pPr>
              <w:jc w:val="center"/>
              <w:rPr>
                <w:rFonts w:ascii="Times New Roman" w:hAnsi="Times New Roman"/>
                <w:b/>
                <w:bCs/>
                <w:i/>
                <w:color w:val="000000"/>
                <w:sz w:val="24"/>
                <w:szCs w:val="24"/>
              </w:rPr>
            </w:pPr>
            <w:r>
              <w:rPr>
                <w:rFonts w:ascii="Times New Roman" w:hAnsi="Times New Roman"/>
                <w:b/>
                <w:bCs/>
                <w:i/>
                <w:color w:val="000000"/>
                <w:sz w:val="24"/>
                <w:szCs w:val="24"/>
              </w:rPr>
              <w:t>Критерии оценки</w:t>
            </w:r>
          </w:p>
        </w:tc>
        <w:tc>
          <w:tcPr>
            <w:tcW w:w="2233" w:type="dxa"/>
            <w:hideMark/>
          </w:tcPr>
          <w:p w:rsidR="00BE10B1" w:rsidRDefault="00BE10B1">
            <w:pPr>
              <w:jc w:val="center"/>
              <w:rPr>
                <w:rFonts w:ascii="Times New Roman" w:hAnsi="Times New Roman"/>
                <w:b/>
                <w:bCs/>
                <w:i/>
                <w:color w:val="000000"/>
                <w:sz w:val="24"/>
                <w:szCs w:val="24"/>
              </w:rPr>
            </w:pPr>
            <w:r>
              <w:rPr>
                <w:rFonts w:ascii="Times New Roman" w:hAnsi="Times New Roman"/>
                <w:b/>
                <w:bCs/>
                <w:i/>
                <w:color w:val="000000"/>
                <w:sz w:val="24"/>
                <w:szCs w:val="24"/>
              </w:rPr>
              <w:t>Методы оценки</w:t>
            </w:r>
          </w:p>
        </w:tc>
      </w:tr>
      <w:tr w:rsidR="00BE10B1" w:rsidTr="00BE10B1">
        <w:tc>
          <w:tcPr>
            <w:tcW w:w="3510" w:type="dxa"/>
            <w:hideMark/>
          </w:tcPr>
          <w:p w:rsidR="00BE10B1" w:rsidRDefault="00BE10B1">
            <w:pPr>
              <w:spacing w:after="0"/>
              <w:rPr>
                <w:rFonts w:ascii="Times New Roman" w:hAnsi="Times New Roman"/>
                <w:b/>
                <w:color w:val="000000"/>
                <w:sz w:val="24"/>
                <w:szCs w:val="24"/>
              </w:rPr>
            </w:pPr>
            <w:r>
              <w:rPr>
                <w:rFonts w:ascii="Times New Roman" w:hAnsi="Times New Roman"/>
                <w:b/>
                <w:color w:val="000000"/>
                <w:sz w:val="24"/>
                <w:szCs w:val="24"/>
              </w:rPr>
              <w:t>Умения:</w:t>
            </w:r>
          </w:p>
        </w:tc>
        <w:tc>
          <w:tcPr>
            <w:tcW w:w="3828" w:type="dxa"/>
          </w:tcPr>
          <w:p w:rsidR="00BE10B1" w:rsidRDefault="00BE10B1">
            <w:pPr>
              <w:spacing w:after="0"/>
              <w:jc w:val="center"/>
              <w:rPr>
                <w:rFonts w:ascii="Times New Roman" w:hAnsi="Times New Roman"/>
                <w:i/>
                <w:color w:val="000000"/>
                <w:sz w:val="24"/>
                <w:szCs w:val="24"/>
              </w:rPr>
            </w:pPr>
          </w:p>
        </w:tc>
        <w:tc>
          <w:tcPr>
            <w:tcW w:w="2233" w:type="dxa"/>
          </w:tcPr>
          <w:p w:rsidR="00BE10B1" w:rsidRDefault="00BE10B1">
            <w:pPr>
              <w:spacing w:after="0"/>
              <w:jc w:val="center"/>
              <w:rPr>
                <w:rFonts w:ascii="Times New Roman" w:hAnsi="Times New Roman"/>
                <w:i/>
                <w:color w:val="000000"/>
                <w:sz w:val="24"/>
                <w:szCs w:val="24"/>
              </w:rPr>
            </w:pPr>
          </w:p>
        </w:tc>
      </w:tr>
      <w:tr w:rsidR="00BE10B1" w:rsidTr="00BE10B1">
        <w:tc>
          <w:tcPr>
            <w:tcW w:w="3510" w:type="dxa"/>
            <w:hideMark/>
          </w:tcPr>
          <w:p w:rsidR="00BE10B1" w:rsidRDefault="00BE10B1">
            <w:pPr>
              <w:spacing w:after="0"/>
              <w:ind w:firstLine="426"/>
              <w:jc w:val="both"/>
              <w:rPr>
                <w:rFonts w:ascii="Times New Roman" w:hAnsi="Times New Roman"/>
                <w:color w:val="000000"/>
                <w:sz w:val="24"/>
                <w:szCs w:val="24"/>
              </w:rPr>
            </w:pPr>
            <w:r>
              <w:rPr>
                <w:rFonts w:ascii="Times New Roman" w:hAnsi="Times New Roman"/>
                <w:color w:val="000000"/>
                <w:sz w:val="24"/>
                <w:szCs w:val="24"/>
              </w:rPr>
              <w:t>использовать физкульту</w:t>
            </w:r>
            <w:r>
              <w:rPr>
                <w:rFonts w:ascii="Times New Roman" w:hAnsi="Times New Roman"/>
                <w:color w:val="000000"/>
                <w:sz w:val="24"/>
                <w:szCs w:val="24"/>
              </w:rPr>
              <w:t>р</w:t>
            </w:r>
            <w:r>
              <w:rPr>
                <w:rFonts w:ascii="Times New Roman" w:hAnsi="Times New Roman"/>
                <w:color w:val="000000"/>
                <w:sz w:val="24"/>
                <w:szCs w:val="24"/>
              </w:rPr>
              <w:t>но-оздоровительную деятел</w:t>
            </w:r>
            <w:r>
              <w:rPr>
                <w:rFonts w:ascii="Times New Roman" w:hAnsi="Times New Roman"/>
                <w:color w:val="000000"/>
                <w:sz w:val="24"/>
                <w:szCs w:val="24"/>
              </w:rPr>
              <w:t>ь</w:t>
            </w:r>
            <w:r>
              <w:rPr>
                <w:rFonts w:ascii="Times New Roman" w:hAnsi="Times New Roman"/>
                <w:color w:val="000000"/>
                <w:sz w:val="24"/>
                <w:szCs w:val="24"/>
              </w:rPr>
              <w:t>ность для укрепления здоровья, достижения жизненных и пр</w:t>
            </w:r>
            <w:r>
              <w:rPr>
                <w:rFonts w:ascii="Times New Roman" w:hAnsi="Times New Roman"/>
                <w:color w:val="000000"/>
                <w:sz w:val="24"/>
                <w:szCs w:val="24"/>
              </w:rPr>
              <w:t>о</w:t>
            </w:r>
            <w:r>
              <w:rPr>
                <w:rFonts w:ascii="Times New Roman" w:hAnsi="Times New Roman"/>
                <w:color w:val="000000"/>
                <w:sz w:val="24"/>
                <w:szCs w:val="24"/>
              </w:rPr>
              <w:t>фессиональных целей;</w:t>
            </w:r>
          </w:p>
          <w:p w:rsidR="00BE10B1" w:rsidRDefault="00BE10B1">
            <w:pPr>
              <w:spacing w:after="0"/>
              <w:ind w:firstLine="426"/>
              <w:jc w:val="both"/>
              <w:rPr>
                <w:rFonts w:ascii="Times New Roman" w:hAnsi="Times New Roman"/>
                <w:color w:val="000000"/>
                <w:sz w:val="24"/>
                <w:szCs w:val="24"/>
              </w:rPr>
            </w:pPr>
            <w:r>
              <w:rPr>
                <w:rFonts w:ascii="Times New Roman" w:hAnsi="Times New Roman"/>
                <w:color w:val="000000"/>
                <w:sz w:val="24"/>
                <w:szCs w:val="24"/>
              </w:rPr>
              <w:t>применять рациональные приемы двигательных функций в профессиональной деятел</w:t>
            </w:r>
            <w:r>
              <w:rPr>
                <w:rFonts w:ascii="Times New Roman" w:hAnsi="Times New Roman"/>
                <w:color w:val="000000"/>
                <w:sz w:val="24"/>
                <w:szCs w:val="24"/>
              </w:rPr>
              <w:t>ь</w:t>
            </w:r>
            <w:r>
              <w:rPr>
                <w:rFonts w:ascii="Times New Roman" w:hAnsi="Times New Roman"/>
                <w:color w:val="000000"/>
                <w:sz w:val="24"/>
                <w:szCs w:val="24"/>
              </w:rPr>
              <w:t>ности;</w:t>
            </w:r>
          </w:p>
          <w:p w:rsidR="00BE10B1" w:rsidRDefault="00BE10B1">
            <w:pPr>
              <w:spacing w:after="0"/>
              <w:ind w:firstLine="426"/>
              <w:rPr>
                <w:rFonts w:ascii="Times New Roman" w:hAnsi="Times New Roman"/>
                <w:color w:val="000000"/>
                <w:sz w:val="24"/>
                <w:szCs w:val="24"/>
              </w:rPr>
            </w:pPr>
            <w:r>
              <w:rPr>
                <w:rFonts w:ascii="Times New Roman" w:hAnsi="Times New Roman"/>
                <w:color w:val="000000"/>
                <w:sz w:val="24"/>
                <w:szCs w:val="24"/>
              </w:rPr>
              <w:t>пользоваться средствами профилактики перенапряжения характерными для данной пр</w:t>
            </w:r>
            <w:r>
              <w:rPr>
                <w:rFonts w:ascii="Times New Roman" w:hAnsi="Times New Roman"/>
                <w:color w:val="000000"/>
                <w:sz w:val="24"/>
                <w:szCs w:val="24"/>
              </w:rPr>
              <w:t>о</w:t>
            </w:r>
            <w:r>
              <w:rPr>
                <w:rFonts w:ascii="Times New Roman" w:hAnsi="Times New Roman"/>
                <w:color w:val="000000"/>
                <w:sz w:val="24"/>
                <w:szCs w:val="24"/>
              </w:rPr>
              <w:t xml:space="preserve">фессии </w:t>
            </w:r>
          </w:p>
        </w:tc>
        <w:tc>
          <w:tcPr>
            <w:tcW w:w="3828" w:type="dxa"/>
            <w:hideMark/>
          </w:tcPr>
          <w:p w:rsidR="00BE10B1" w:rsidRDefault="00BE10B1">
            <w:pPr>
              <w:widowControl w:val="0"/>
              <w:autoSpaceDE w:val="0"/>
              <w:autoSpaceDN w:val="0"/>
              <w:adjustRightInd w:val="0"/>
              <w:spacing w:after="0"/>
              <w:ind w:left="71" w:firstLine="283"/>
              <w:jc w:val="both"/>
              <w:rPr>
                <w:rFonts w:ascii="Times New Roman" w:hAnsi="Times New Roman"/>
                <w:color w:val="000000"/>
                <w:sz w:val="24"/>
                <w:szCs w:val="24"/>
              </w:rPr>
            </w:pPr>
            <w:r>
              <w:rPr>
                <w:rFonts w:ascii="Times New Roman" w:hAnsi="Times New Roman"/>
                <w:color w:val="000000"/>
                <w:spacing w:val="-6"/>
                <w:sz w:val="24"/>
                <w:szCs w:val="24"/>
              </w:rPr>
              <w:t>выполнение упражнений, сп</w:t>
            </w:r>
            <w:r>
              <w:rPr>
                <w:rFonts w:ascii="Times New Roman" w:hAnsi="Times New Roman"/>
                <w:color w:val="000000"/>
                <w:spacing w:val="-6"/>
                <w:sz w:val="24"/>
                <w:szCs w:val="24"/>
              </w:rPr>
              <w:t>о</w:t>
            </w:r>
            <w:r>
              <w:rPr>
                <w:rFonts w:ascii="Times New Roman" w:hAnsi="Times New Roman"/>
                <w:color w:val="000000"/>
                <w:spacing w:val="-6"/>
                <w:sz w:val="24"/>
                <w:szCs w:val="24"/>
              </w:rPr>
              <w:t>собствующих развитию группы мышц участвующих в трудовой деятельности;</w:t>
            </w:r>
          </w:p>
          <w:p w:rsidR="00BE10B1" w:rsidRDefault="00BE10B1">
            <w:pPr>
              <w:widowControl w:val="0"/>
              <w:autoSpaceDE w:val="0"/>
              <w:autoSpaceDN w:val="0"/>
              <w:adjustRightInd w:val="0"/>
              <w:spacing w:after="0"/>
              <w:ind w:left="71" w:firstLine="283"/>
              <w:jc w:val="both"/>
              <w:rPr>
                <w:rFonts w:ascii="Times New Roman" w:eastAsiaTheme="minorEastAsia" w:hAnsi="Times New Roman"/>
                <w:b/>
                <w:color w:val="000000"/>
                <w:sz w:val="24"/>
                <w:szCs w:val="24"/>
              </w:rPr>
            </w:pPr>
            <w:r>
              <w:rPr>
                <w:rFonts w:ascii="Times New Roman" w:hAnsi="Times New Roman"/>
                <w:color w:val="000000"/>
                <w:spacing w:val="-6"/>
                <w:sz w:val="24"/>
                <w:szCs w:val="24"/>
              </w:rPr>
              <w:t>с</w:t>
            </w:r>
            <w:r>
              <w:rPr>
                <w:rFonts w:ascii="Times New Roman" w:hAnsi="Times New Roman"/>
                <w:color w:val="000000"/>
                <w:sz w:val="24"/>
                <w:szCs w:val="24"/>
              </w:rPr>
              <w:t>охранение и укрепление зд</w:t>
            </w:r>
            <w:r>
              <w:rPr>
                <w:rFonts w:ascii="Times New Roman" w:hAnsi="Times New Roman"/>
                <w:color w:val="000000"/>
                <w:sz w:val="24"/>
                <w:szCs w:val="24"/>
              </w:rPr>
              <w:t>о</w:t>
            </w:r>
            <w:r>
              <w:rPr>
                <w:rFonts w:ascii="Times New Roman" w:hAnsi="Times New Roman"/>
                <w:color w:val="000000"/>
                <w:sz w:val="24"/>
                <w:szCs w:val="24"/>
              </w:rPr>
              <w:t>ровья посредством использования средств физической культуры;</w:t>
            </w:r>
          </w:p>
          <w:p w:rsidR="00BE10B1" w:rsidRDefault="00BE10B1">
            <w:pPr>
              <w:widowControl w:val="0"/>
              <w:autoSpaceDE w:val="0"/>
              <w:autoSpaceDN w:val="0"/>
              <w:adjustRightInd w:val="0"/>
              <w:spacing w:after="0"/>
              <w:ind w:left="71" w:firstLine="283"/>
              <w:jc w:val="both"/>
              <w:rPr>
                <w:rFonts w:ascii="Times New Roman" w:hAnsi="Times New Roman"/>
                <w:b/>
                <w:color w:val="000000"/>
                <w:sz w:val="24"/>
                <w:szCs w:val="24"/>
              </w:rPr>
            </w:pPr>
            <w:r>
              <w:rPr>
                <w:rFonts w:ascii="Times New Roman" w:hAnsi="Times New Roman"/>
                <w:color w:val="000000"/>
                <w:sz w:val="24"/>
                <w:szCs w:val="24"/>
              </w:rPr>
              <w:t>поддержание уровня физич</w:t>
            </w:r>
            <w:r>
              <w:rPr>
                <w:rFonts w:ascii="Times New Roman" w:hAnsi="Times New Roman"/>
                <w:color w:val="000000"/>
                <w:sz w:val="24"/>
                <w:szCs w:val="24"/>
              </w:rPr>
              <w:t>е</w:t>
            </w:r>
            <w:r>
              <w:rPr>
                <w:rFonts w:ascii="Times New Roman" w:hAnsi="Times New Roman"/>
                <w:color w:val="000000"/>
                <w:sz w:val="24"/>
                <w:szCs w:val="24"/>
              </w:rPr>
              <w:t>ской подготовленности для у</w:t>
            </w:r>
            <w:r>
              <w:rPr>
                <w:rFonts w:ascii="Times New Roman" w:hAnsi="Times New Roman"/>
                <w:color w:val="000000"/>
                <w:sz w:val="24"/>
                <w:szCs w:val="24"/>
              </w:rPr>
              <w:t>с</w:t>
            </w:r>
            <w:r>
              <w:rPr>
                <w:rFonts w:ascii="Times New Roman" w:hAnsi="Times New Roman"/>
                <w:color w:val="000000"/>
                <w:sz w:val="24"/>
                <w:szCs w:val="24"/>
              </w:rPr>
              <w:t>пешной реализации професси</w:t>
            </w:r>
            <w:r>
              <w:rPr>
                <w:rFonts w:ascii="Times New Roman" w:hAnsi="Times New Roman"/>
                <w:color w:val="000000"/>
                <w:sz w:val="24"/>
                <w:szCs w:val="24"/>
              </w:rPr>
              <w:t>о</w:t>
            </w:r>
            <w:r>
              <w:rPr>
                <w:rFonts w:ascii="Times New Roman" w:hAnsi="Times New Roman"/>
                <w:color w:val="000000"/>
                <w:sz w:val="24"/>
                <w:szCs w:val="24"/>
              </w:rPr>
              <w:t>нальной деятельности</w:t>
            </w:r>
          </w:p>
        </w:tc>
        <w:tc>
          <w:tcPr>
            <w:tcW w:w="2233" w:type="dxa"/>
            <w:hideMark/>
          </w:tcPr>
          <w:p w:rsidR="00BE10B1" w:rsidRDefault="00BE10B1">
            <w:pPr>
              <w:keepNext/>
              <w:autoSpaceDE w:val="0"/>
              <w:autoSpaceDN w:val="0"/>
              <w:spacing w:after="0"/>
              <w:jc w:val="both"/>
              <w:outlineLvl w:val="0"/>
              <w:rPr>
                <w:rFonts w:ascii="Times New Roman" w:hAnsi="Times New Roman"/>
                <w:bCs/>
                <w:caps/>
                <w:color w:val="000000"/>
                <w:spacing w:val="-14"/>
                <w:sz w:val="24"/>
                <w:szCs w:val="24"/>
              </w:rPr>
            </w:pPr>
            <w:r>
              <w:rPr>
                <w:rFonts w:ascii="Times New Roman" w:hAnsi="Times New Roman"/>
                <w:bCs/>
                <w:color w:val="000000"/>
                <w:spacing w:val="-14"/>
                <w:sz w:val="24"/>
                <w:szCs w:val="24"/>
              </w:rPr>
              <w:t>Оценка результатов выполнения практ</w:t>
            </w:r>
            <w:r>
              <w:rPr>
                <w:rFonts w:ascii="Times New Roman" w:hAnsi="Times New Roman"/>
                <w:bCs/>
                <w:color w:val="000000"/>
                <w:spacing w:val="-14"/>
                <w:sz w:val="24"/>
                <w:szCs w:val="24"/>
              </w:rPr>
              <w:t>и</w:t>
            </w:r>
            <w:r>
              <w:rPr>
                <w:rFonts w:ascii="Times New Roman" w:hAnsi="Times New Roman"/>
                <w:bCs/>
                <w:color w:val="000000"/>
                <w:spacing w:val="-14"/>
                <w:sz w:val="24"/>
                <w:szCs w:val="24"/>
              </w:rPr>
              <w:t>ческой работы</w:t>
            </w:r>
          </w:p>
        </w:tc>
      </w:tr>
      <w:tr w:rsidR="00BE10B1" w:rsidTr="00BE10B1">
        <w:tc>
          <w:tcPr>
            <w:tcW w:w="3510" w:type="dxa"/>
            <w:hideMark/>
          </w:tcPr>
          <w:p w:rsidR="00BE10B1" w:rsidRDefault="00BE10B1">
            <w:pPr>
              <w:spacing w:after="0"/>
              <w:jc w:val="both"/>
              <w:rPr>
                <w:rFonts w:ascii="Times New Roman" w:hAnsi="Times New Roman"/>
                <w:b/>
                <w:color w:val="000000"/>
                <w:sz w:val="24"/>
                <w:szCs w:val="24"/>
              </w:rPr>
            </w:pPr>
            <w:r>
              <w:rPr>
                <w:rFonts w:ascii="Times New Roman" w:hAnsi="Times New Roman"/>
                <w:b/>
                <w:color w:val="000000"/>
                <w:sz w:val="24"/>
                <w:szCs w:val="24"/>
              </w:rPr>
              <w:t xml:space="preserve">Знания </w:t>
            </w:r>
          </w:p>
        </w:tc>
        <w:tc>
          <w:tcPr>
            <w:tcW w:w="3828" w:type="dxa"/>
          </w:tcPr>
          <w:p w:rsidR="00BE10B1" w:rsidRDefault="00BE10B1">
            <w:pPr>
              <w:widowControl w:val="0"/>
              <w:autoSpaceDE w:val="0"/>
              <w:autoSpaceDN w:val="0"/>
              <w:adjustRightInd w:val="0"/>
              <w:spacing w:after="0"/>
              <w:jc w:val="both"/>
              <w:rPr>
                <w:rFonts w:ascii="Times New Roman" w:hAnsi="Times New Roman"/>
                <w:color w:val="000000"/>
                <w:spacing w:val="-6"/>
                <w:sz w:val="24"/>
                <w:szCs w:val="24"/>
              </w:rPr>
            </w:pPr>
          </w:p>
        </w:tc>
        <w:tc>
          <w:tcPr>
            <w:tcW w:w="2233" w:type="dxa"/>
          </w:tcPr>
          <w:p w:rsidR="00BE10B1" w:rsidRDefault="00BE10B1">
            <w:pPr>
              <w:keepNext/>
              <w:autoSpaceDE w:val="0"/>
              <w:autoSpaceDN w:val="0"/>
              <w:spacing w:after="0"/>
              <w:jc w:val="center"/>
              <w:outlineLvl w:val="0"/>
              <w:rPr>
                <w:rFonts w:ascii="Times New Roman" w:hAnsi="Times New Roman"/>
                <w:b/>
                <w:bCs/>
                <w:caps/>
                <w:color w:val="000000"/>
                <w:spacing w:val="-14"/>
                <w:sz w:val="24"/>
                <w:szCs w:val="24"/>
              </w:rPr>
            </w:pPr>
          </w:p>
        </w:tc>
      </w:tr>
      <w:tr w:rsidR="00BE10B1" w:rsidTr="00BE10B1">
        <w:trPr>
          <w:trHeight w:val="982"/>
        </w:trPr>
        <w:tc>
          <w:tcPr>
            <w:tcW w:w="3510" w:type="dxa"/>
            <w:hideMark/>
          </w:tcPr>
          <w:p w:rsidR="00BE10B1" w:rsidRDefault="00BE10B1">
            <w:pPr>
              <w:spacing w:after="0"/>
              <w:ind w:firstLine="426"/>
              <w:jc w:val="both"/>
              <w:rPr>
                <w:rFonts w:ascii="Times New Roman" w:hAnsi="Times New Roman"/>
                <w:color w:val="000000"/>
                <w:sz w:val="24"/>
                <w:szCs w:val="24"/>
              </w:rPr>
            </w:pPr>
            <w:r>
              <w:rPr>
                <w:rFonts w:ascii="Times New Roman" w:hAnsi="Times New Roman"/>
                <w:color w:val="000000"/>
                <w:sz w:val="24"/>
                <w:szCs w:val="24"/>
              </w:rPr>
              <w:t>роль физической культуры в общекультурном, професси</w:t>
            </w:r>
            <w:r>
              <w:rPr>
                <w:rFonts w:ascii="Times New Roman" w:hAnsi="Times New Roman"/>
                <w:color w:val="000000"/>
                <w:sz w:val="24"/>
                <w:szCs w:val="24"/>
              </w:rPr>
              <w:t>о</w:t>
            </w:r>
            <w:r>
              <w:rPr>
                <w:rFonts w:ascii="Times New Roman" w:hAnsi="Times New Roman"/>
                <w:color w:val="000000"/>
                <w:sz w:val="24"/>
                <w:szCs w:val="24"/>
              </w:rPr>
              <w:t>нальном и социальном разв</w:t>
            </w:r>
            <w:r>
              <w:rPr>
                <w:rFonts w:ascii="Times New Roman" w:hAnsi="Times New Roman"/>
                <w:color w:val="000000"/>
                <w:sz w:val="24"/>
                <w:szCs w:val="24"/>
              </w:rPr>
              <w:t>и</w:t>
            </w:r>
            <w:r>
              <w:rPr>
                <w:rFonts w:ascii="Times New Roman" w:hAnsi="Times New Roman"/>
                <w:color w:val="000000"/>
                <w:sz w:val="24"/>
                <w:szCs w:val="24"/>
              </w:rPr>
              <w:t>тии человека;</w:t>
            </w:r>
          </w:p>
          <w:p w:rsidR="00BE10B1" w:rsidRDefault="00BE10B1">
            <w:pPr>
              <w:spacing w:after="0"/>
              <w:ind w:firstLine="426"/>
              <w:jc w:val="both"/>
              <w:rPr>
                <w:rFonts w:ascii="Times New Roman" w:hAnsi="Times New Roman"/>
                <w:color w:val="000000"/>
                <w:sz w:val="24"/>
                <w:szCs w:val="24"/>
              </w:rPr>
            </w:pPr>
            <w:r>
              <w:rPr>
                <w:rFonts w:ascii="Times New Roman" w:hAnsi="Times New Roman"/>
                <w:color w:val="000000"/>
                <w:sz w:val="24"/>
                <w:szCs w:val="24"/>
              </w:rPr>
              <w:t>основы здорового образа жизни;</w:t>
            </w:r>
          </w:p>
          <w:p w:rsidR="00BE10B1" w:rsidRDefault="00BE10B1">
            <w:pPr>
              <w:spacing w:after="0"/>
              <w:ind w:firstLine="426"/>
              <w:jc w:val="both"/>
              <w:rPr>
                <w:rFonts w:ascii="Times New Roman" w:hAnsi="Times New Roman"/>
                <w:color w:val="000000"/>
                <w:sz w:val="24"/>
                <w:szCs w:val="24"/>
              </w:rPr>
            </w:pPr>
            <w:r>
              <w:rPr>
                <w:rFonts w:ascii="Times New Roman" w:hAnsi="Times New Roman"/>
                <w:color w:val="000000"/>
                <w:sz w:val="24"/>
                <w:szCs w:val="24"/>
              </w:rPr>
              <w:t>средства профилактики п</w:t>
            </w:r>
            <w:r>
              <w:rPr>
                <w:rFonts w:ascii="Times New Roman" w:hAnsi="Times New Roman"/>
                <w:color w:val="000000"/>
                <w:sz w:val="24"/>
                <w:szCs w:val="24"/>
              </w:rPr>
              <w:t>е</w:t>
            </w:r>
            <w:r>
              <w:rPr>
                <w:rFonts w:ascii="Times New Roman" w:hAnsi="Times New Roman"/>
                <w:color w:val="000000"/>
                <w:sz w:val="24"/>
                <w:szCs w:val="24"/>
              </w:rPr>
              <w:t>ренапряжения</w:t>
            </w:r>
          </w:p>
        </w:tc>
        <w:tc>
          <w:tcPr>
            <w:tcW w:w="3828" w:type="dxa"/>
            <w:hideMark/>
          </w:tcPr>
          <w:p w:rsidR="00BE10B1" w:rsidRDefault="00BE10B1">
            <w:pPr>
              <w:widowControl w:val="0"/>
              <w:autoSpaceDE w:val="0"/>
              <w:autoSpaceDN w:val="0"/>
              <w:adjustRightInd w:val="0"/>
              <w:spacing w:after="0"/>
              <w:ind w:firstLine="318"/>
              <w:jc w:val="both"/>
              <w:rPr>
                <w:rFonts w:ascii="Times New Roman" w:hAnsi="Times New Roman"/>
                <w:b/>
                <w:color w:val="000000"/>
                <w:sz w:val="24"/>
                <w:szCs w:val="24"/>
              </w:rPr>
            </w:pPr>
            <w:r>
              <w:rPr>
                <w:rFonts w:ascii="Times New Roman" w:hAnsi="Times New Roman"/>
                <w:color w:val="000000"/>
                <w:sz w:val="24"/>
                <w:szCs w:val="24"/>
              </w:rPr>
              <w:t xml:space="preserve">перечисление </w:t>
            </w:r>
            <w:r>
              <w:rPr>
                <w:rFonts w:ascii="Times New Roman" w:hAnsi="Times New Roman"/>
                <w:color w:val="000000"/>
                <w:spacing w:val="-10"/>
                <w:sz w:val="24"/>
                <w:szCs w:val="24"/>
              </w:rPr>
              <w:t>физических у</w:t>
            </w:r>
            <w:r>
              <w:rPr>
                <w:rFonts w:ascii="Times New Roman" w:hAnsi="Times New Roman"/>
                <w:color w:val="000000"/>
                <w:spacing w:val="-10"/>
                <w:sz w:val="24"/>
                <w:szCs w:val="24"/>
              </w:rPr>
              <w:t>п</w:t>
            </w:r>
            <w:r>
              <w:rPr>
                <w:rFonts w:ascii="Times New Roman" w:hAnsi="Times New Roman"/>
                <w:color w:val="000000"/>
                <w:spacing w:val="-10"/>
                <w:sz w:val="24"/>
                <w:szCs w:val="24"/>
              </w:rPr>
              <w:t>ражнений, направленных на развитие и совершенствование профессионал</w:t>
            </w:r>
            <w:r>
              <w:rPr>
                <w:rFonts w:ascii="Times New Roman" w:hAnsi="Times New Roman"/>
                <w:color w:val="000000"/>
                <w:spacing w:val="-10"/>
                <w:sz w:val="24"/>
                <w:szCs w:val="24"/>
              </w:rPr>
              <w:t>ь</w:t>
            </w:r>
            <w:r>
              <w:rPr>
                <w:rFonts w:ascii="Times New Roman" w:hAnsi="Times New Roman"/>
                <w:color w:val="000000"/>
                <w:spacing w:val="-10"/>
                <w:sz w:val="24"/>
                <w:szCs w:val="24"/>
              </w:rPr>
              <w:t>но важных физических качеств и дв</w:t>
            </w:r>
            <w:r>
              <w:rPr>
                <w:rFonts w:ascii="Times New Roman" w:hAnsi="Times New Roman"/>
                <w:color w:val="000000"/>
                <w:spacing w:val="-10"/>
                <w:sz w:val="24"/>
                <w:szCs w:val="24"/>
              </w:rPr>
              <w:t>и</w:t>
            </w:r>
            <w:r>
              <w:rPr>
                <w:rFonts w:ascii="Times New Roman" w:hAnsi="Times New Roman"/>
                <w:color w:val="000000"/>
                <w:spacing w:val="-10"/>
                <w:sz w:val="24"/>
                <w:szCs w:val="24"/>
              </w:rPr>
              <w:t>гательных навыков;</w:t>
            </w:r>
          </w:p>
          <w:p w:rsidR="00BE10B1" w:rsidRDefault="00BE10B1">
            <w:pPr>
              <w:spacing w:after="0"/>
              <w:ind w:firstLine="318"/>
              <w:jc w:val="both"/>
              <w:rPr>
                <w:rFonts w:ascii="Times New Roman" w:hAnsi="Times New Roman"/>
                <w:b/>
                <w:color w:val="000000"/>
                <w:spacing w:val="-16"/>
                <w:sz w:val="24"/>
                <w:szCs w:val="24"/>
              </w:rPr>
            </w:pPr>
            <w:r>
              <w:rPr>
                <w:rFonts w:ascii="Times New Roman" w:hAnsi="Times New Roman"/>
                <w:color w:val="000000"/>
                <w:spacing w:val="-16"/>
                <w:sz w:val="24"/>
                <w:szCs w:val="24"/>
              </w:rPr>
              <w:t>перечисление критериев здоровья человека;</w:t>
            </w:r>
          </w:p>
          <w:p w:rsidR="00BE10B1" w:rsidRDefault="00BE10B1">
            <w:pPr>
              <w:widowControl w:val="0"/>
              <w:autoSpaceDE w:val="0"/>
              <w:autoSpaceDN w:val="0"/>
              <w:adjustRightInd w:val="0"/>
              <w:spacing w:after="0"/>
              <w:ind w:firstLine="318"/>
              <w:jc w:val="both"/>
              <w:rPr>
                <w:rFonts w:ascii="Times New Roman" w:hAnsi="Times New Roman"/>
                <w:color w:val="000000"/>
                <w:sz w:val="24"/>
                <w:szCs w:val="24"/>
              </w:rPr>
            </w:pPr>
            <w:r>
              <w:rPr>
                <w:rFonts w:ascii="Times New Roman" w:hAnsi="Times New Roman"/>
                <w:color w:val="000000"/>
                <w:sz w:val="24"/>
                <w:szCs w:val="24"/>
              </w:rPr>
              <w:t>перечисление</w:t>
            </w:r>
            <w:r>
              <w:rPr>
                <w:rFonts w:ascii="Times New Roman" w:hAnsi="Times New Roman"/>
                <w:color w:val="000000"/>
                <w:spacing w:val="-14"/>
                <w:sz w:val="24"/>
                <w:szCs w:val="24"/>
              </w:rPr>
              <w:t xml:space="preserve"> форм и методов с</w:t>
            </w:r>
            <w:r>
              <w:rPr>
                <w:rFonts w:ascii="Times New Roman" w:hAnsi="Times New Roman"/>
                <w:color w:val="000000"/>
                <w:spacing w:val="-14"/>
                <w:sz w:val="24"/>
                <w:szCs w:val="24"/>
              </w:rPr>
              <w:t>о</w:t>
            </w:r>
            <w:r>
              <w:rPr>
                <w:rFonts w:ascii="Times New Roman" w:hAnsi="Times New Roman"/>
                <w:color w:val="000000"/>
                <w:spacing w:val="-14"/>
                <w:sz w:val="24"/>
                <w:szCs w:val="24"/>
              </w:rPr>
              <w:t>вершенствования психофизиологич</w:t>
            </w:r>
            <w:r>
              <w:rPr>
                <w:rFonts w:ascii="Times New Roman" w:hAnsi="Times New Roman"/>
                <w:color w:val="000000"/>
                <w:spacing w:val="-14"/>
                <w:sz w:val="24"/>
                <w:szCs w:val="24"/>
              </w:rPr>
              <w:t>е</w:t>
            </w:r>
            <w:r>
              <w:rPr>
                <w:rFonts w:ascii="Times New Roman" w:hAnsi="Times New Roman"/>
                <w:color w:val="000000"/>
                <w:spacing w:val="-14"/>
                <w:sz w:val="24"/>
                <w:szCs w:val="24"/>
              </w:rPr>
              <w:t>ских функций организма необходимых для успешного освоения профессии;</w:t>
            </w:r>
          </w:p>
        </w:tc>
        <w:tc>
          <w:tcPr>
            <w:tcW w:w="2233" w:type="dxa"/>
            <w:hideMark/>
          </w:tcPr>
          <w:p w:rsidR="00BE10B1" w:rsidRDefault="00BE10B1">
            <w:pPr>
              <w:keepNext/>
              <w:autoSpaceDE w:val="0"/>
              <w:autoSpaceDN w:val="0"/>
              <w:spacing w:after="0"/>
              <w:jc w:val="both"/>
              <w:outlineLvl w:val="0"/>
              <w:rPr>
                <w:rFonts w:ascii="Times New Roman" w:hAnsi="Times New Roman"/>
                <w:bCs/>
                <w:caps/>
                <w:color w:val="000000"/>
                <w:spacing w:val="-14"/>
                <w:sz w:val="24"/>
                <w:szCs w:val="24"/>
              </w:rPr>
            </w:pPr>
            <w:r>
              <w:rPr>
                <w:rFonts w:ascii="Times New Roman" w:hAnsi="Times New Roman"/>
                <w:bCs/>
                <w:color w:val="000000"/>
                <w:spacing w:val="-14"/>
                <w:sz w:val="24"/>
                <w:szCs w:val="24"/>
              </w:rPr>
              <w:t>Тестирование</w:t>
            </w:r>
          </w:p>
        </w:tc>
      </w:tr>
    </w:tbl>
    <w:p w:rsidR="00BE10B1" w:rsidRDefault="00BE10B1" w:rsidP="00BE10B1">
      <w:pPr>
        <w:rPr>
          <w:rFonts w:ascii="Times New Roman" w:eastAsiaTheme="minorEastAsia" w:hAnsi="Times New Roman"/>
          <w:color w:val="000000"/>
          <w:sz w:val="24"/>
          <w:szCs w:val="24"/>
        </w:rPr>
      </w:pPr>
    </w:p>
    <w:p w:rsidR="00BE10B1" w:rsidRDefault="00BE10B1" w:rsidP="00BE10B1">
      <w:pPr>
        <w:spacing w:after="0" w:line="240" w:lineRule="auto"/>
        <w:rPr>
          <w:rFonts w:ascii="Times New Roman" w:hAnsi="Times New Roman"/>
          <w:b/>
          <w:i/>
        </w:rPr>
      </w:pPr>
      <w:r>
        <w:rPr>
          <w:rFonts w:ascii="Times New Roman" w:hAnsi="Times New Roman"/>
          <w:b/>
          <w:i/>
        </w:rPr>
        <w:br w:type="page"/>
      </w:r>
    </w:p>
    <w:p w:rsidR="00BE10B1" w:rsidRDefault="00BE10B1" w:rsidP="00BE10B1">
      <w:pPr>
        <w:spacing w:after="0"/>
        <w:jc w:val="right"/>
        <w:outlineLvl w:val="0"/>
        <w:rPr>
          <w:rFonts w:ascii="Times New Roman" w:hAnsi="Times New Roman"/>
          <w:b/>
          <w:i/>
        </w:rPr>
      </w:pPr>
      <w:r>
        <w:rPr>
          <w:rFonts w:ascii="Times New Roman" w:hAnsi="Times New Roman"/>
          <w:b/>
          <w:i/>
        </w:rPr>
        <w:lastRenderedPageBreak/>
        <w:t>Приложение 2.5</w:t>
      </w:r>
    </w:p>
    <w:p w:rsidR="00BE10B1" w:rsidRDefault="00BE10B1" w:rsidP="00BE10B1">
      <w:pPr>
        <w:spacing w:after="0" w:line="240" w:lineRule="auto"/>
        <w:jc w:val="right"/>
        <w:rPr>
          <w:rFonts w:ascii="Times New Roman" w:hAnsi="Times New Roman"/>
          <w:i/>
          <w:u w:val="single"/>
        </w:rPr>
      </w:pPr>
      <w:r>
        <w:rPr>
          <w:rFonts w:ascii="Times New Roman" w:hAnsi="Times New Roman"/>
          <w:b/>
          <w:i/>
        </w:rPr>
        <w:t xml:space="preserve">к ПООП по профессии </w:t>
      </w:r>
      <w:r>
        <w:rPr>
          <w:rFonts w:ascii="Times New Roman" w:hAnsi="Times New Roman"/>
          <w:i/>
          <w:u w:val="single"/>
        </w:rPr>
        <w:t>15.01.33 Токарь на станках</w:t>
      </w:r>
    </w:p>
    <w:p w:rsidR="00BE10B1" w:rsidRDefault="00BE10B1" w:rsidP="00BE10B1">
      <w:pPr>
        <w:jc w:val="right"/>
        <w:rPr>
          <w:rFonts w:ascii="Times New Roman" w:hAnsi="Times New Roman"/>
          <w:i/>
          <w:vertAlign w:val="superscript"/>
        </w:rPr>
      </w:pPr>
      <w:r>
        <w:rPr>
          <w:rFonts w:ascii="Times New Roman" w:hAnsi="Times New Roman"/>
          <w:i/>
          <w:u w:val="single"/>
        </w:rPr>
        <w:t xml:space="preserve"> с числовым программным управлением</w:t>
      </w: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outlineLvl w:val="0"/>
        <w:rPr>
          <w:rFonts w:ascii="Times New Roman" w:hAnsi="Times New Roman"/>
          <w:b/>
          <w:sz w:val="24"/>
          <w:szCs w:val="24"/>
        </w:rPr>
      </w:pPr>
      <w:r>
        <w:rPr>
          <w:rFonts w:ascii="Times New Roman" w:hAnsi="Times New Roman"/>
          <w:b/>
          <w:sz w:val="24"/>
          <w:szCs w:val="24"/>
        </w:rPr>
        <w:t>ПРИМЕРНАЯ РАБОЧАЯ ПРОГРАММА УЧЕБНОЙ ДИСЦИПЛИНЫ</w:t>
      </w:r>
    </w:p>
    <w:p w:rsidR="00BE10B1" w:rsidRDefault="00BE10B1" w:rsidP="00BE10B1">
      <w:pPr>
        <w:jc w:val="center"/>
        <w:rPr>
          <w:rFonts w:ascii="Times New Roman" w:hAnsi="Times New Roman"/>
          <w:b/>
          <w:sz w:val="24"/>
          <w:szCs w:val="24"/>
        </w:rPr>
      </w:pPr>
      <w:r>
        <w:rPr>
          <w:rFonts w:ascii="Times New Roman" w:hAnsi="Times New Roman"/>
          <w:b/>
          <w:sz w:val="24"/>
          <w:szCs w:val="24"/>
        </w:rPr>
        <w:t>«ОП.05 ТЕХНИЧЕСКИЙ ИНОСТРАННЫЙ ЯЗЫК»</w:t>
      </w: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rPr>
          <w:rFonts w:ascii="Times New Roman" w:hAnsi="Times New Roman"/>
          <w:b/>
          <w:i/>
        </w:rPr>
      </w:pPr>
      <w:r>
        <w:rPr>
          <w:rFonts w:ascii="Times New Roman" w:hAnsi="Times New Roman"/>
          <w:b/>
          <w:i/>
        </w:rPr>
        <w:t>5</w:t>
      </w: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rPr>
          <w:rFonts w:ascii="Times New Roman" w:hAnsi="Times New Roman"/>
          <w:b/>
          <w:i/>
        </w:rPr>
      </w:pPr>
    </w:p>
    <w:p w:rsidR="00BE10B1" w:rsidRDefault="00BE10B1" w:rsidP="00BE10B1">
      <w:pPr>
        <w:jc w:val="center"/>
        <w:rPr>
          <w:rFonts w:ascii="Times New Roman" w:hAnsi="Times New Roman"/>
          <w:b/>
          <w:bCs/>
          <w:i/>
        </w:rPr>
      </w:pPr>
      <w:r>
        <w:rPr>
          <w:rFonts w:ascii="Times New Roman" w:hAnsi="Times New Roman"/>
          <w:b/>
          <w:bCs/>
          <w:i/>
        </w:rPr>
        <w:t>2021 г.</w:t>
      </w:r>
    </w:p>
    <w:p w:rsidR="00BE10B1" w:rsidRDefault="00BE10B1" w:rsidP="00BE10B1">
      <w:pPr>
        <w:spacing w:after="0"/>
        <w:rPr>
          <w:rFonts w:ascii="Times New Roman" w:hAnsi="Times New Roman"/>
          <w:b/>
          <w:i/>
        </w:rPr>
        <w:sectPr w:rsidR="00BE10B1">
          <w:pgSz w:w="11906" w:h="16838"/>
          <w:pgMar w:top="1134" w:right="850" w:bottom="284" w:left="1701" w:header="708" w:footer="708" w:gutter="0"/>
          <w:cols w:space="720"/>
        </w:sectPr>
      </w:pPr>
    </w:p>
    <w:p w:rsidR="00BE10B1" w:rsidRDefault="00BE10B1" w:rsidP="00BE10B1">
      <w:pPr>
        <w:spacing w:after="0" w:line="240" w:lineRule="auto"/>
        <w:jc w:val="center"/>
        <w:rPr>
          <w:rFonts w:ascii="Times New Roman" w:hAnsi="Times New Roman"/>
          <w:b/>
          <w:sz w:val="24"/>
          <w:szCs w:val="24"/>
        </w:rPr>
      </w:pPr>
      <w:r>
        <w:rPr>
          <w:rFonts w:ascii="Times New Roman" w:hAnsi="Times New Roman"/>
          <w:b/>
          <w:sz w:val="24"/>
          <w:szCs w:val="24"/>
        </w:rPr>
        <w:lastRenderedPageBreak/>
        <w:t>СОДЕРЖАНИЕ</w:t>
      </w:r>
    </w:p>
    <w:p w:rsidR="00BE10B1" w:rsidRDefault="00BE10B1" w:rsidP="00BE10B1">
      <w:pPr>
        <w:spacing w:after="0" w:line="240" w:lineRule="auto"/>
        <w:jc w:val="center"/>
        <w:rPr>
          <w:rFonts w:ascii="Times New Roman" w:hAnsi="Times New Roman"/>
          <w:b/>
          <w:sz w:val="24"/>
          <w:szCs w:val="24"/>
        </w:rPr>
      </w:pPr>
    </w:p>
    <w:p w:rsidR="00BE10B1" w:rsidRDefault="00BE10B1" w:rsidP="008033D0">
      <w:pPr>
        <w:numPr>
          <w:ilvl w:val="0"/>
          <w:numId w:val="40"/>
        </w:numPr>
        <w:spacing w:before="120" w:after="120" w:line="240" w:lineRule="auto"/>
        <w:rPr>
          <w:rFonts w:ascii="Times New Roman" w:hAnsi="Times New Roman"/>
          <w:b/>
          <w:sz w:val="24"/>
          <w:szCs w:val="24"/>
        </w:rPr>
      </w:pPr>
      <w:r>
        <w:rPr>
          <w:rFonts w:ascii="Times New Roman" w:hAnsi="Times New Roman"/>
          <w:b/>
          <w:sz w:val="24"/>
          <w:szCs w:val="24"/>
        </w:rPr>
        <w:t>ОБЩАЯ ХАРАКТЕРИСТИКА ПРИМЕРНОЙ РАБОЧЕЙ ПРОГРАММЫ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40"/>
        </w:numPr>
        <w:spacing w:before="120" w:after="120" w:line="240"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rsidR="00BE10B1" w:rsidRDefault="00BE10B1" w:rsidP="00BE10B1">
      <w:pPr>
        <w:rPr>
          <w:rFonts w:ascii="Times New Roman" w:hAnsi="Times New Roman"/>
          <w:b/>
          <w:sz w:val="24"/>
          <w:szCs w:val="24"/>
        </w:rPr>
      </w:pPr>
    </w:p>
    <w:p w:rsidR="00BE10B1" w:rsidRDefault="00BE10B1" w:rsidP="008033D0">
      <w:pPr>
        <w:numPr>
          <w:ilvl w:val="0"/>
          <w:numId w:val="40"/>
        </w:numPr>
        <w:spacing w:before="120" w:after="120" w:line="240" w:lineRule="auto"/>
        <w:rPr>
          <w:b/>
          <w:lang w:eastAsia="en-US"/>
        </w:rPr>
      </w:pPr>
      <w:r>
        <w:rPr>
          <w:rFonts w:ascii="Times New Roman" w:hAnsi="Times New Roman"/>
          <w:b/>
          <w:bCs/>
          <w:sz w:val="24"/>
          <w:szCs w:val="24"/>
        </w:rPr>
        <w:t>УСЛОВИЯ РЕАЛИЗАЦИИ ПРОГРАММЫ УЧЕБНОЙ ДИСЦИПЛИНЫ</w:t>
      </w:r>
    </w:p>
    <w:p w:rsidR="00BE10B1" w:rsidRDefault="00BE10B1" w:rsidP="00BE10B1"/>
    <w:p w:rsidR="00BE10B1" w:rsidRDefault="00BE10B1" w:rsidP="008033D0">
      <w:pPr>
        <w:numPr>
          <w:ilvl w:val="0"/>
          <w:numId w:val="40"/>
        </w:numPr>
        <w:spacing w:before="120" w:after="120" w:line="240"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w:t>
      </w:r>
      <w:r>
        <w:rPr>
          <w:rFonts w:ascii="Times New Roman" w:hAnsi="Times New Roman"/>
          <w:b/>
          <w:sz w:val="24"/>
          <w:szCs w:val="24"/>
        </w:rPr>
        <w:t>И</w:t>
      </w:r>
      <w:r>
        <w:rPr>
          <w:rFonts w:ascii="Times New Roman" w:hAnsi="Times New Roman"/>
          <w:b/>
          <w:sz w:val="24"/>
          <w:szCs w:val="24"/>
        </w:rPr>
        <w:t>ПЛИНЫ</w:t>
      </w: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BE10B1">
      <w:pPr>
        <w:suppressAutoHyphens/>
        <w:spacing w:after="0"/>
        <w:rPr>
          <w:rFonts w:ascii="Times New Roman" w:hAnsi="Times New Roman"/>
          <w:b/>
          <w:i/>
          <w:u w:val="single"/>
        </w:rPr>
      </w:pPr>
    </w:p>
    <w:p w:rsidR="00BE10B1" w:rsidRDefault="00BE10B1" w:rsidP="008033D0">
      <w:pPr>
        <w:pStyle w:val="ae"/>
        <w:numPr>
          <w:ilvl w:val="3"/>
          <w:numId w:val="41"/>
        </w:numPr>
        <w:ind w:left="0" w:firstLine="0"/>
        <w:jc w:val="center"/>
        <w:outlineLvl w:val="0"/>
        <w:rPr>
          <w:b/>
          <w:u w:val="single"/>
        </w:rPr>
      </w:pPr>
      <w:r>
        <w:rPr>
          <w:b/>
          <w:i/>
          <w:u w:val="single"/>
        </w:rPr>
        <w:br w:type="page"/>
      </w:r>
      <w:r>
        <w:rPr>
          <w:b/>
        </w:rPr>
        <w:lastRenderedPageBreak/>
        <w:t>ОБЩАЯ ХАРАКТЕРИСТИКА ПРИМЕРНОЙ РАБОЧЕЙ ПРОГРАММЫ УЧЕБНОЙ ДИСЦИПЛИНЫ «</w:t>
      </w:r>
      <w:r>
        <w:rPr>
          <w:b/>
          <w:u w:val="single"/>
        </w:rPr>
        <w:t>ТЕХНИЧЕСКИЙ ИНОСТРАННЫЙ ЯЗЫК»</w:t>
      </w:r>
    </w:p>
    <w:p w:rsidR="00BE10B1" w:rsidRDefault="00BE10B1" w:rsidP="00BE10B1">
      <w:pPr>
        <w:suppressAutoHyphens/>
        <w:spacing w:after="0" w:line="240" w:lineRule="auto"/>
        <w:ind w:firstLine="709"/>
        <w:jc w:val="both"/>
        <w:rPr>
          <w:rFonts w:ascii="Times New Roman" w:hAnsi="Times New Roman"/>
          <w:sz w:val="24"/>
          <w:szCs w:val="24"/>
        </w:rPr>
      </w:pPr>
    </w:p>
    <w:p w:rsidR="00BE10B1" w:rsidRDefault="00BE10B1" w:rsidP="008033D0">
      <w:pPr>
        <w:pStyle w:val="ae"/>
        <w:numPr>
          <w:ilvl w:val="1"/>
          <w:numId w:val="42"/>
        </w:numPr>
        <w:spacing w:before="0" w:after="200" w:line="276" w:lineRule="auto"/>
        <w:contextualSpacing/>
        <w:rPr>
          <w:color w:val="000000"/>
        </w:rPr>
      </w:pPr>
      <w:r>
        <w:rPr>
          <w:b/>
        </w:rPr>
        <w:t xml:space="preserve">Место дисциплины в структуре основной образовательной программы: </w:t>
      </w:r>
    </w:p>
    <w:p w:rsidR="00BE10B1" w:rsidRDefault="00BE10B1" w:rsidP="00BE10B1">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Учебная дисциплина "Технический иностранный язык" является обязательной частью </w:t>
      </w:r>
      <w:proofErr w:type="spellStart"/>
      <w:r>
        <w:rPr>
          <w:rFonts w:ascii="Times New Roman" w:hAnsi="Times New Roman"/>
          <w:sz w:val="24"/>
          <w:szCs w:val="24"/>
        </w:rPr>
        <w:t>общепрофессионального</w:t>
      </w:r>
      <w:proofErr w:type="spellEnd"/>
      <w:r>
        <w:rPr>
          <w:rFonts w:ascii="Times New Roman" w:hAnsi="Times New Roman"/>
          <w:sz w:val="24"/>
          <w:szCs w:val="24"/>
        </w:rPr>
        <w:t xml:space="preserve"> цикла примерной основной образовательной программы в соответствии с ФГОС по профессии15.01.33 "Токарь на станках с ЧПУ". Особое значение дисциплина имеет при формировании и развитии ОК 1, ОК 6, ОК 9, ОК 10, ОК 11.</w:t>
      </w:r>
    </w:p>
    <w:p w:rsidR="00BE10B1" w:rsidRDefault="00BE10B1" w:rsidP="00BE10B1">
      <w:pPr>
        <w:suppressAutoHyphens/>
        <w:spacing w:after="0"/>
        <w:rPr>
          <w:rFonts w:ascii="Times New Roman" w:hAnsi="Times New Roman"/>
          <w:b/>
          <w:sz w:val="24"/>
          <w:szCs w:val="24"/>
        </w:rPr>
      </w:pPr>
    </w:p>
    <w:p w:rsidR="00BE10B1" w:rsidRDefault="00BE10B1" w:rsidP="00BE10B1">
      <w:pPr>
        <w:suppressAutoHyphens/>
        <w:spacing w:after="0"/>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BE10B1" w:rsidRDefault="00BE10B1" w:rsidP="00BE10B1">
      <w:pPr>
        <w:suppressAutoHyphens/>
        <w:spacing w:after="0" w:line="240" w:lineRule="auto"/>
        <w:ind w:firstLine="709"/>
        <w:jc w:val="both"/>
        <w:rPr>
          <w:rFonts w:ascii="Times New Roman" w:hAnsi="Times New Roman"/>
          <w:sz w:val="24"/>
          <w:szCs w:val="24"/>
          <w:lang w:eastAsia="en-US"/>
        </w:rPr>
      </w:pPr>
      <w:r>
        <w:rPr>
          <w:rFonts w:ascii="Times New Roman" w:hAnsi="Times New Roman"/>
          <w:sz w:val="24"/>
          <w:szCs w:val="24"/>
        </w:rPr>
        <w:t xml:space="preserve">В рамках программы учебной дисциплины </w:t>
      </w:r>
      <w:proofErr w:type="gramStart"/>
      <w:r>
        <w:rPr>
          <w:rFonts w:ascii="Times New Roman" w:hAnsi="Times New Roman"/>
          <w:sz w:val="24"/>
          <w:szCs w:val="24"/>
        </w:rPr>
        <w:t>обучающимися</w:t>
      </w:r>
      <w:proofErr w:type="gramEnd"/>
      <w:r>
        <w:rPr>
          <w:rFonts w:ascii="Times New Roman" w:hAnsi="Times New Roman"/>
          <w:sz w:val="24"/>
          <w:szCs w:val="24"/>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8"/>
        <w:gridCol w:w="3940"/>
        <w:gridCol w:w="3470"/>
      </w:tblGrid>
      <w:tr w:rsidR="00BE10B1" w:rsidTr="00BE10B1">
        <w:trPr>
          <w:trHeight w:val="649"/>
        </w:trPr>
        <w:tc>
          <w:tcPr>
            <w:tcW w:w="1838" w:type="dxa"/>
            <w:hideMark/>
          </w:tcPr>
          <w:p w:rsidR="00BE10B1" w:rsidRDefault="00BE10B1">
            <w:pPr>
              <w:suppressAutoHyphens/>
              <w:spacing w:after="0"/>
              <w:jc w:val="center"/>
              <w:rPr>
                <w:rFonts w:ascii="Times New Roman" w:hAnsi="Times New Roman"/>
                <w:sz w:val="24"/>
                <w:szCs w:val="24"/>
              </w:rPr>
            </w:pPr>
            <w:r>
              <w:rPr>
                <w:rFonts w:ascii="Times New Roman" w:hAnsi="Times New Roman"/>
                <w:sz w:val="24"/>
                <w:szCs w:val="24"/>
              </w:rPr>
              <w:t xml:space="preserve">Код </w:t>
            </w:r>
          </w:p>
          <w:p w:rsidR="00BE10B1" w:rsidRDefault="00BE10B1">
            <w:pPr>
              <w:suppressAutoHyphens/>
              <w:spacing w:after="0"/>
              <w:jc w:val="center"/>
              <w:rPr>
                <w:rFonts w:ascii="Times New Roman" w:hAnsi="Times New Roman"/>
                <w:sz w:val="24"/>
                <w:szCs w:val="24"/>
              </w:rPr>
            </w:pPr>
            <w:r>
              <w:rPr>
                <w:rFonts w:ascii="Times New Roman" w:hAnsi="Times New Roman"/>
                <w:sz w:val="24"/>
                <w:szCs w:val="24"/>
              </w:rPr>
              <w:t>ПК, ОК</w:t>
            </w:r>
          </w:p>
        </w:tc>
        <w:tc>
          <w:tcPr>
            <w:tcW w:w="3940" w:type="dxa"/>
            <w:hideMark/>
          </w:tcPr>
          <w:p w:rsidR="00BE10B1" w:rsidRDefault="00BE10B1">
            <w:pPr>
              <w:suppressAutoHyphens/>
              <w:spacing w:after="0"/>
              <w:ind w:firstLine="317"/>
              <w:jc w:val="center"/>
              <w:rPr>
                <w:rFonts w:ascii="Times New Roman" w:hAnsi="Times New Roman"/>
                <w:sz w:val="24"/>
                <w:szCs w:val="24"/>
              </w:rPr>
            </w:pPr>
            <w:r>
              <w:rPr>
                <w:rFonts w:ascii="Times New Roman" w:hAnsi="Times New Roman"/>
                <w:sz w:val="24"/>
                <w:szCs w:val="24"/>
              </w:rPr>
              <w:t>Умения</w:t>
            </w:r>
          </w:p>
        </w:tc>
        <w:tc>
          <w:tcPr>
            <w:tcW w:w="3470" w:type="dxa"/>
            <w:hideMark/>
          </w:tcPr>
          <w:p w:rsidR="00BE10B1" w:rsidRDefault="00BE10B1">
            <w:pPr>
              <w:suppressAutoHyphens/>
              <w:spacing w:after="0"/>
              <w:ind w:firstLine="318"/>
              <w:jc w:val="center"/>
              <w:rPr>
                <w:rFonts w:ascii="Times New Roman" w:hAnsi="Times New Roman"/>
                <w:sz w:val="24"/>
                <w:szCs w:val="24"/>
              </w:rPr>
            </w:pPr>
            <w:r>
              <w:rPr>
                <w:rFonts w:ascii="Times New Roman" w:hAnsi="Times New Roman"/>
                <w:sz w:val="24"/>
                <w:szCs w:val="24"/>
              </w:rPr>
              <w:t>Знания</w:t>
            </w:r>
          </w:p>
        </w:tc>
      </w:tr>
      <w:tr w:rsidR="00BE10B1" w:rsidTr="00BE10B1">
        <w:trPr>
          <w:trHeight w:val="212"/>
        </w:trPr>
        <w:tc>
          <w:tcPr>
            <w:tcW w:w="1838" w:type="dxa"/>
            <w:hideMark/>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.1, ПК2.1,</w:t>
            </w:r>
          </w:p>
          <w:p w:rsidR="00BE10B1" w:rsidRDefault="00BE10B1">
            <w:pPr>
              <w:spacing w:after="0"/>
              <w:rPr>
                <w:rFonts w:ascii="Times New Roman" w:hAnsi="Times New Roman"/>
                <w:sz w:val="24"/>
                <w:szCs w:val="24"/>
              </w:rPr>
            </w:pPr>
            <w:r>
              <w:rPr>
                <w:rFonts w:ascii="Times New Roman" w:hAnsi="Times New Roman"/>
                <w:sz w:val="24"/>
                <w:szCs w:val="24"/>
              </w:rPr>
              <w:t>ПК 3.1, ПК 4.1</w:t>
            </w:r>
          </w:p>
          <w:p w:rsidR="00BE10B1" w:rsidRDefault="00BE10B1">
            <w:pPr>
              <w:spacing w:after="0"/>
              <w:rPr>
                <w:rFonts w:ascii="Times New Roman" w:hAnsi="Times New Roman"/>
                <w:sz w:val="24"/>
                <w:szCs w:val="24"/>
              </w:rPr>
            </w:pPr>
            <w:r>
              <w:rPr>
                <w:rFonts w:ascii="Times New Roman" w:hAnsi="Times New Roman"/>
                <w:sz w:val="24"/>
                <w:szCs w:val="24"/>
              </w:rPr>
              <w:t>ПК 5.1</w:t>
            </w:r>
          </w:p>
        </w:tc>
        <w:tc>
          <w:tcPr>
            <w:tcW w:w="3940" w:type="dxa"/>
            <w:hideMark/>
          </w:tcPr>
          <w:p w:rsidR="00BE10B1" w:rsidRDefault="00BE10B1">
            <w:pPr>
              <w:spacing w:after="0"/>
              <w:ind w:firstLine="317"/>
              <w:rPr>
                <w:rFonts w:ascii="Times New Roman" w:hAnsi="Times New Roman"/>
                <w:b/>
                <w:sz w:val="24"/>
                <w:szCs w:val="24"/>
              </w:rPr>
            </w:pPr>
            <w:r>
              <w:rPr>
                <w:rFonts w:ascii="Times New Roman" w:hAnsi="Times New Roman"/>
                <w:sz w:val="24"/>
                <w:szCs w:val="24"/>
              </w:rPr>
              <w:t>применять профессионально-ориентированную лексику при во</w:t>
            </w:r>
            <w:r>
              <w:rPr>
                <w:rFonts w:ascii="Times New Roman" w:hAnsi="Times New Roman"/>
                <w:sz w:val="24"/>
                <w:szCs w:val="24"/>
              </w:rPr>
              <w:t>з</w:t>
            </w:r>
            <w:r>
              <w:rPr>
                <w:rFonts w:ascii="Times New Roman" w:hAnsi="Times New Roman"/>
                <w:sz w:val="24"/>
                <w:szCs w:val="24"/>
              </w:rPr>
              <w:t>никновении сложностей во время обработки деталей на токарных станках с числовым программным управлением</w:t>
            </w:r>
          </w:p>
        </w:tc>
        <w:tc>
          <w:tcPr>
            <w:tcW w:w="3470" w:type="dxa"/>
          </w:tcPr>
          <w:p w:rsidR="00BE10B1" w:rsidRDefault="00BE10B1">
            <w:pPr>
              <w:spacing w:after="0"/>
              <w:ind w:firstLine="318"/>
              <w:jc w:val="both"/>
              <w:rPr>
                <w:rFonts w:ascii="Times New Roman" w:hAnsi="Times New Roman"/>
                <w:iCs/>
                <w:sz w:val="24"/>
                <w:szCs w:val="24"/>
              </w:rPr>
            </w:pPr>
            <w:r>
              <w:rPr>
                <w:rFonts w:ascii="Times New Roman" w:hAnsi="Times New Roman"/>
                <w:iCs/>
                <w:sz w:val="24"/>
                <w:szCs w:val="24"/>
              </w:rPr>
              <w:t>правила построения пр</w:t>
            </w:r>
            <w:r>
              <w:rPr>
                <w:rFonts w:ascii="Times New Roman" w:hAnsi="Times New Roman"/>
                <w:iCs/>
                <w:sz w:val="24"/>
                <w:szCs w:val="24"/>
              </w:rPr>
              <w:t>о</w:t>
            </w:r>
            <w:r>
              <w:rPr>
                <w:rFonts w:ascii="Times New Roman" w:hAnsi="Times New Roman"/>
                <w:iCs/>
                <w:sz w:val="24"/>
                <w:szCs w:val="24"/>
              </w:rPr>
              <w:t xml:space="preserve">стых и сложных предложений на профессиональные темы; </w:t>
            </w:r>
          </w:p>
          <w:p w:rsidR="00BE10B1" w:rsidRDefault="00BE10B1">
            <w:pPr>
              <w:spacing w:after="0"/>
              <w:ind w:firstLine="318"/>
              <w:rPr>
                <w:rFonts w:ascii="Times New Roman" w:hAnsi="Times New Roman"/>
                <w:iCs/>
                <w:sz w:val="24"/>
                <w:szCs w:val="24"/>
              </w:rPr>
            </w:pPr>
            <w:r>
              <w:rPr>
                <w:rFonts w:ascii="Times New Roman" w:hAnsi="Times New Roman"/>
                <w:iCs/>
                <w:sz w:val="24"/>
                <w:szCs w:val="24"/>
              </w:rPr>
              <w:t xml:space="preserve">особенности произношения; </w:t>
            </w:r>
          </w:p>
          <w:p w:rsidR="00BE10B1" w:rsidRDefault="00BE10B1">
            <w:pPr>
              <w:spacing w:after="0"/>
              <w:ind w:firstLine="318"/>
              <w:rPr>
                <w:rFonts w:ascii="Times New Roman" w:hAnsi="Times New Roman"/>
                <w:b/>
                <w:sz w:val="24"/>
                <w:szCs w:val="24"/>
              </w:rPr>
            </w:pPr>
          </w:p>
        </w:tc>
      </w:tr>
      <w:tr w:rsidR="00BE10B1" w:rsidTr="00BE10B1">
        <w:trPr>
          <w:trHeight w:val="212"/>
        </w:trPr>
        <w:tc>
          <w:tcPr>
            <w:tcW w:w="1838" w:type="dxa"/>
            <w:hideMark/>
          </w:tcPr>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.2, ПК2.2</w:t>
            </w:r>
          </w:p>
          <w:p w:rsidR="00BE10B1" w:rsidRDefault="00BE10B1">
            <w:pPr>
              <w:spacing w:after="0"/>
              <w:rPr>
                <w:rFonts w:ascii="Times New Roman" w:hAnsi="Times New Roman"/>
                <w:sz w:val="24"/>
                <w:szCs w:val="24"/>
              </w:rPr>
            </w:pPr>
            <w:r>
              <w:rPr>
                <w:rFonts w:ascii="Times New Roman" w:hAnsi="Times New Roman"/>
                <w:sz w:val="24"/>
                <w:szCs w:val="24"/>
              </w:rPr>
              <w:t>ПК3.2, ПК</w:t>
            </w:r>
            <w:proofErr w:type="gramStart"/>
            <w:r>
              <w:rPr>
                <w:rFonts w:ascii="Times New Roman" w:hAnsi="Times New Roman"/>
                <w:sz w:val="24"/>
                <w:szCs w:val="24"/>
              </w:rPr>
              <w:t>4</w:t>
            </w:r>
            <w:proofErr w:type="gramEnd"/>
            <w:r>
              <w:rPr>
                <w:rFonts w:ascii="Times New Roman" w:hAnsi="Times New Roman"/>
                <w:sz w:val="24"/>
                <w:szCs w:val="24"/>
              </w:rPr>
              <w:t>.2</w:t>
            </w:r>
          </w:p>
          <w:p w:rsidR="00BE10B1" w:rsidRDefault="00BE10B1">
            <w:pPr>
              <w:spacing w:after="0"/>
              <w:rPr>
                <w:rFonts w:ascii="Times New Roman" w:hAnsi="Times New Roman"/>
                <w:sz w:val="24"/>
                <w:szCs w:val="24"/>
              </w:rPr>
            </w:pPr>
            <w:r>
              <w:rPr>
                <w:rFonts w:ascii="Times New Roman" w:hAnsi="Times New Roman"/>
                <w:sz w:val="24"/>
                <w:szCs w:val="24"/>
              </w:rPr>
              <w:t>ПК5.2,ПК</w:t>
            </w:r>
            <w:proofErr w:type="gramStart"/>
            <w:r>
              <w:rPr>
                <w:rFonts w:ascii="Times New Roman" w:hAnsi="Times New Roman"/>
                <w:sz w:val="24"/>
                <w:szCs w:val="24"/>
              </w:rPr>
              <w:t>1</w:t>
            </w:r>
            <w:proofErr w:type="gramEnd"/>
            <w:r>
              <w:rPr>
                <w:rFonts w:ascii="Times New Roman" w:hAnsi="Times New Roman"/>
                <w:sz w:val="24"/>
                <w:szCs w:val="24"/>
              </w:rPr>
              <w:t>.3</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2</w:t>
            </w:r>
            <w:proofErr w:type="gramEnd"/>
            <w:r>
              <w:rPr>
                <w:rFonts w:ascii="Times New Roman" w:hAnsi="Times New Roman"/>
                <w:sz w:val="24"/>
                <w:szCs w:val="24"/>
              </w:rPr>
              <w:t>.3, ПК3.3</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4</w:t>
            </w:r>
            <w:proofErr w:type="gramEnd"/>
            <w:r>
              <w:rPr>
                <w:rFonts w:ascii="Times New Roman" w:hAnsi="Times New Roman"/>
                <w:sz w:val="24"/>
                <w:szCs w:val="24"/>
              </w:rPr>
              <w:t>.3, ПК5.3</w:t>
            </w:r>
          </w:p>
          <w:p w:rsidR="00BE10B1" w:rsidRDefault="00BE10B1">
            <w:pPr>
              <w:spacing w:after="0"/>
              <w:rPr>
                <w:rFonts w:ascii="Times New Roman" w:hAnsi="Times New Roman"/>
                <w:sz w:val="24"/>
                <w:szCs w:val="24"/>
              </w:rPr>
            </w:pPr>
            <w:r>
              <w:rPr>
                <w:rFonts w:ascii="Times New Roman" w:hAnsi="Times New Roman"/>
                <w:sz w:val="24"/>
                <w:szCs w:val="24"/>
              </w:rPr>
              <w:t>ПК</w:t>
            </w:r>
            <w:proofErr w:type="gramStart"/>
            <w:r>
              <w:rPr>
                <w:rFonts w:ascii="Times New Roman" w:hAnsi="Times New Roman"/>
                <w:sz w:val="24"/>
                <w:szCs w:val="24"/>
              </w:rPr>
              <w:t>1</w:t>
            </w:r>
            <w:proofErr w:type="gramEnd"/>
            <w:r>
              <w:rPr>
                <w:rFonts w:ascii="Times New Roman" w:hAnsi="Times New Roman"/>
                <w:sz w:val="24"/>
                <w:szCs w:val="24"/>
              </w:rPr>
              <w:t>.4, ПК2.4</w:t>
            </w:r>
          </w:p>
          <w:p w:rsidR="00BE10B1" w:rsidRDefault="00BE10B1">
            <w:pPr>
              <w:spacing w:after="0"/>
              <w:rPr>
                <w:rFonts w:ascii="Times New Roman" w:hAnsi="Times New Roman"/>
                <w:sz w:val="24"/>
                <w:szCs w:val="24"/>
              </w:rPr>
            </w:pPr>
            <w:r>
              <w:rPr>
                <w:rFonts w:ascii="Times New Roman" w:hAnsi="Times New Roman"/>
                <w:sz w:val="24"/>
                <w:szCs w:val="24"/>
              </w:rPr>
              <w:t>ПК3.4, ПК</w:t>
            </w:r>
            <w:proofErr w:type="gramStart"/>
            <w:r>
              <w:rPr>
                <w:rFonts w:ascii="Times New Roman" w:hAnsi="Times New Roman"/>
                <w:sz w:val="24"/>
                <w:szCs w:val="24"/>
              </w:rPr>
              <w:t>4</w:t>
            </w:r>
            <w:proofErr w:type="gramEnd"/>
            <w:r>
              <w:rPr>
                <w:rFonts w:ascii="Times New Roman" w:hAnsi="Times New Roman"/>
                <w:sz w:val="24"/>
                <w:szCs w:val="24"/>
              </w:rPr>
              <w:t>.4</w:t>
            </w:r>
          </w:p>
          <w:p w:rsidR="00BE10B1" w:rsidRDefault="00BE10B1">
            <w:pPr>
              <w:spacing w:after="0"/>
              <w:rPr>
                <w:rFonts w:ascii="Times New Roman" w:hAnsi="Times New Roman"/>
                <w:sz w:val="24"/>
                <w:szCs w:val="24"/>
              </w:rPr>
            </w:pPr>
            <w:r>
              <w:rPr>
                <w:rFonts w:ascii="Times New Roman" w:hAnsi="Times New Roman"/>
                <w:sz w:val="24"/>
                <w:szCs w:val="24"/>
              </w:rPr>
              <w:t>ПК5.4</w:t>
            </w:r>
          </w:p>
        </w:tc>
        <w:tc>
          <w:tcPr>
            <w:tcW w:w="3940" w:type="dxa"/>
            <w:hideMark/>
          </w:tcPr>
          <w:p w:rsidR="00BE10B1" w:rsidRDefault="00BE10B1">
            <w:pPr>
              <w:spacing w:after="0"/>
              <w:ind w:firstLine="317"/>
              <w:rPr>
                <w:rFonts w:ascii="Times New Roman" w:hAnsi="Times New Roman"/>
                <w:sz w:val="24"/>
                <w:szCs w:val="24"/>
              </w:rPr>
            </w:pPr>
            <w:r>
              <w:rPr>
                <w:rFonts w:ascii="Times New Roman" w:hAnsi="Times New Roman"/>
                <w:sz w:val="24"/>
                <w:szCs w:val="24"/>
              </w:rPr>
              <w:t xml:space="preserve">читать чертежи и техническую документацию согласно стандартам </w:t>
            </w:r>
            <w:r>
              <w:rPr>
                <w:rFonts w:ascii="Times New Roman" w:hAnsi="Times New Roman"/>
                <w:sz w:val="24"/>
                <w:szCs w:val="24"/>
                <w:lang w:val="en-US"/>
              </w:rPr>
              <w:t>ISO</w:t>
            </w:r>
          </w:p>
        </w:tc>
        <w:tc>
          <w:tcPr>
            <w:tcW w:w="3470" w:type="dxa"/>
            <w:hideMark/>
          </w:tcPr>
          <w:p w:rsidR="00BE10B1" w:rsidRDefault="00BE10B1">
            <w:pPr>
              <w:spacing w:after="0"/>
              <w:ind w:firstLine="318"/>
              <w:rPr>
                <w:rFonts w:ascii="Times New Roman" w:hAnsi="Times New Roman"/>
                <w:sz w:val="24"/>
                <w:szCs w:val="24"/>
              </w:rPr>
            </w:pPr>
            <w:r>
              <w:rPr>
                <w:rFonts w:ascii="Times New Roman" w:hAnsi="Times New Roman"/>
                <w:iCs/>
                <w:sz w:val="24"/>
                <w:szCs w:val="24"/>
              </w:rPr>
              <w:t>правила чтения текстов профессиональной направле</w:t>
            </w:r>
            <w:r>
              <w:rPr>
                <w:rFonts w:ascii="Times New Roman" w:hAnsi="Times New Roman"/>
                <w:iCs/>
                <w:sz w:val="24"/>
                <w:szCs w:val="24"/>
              </w:rPr>
              <w:t>н</w:t>
            </w:r>
            <w:r>
              <w:rPr>
                <w:rFonts w:ascii="Times New Roman" w:hAnsi="Times New Roman"/>
                <w:iCs/>
                <w:sz w:val="24"/>
                <w:szCs w:val="24"/>
              </w:rPr>
              <w:t>ности</w:t>
            </w:r>
          </w:p>
        </w:tc>
      </w:tr>
      <w:tr w:rsidR="00BE10B1" w:rsidTr="00BE10B1">
        <w:trPr>
          <w:trHeight w:val="212"/>
        </w:trPr>
        <w:tc>
          <w:tcPr>
            <w:tcW w:w="1838" w:type="dxa"/>
            <w:hideMark/>
          </w:tcPr>
          <w:p w:rsidR="00BE10B1" w:rsidRDefault="00BE10B1">
            <w:pPr>
              <w:spacing w:after="0"/>
              <w:rPr>
                <w:rFonts w:ascii="Times New Roman" w:hAnsi="Times New Roman"/>
              </w:rPr>
            </w:pPr>
            <w:r>
              <w:rPr>
                <w:rFonts w:ascii="Times New Roman" w:hAnsi="Times New Roman"/>
              </w:rPr>
              <w:t>ОК 10</w:t>
            </w:r>
          </w:p>
        </w:tc>
        <w:tc>
          <w:tcPr>
            <w:tcW w:w="3940" w:type="dxa"/>
            <w:hideMark/>
          </w:tcPr>
          <w:p w:rsidR="00BE10B1" w:rsidRDefault="00BE10B1">
            <w:pPr>
              <w:spacing w:after="0"/>
              <w:ind w:firstLine="317"/>
              <w:rPr>
                <w:rFonts w:ascii="Times New Roman" w:hAnsi="Times New Roman"/>
                <w:iCs/>
                <w:sz w:val="24"/>
                <w:szCs w:val="24"/>
              </w:rPr>
            </w:pPr>
            <w:r>
              <w:rPr>
                <w:rFonts w:ascii="Times New Roman" w:hAnsi="Times New Roman"/>
                <w:iCs/>
                <w:sz w:val="24"/>
                <w:szCs w:val="24"/>
              </w:rPr>
              <w:t>понимать общий смысл четко произнесенных высказываний на известные темы (профессионал</w:t>
            </w:r>
            <w:r>
              <w:rPr>
                <w:rFonts w:ascii="Times New Roman" w:hAnsi="Times New Roman"/>
                <w:iCs/>
                <w:sz w:val="24"/>
                <w:szCs w:val="24"/>
              </w:rPr>
              <w:t>ь</w:t>
            </w:r>
            <w:r>
              <w:rPr>
                <w:rFonts w:ascii="Times New Roman" w:hAnsi="Times New Roman"/>
                <w:iCs/>
                <w:sz w:val="24"/>
                <w:szCs w:val="24"/>
              </w:rPr>
              <w:t>ные и бытовые), понимать тексты на базовые профессиональные т</w:t>
            </w:r>
            <w:r>
              <w:rPr>
                <w:rFonts w:ascii="Times New Roman" w:hAnsi="Times New Roman"/>
                <w:iCs/>
                <w:sz w:val="24"/>
                <w:szCs w:val="24"/>
              </w:rPr>
              <w:t>е</w:t>
            </w:r>
            <w:r>
              <w:rPr>
                <w:rFonts w:ascii="Times New Roman" w:hAnsi="Times New Roman"/>
                <w:iCs/>
                <w:sz w:val="24"/>
                <w:szCs w:val="24"/>
              </w:rPr>
              <w:t xml:space="preserve">мы; </w:t>
            </w:r>
          </w:p>
          <w:p w:rsidR="00BE10B1" w:rsidRDefault="00BE10B1">
            <w:pPr>
              <w:spacing w:after="0"/>
              <w:ind w:firstLine="317"/>
              <w:rPr>
                <w:rFonts w:ascii="Times New Roman" w:hAnsi="Times New Roman"/>
                <w:iCs/>
                <w:sz w:val="24"/>
                <w:szCs w:val="24"/>
              </w:rPr>
            </w:pPr>
            <w:r>
              <w:rPr>
                <w:rFonts w:ascii="Times New Roman" w:hAnsi="Times New Roman"/>
                <w:iCs/>
                <w:sz w:val="24"/>
                <w:szCs w:val="24"/>
              </w:rPr>
              <w:t>участвовать в диалогах на зн</w:t>
            </w:r>
            <w:r>
              <w:rPr>
                <w:rFonts w:ascii="Times New Roman" w:hAnsi="Times New Roman"/>
                <w:iCs/>
                <w:sz w:val="24"/>
                <w:szCs w:val="24"/>
              </w:rPr>
              <w:t>а</w:t>
            </w:r>
            <w:r>
              <w:rPr>
                <w:rFonts w:ascii="Times New Roman" w:hAnsi="Times New Roman"/>
                <w:iCs/>
                <w:sz w:val="24"/>
                <w:szCs w:val="24"/>
              </w:rPr>
              <w:t xml:space="preserve">комые общие и профессиональные темы; </w:t>
            </w:r>
          </w:p>
          <w:p w:rsidR="00BE10B1" w:rsidRDefault="00BE10B1">
            <w:pPr>
              <w:spacing w:after="0"/>
              <w:ind w:firstLine="317"/>
              <w:rPr>
                <w:rFonts w:ascii="Times New Roman" w:hAnsi="Times New Roman"/>
                <w:iCs/>
                <w:sz w:val="24"/>
                <w:szCs w:val="24"/>
              </w:rPr>
            </w:pPr>
            <w:r>
              <w:rPr>
                <w:rFonts w:ascii="Times New Roman" w:hAnsi="Times New Roman"/>
                <w:iCs/>
                <w:sz w:val="24"/>
                <w:szCs w:val="24"/>
              </w:rPr>
              <w:t>строить простые высказывания о себе и о своей профессиональной деятельности; кратко обосновывать и объяснить свои действия (тек</w:t>
            </w:r>
            <w:r>
              <w:rPr>
                <w:rFonts w:ascii="Times New Roman" w:hAnsi="Times New Roman"/>
                <w:iCs/>
                <w:sz w:val="24"/>
                <w:szCs w:val="24"/>
              </w:rPr>
              <w:t>у</w:t>
            </w:r>
            <w:r>
              <w:rPr>
                <w:rFonts w:ascii="Times New Roman" w:hAnsi="Times New Roman"/>
                <w:iCs/>
                <w:sz w:val="24"/>
                <w:szCs w:val="24"/>
              </w:rPr>
              <w:t xml:space="preserve">щие и планируемые); </w:t>
            </w:r>
          </w:p>
          <w:p w:rsidR="00BE10B1" w:rsidRDefault="00BE10B1">
            <w:pPr>
              <w:spacing w:after="0"/>
              <w:ind w:firstLine="317"/>
              <w:rPr>
                <w:rFonts w:ascii="Times New Roman" w:hAnsi="Times New Roman"/>
                <w:iCs/>
                <w:sz w:val="24"/>
                <w:szCs w:val="24"/>
              </w:rPr>
            </w:pPr>
            <w:r>
              <w:rPr>
                <w:rFonts w:ascii="Times New Roman" w:hAnsi="Times New Roman"/>
                <w:iCs/>
                <w:sz w:val="24"/>
                <w:szCs w:val="24"/>
              </w:rPr>
              <w:t>писать простые связные соо</w:t>
            </w:r>
            <w:r>
              <w:rPr>
                <w:rFonts w:ascii="Times New Roman" w:hAnsi="Times New Roman"/>
                <w:iCs/>
                <w:sz w:val="24"/>
                <w:szCs w:val="24"/>
              </w:rPr>
              <w:t>б</w:t>
            </w:r>
            <w:r>
              <w:rPr>
                <w:rFonts w:ascii="Times New Roman" w:hAnsi="Times New Roman"/>
                <w:iCs/>
                <w:sz w:val="24"/>
                <w:szCs w:val="24"/>
              </w:rPr>
              <w:lastRenderedPageBreak/>
              <w:t>щения на знакомые или интер</w:t>
            </w:r>
            <w:r>
              <w:rPr>
                <w:rFonts w:ascii="Times New Roman" w:hAnsi="Times New Roman"/>
                <w:iCs/>
                <w:sz w:val="24"/>
                <w:szCs w:val="24"/>
              </w:rPr>
              <w:t>е</w:t>
            </w:r>
            <w:r>
              <w:rPr>
                <w:rFonts w:ascii="Times New Roman" w:hAnsi="Times New Roman"/>
                <w:iCs/>
                <w:sz w:val="24"/>
                <w:szCs w:val="24"/>
              </w:rPr>
              <w:t>сующие профессиональные темы</w:t>
            </w:r>
          </w:p>
        </w:tc>
        <w:tc>
          <w:tcPr>
            <w:tcW w:w="3470" w:type="dxa"/>
            <w:hideMark/>
          </w:tcPr>
          <w:p w:rsidR="00BE10B1" w:rsidRDefault="00BE10B1">
            <w:pPr>
              <w:spacing w:after="0"/>
              <w:ind w:firstLine="318"/>
              <w:jc w:val="both"/>
              <w:rPr>
                <w:rFonts w:ascii="Times New Roman" w:hAnsi="Times New Roman"/>
                <w:iCs/>
                <w:sz w:val="24"/>
                <w:szCs w:val="24"/>
              </w:rPr>
            </w:pPr>
            <w:r>
              <w:rPr>
                <w:rFonts w:ascii="Times New Roman" w:hAnsi="Times New Roman"/>
                <w:iCs/>
                <w:sz w:val="24"/>
                <w:szCs w:val="24"/>
              </w:rPr>
              <w:lastRenderedPageBreak/>
              <w:t>правила построения пр</w:t>
            </w:r>
            <w:r>
              <w:rPr>
                <w:rFonts w:ascii="Times New Roman" w:hAnsi="Times New Roman"/>
                <w:iCs/>
                <w:sz w:val="24"/>
                <w:szCs w:val="24"/>
              </w:rPr>
              <w:t>о</w:t>
            </w:r>
            <w:r>
              <w:rPr>
                <w:rFonts w:ascii="Times New Roman" w:hAnsi="Times New Roman"/>
                <w:iCs/>
                <w:sz w:val="24"/>
                <w:szCs w:val="24"/>
              </w:rPr>
              <w:t>стых и сложных предложений на профессиональные темы; основные общеупотребител</w:t>
            </w:r>
            <w:r>
              <w:rPr>
                <w:rFonts w:ascii="Times New Roman" w:hAnsi="Times New Roman"/>
                <w:iCs/>
                <w:sz w:val="24"/>
                <w:szCs w:val="24"/>
              </w:rPr>
              <w:t>ь</w:t>
            </w:r>
            <w:r>
              <w:rPr>
                <w:rFonts w:ascii="Times New Roman" w:hAnsi="Times New Roman"/>
                <w:iCs/>
                <w:sz w:val="24"/>
                <w:szCs w:val="24"/>
              </w:rPr>
              <w:t>ные глаголы (бытовая и пр</w:t>
            </w:r>
            <w:r>
              <w:rPr>
                <w:rFonts w:ascii="Times New Roman" w:hAnsi="Times New Roman"/>
                <w:iCs/>
                <w:sz w:val="24"/>
                <w:szCs w:val="24"/>
              </w:rPr>
              <w:t>о</w:t>
            </w:r>
            <w:r>
              <w:rPr>
                <w:rFonts w:ascii="Times New Roman" w:hAnsi="Times New Roman"/>
                <w:iCs/>
                <w:sz w:val="24"/>
                <w:szCs w:val="24"/>
              </w:rPr>
              <w:t xml:space="preserve">фессиональная лексика); </w:t>
            </w:r>
          </w:p>
          <w:p w:rsidR="00BE10B1" w:rsidRDefault="00BE10B1">
            <w:pPr>
              <w:spacing w:after="0"/>
              <w:ind w:firstLine="318"/>
              <w:jc w:val="both"/>
              <w:rPr>
                <w:rFonts w:ascii="Times New Roman" w:hAnsi="Times New Roman"/>
                <w:iCs/>
                <w:sz w:val="24"/>
                <w:szCs w:val="24"/>
              </w:rPr>
            </w:pPr>
            <w:r>
              <w:rPr>
                <w:rFonts w:ascii="Times New Roman" w:hAnsi="Times New Roman"/>
                <w:iCs/>
                <w:sz w:val="24"/>
                <w:szCs w:val="24"/>
              </w:rPr>
              <w:t>лексический минимум, о</w:t>
            </w:r>
            <w:r>
              <w:rPr>
                <w:rFonts w:ascii="Times New Roman" w:hAnsi="Times New Roman"/>
                <w:iCs/>
                <w:sz w:val="24"/>
                <w:szCs w:val="24"/>
              </w:rPr>
              <w:t>т</w:t>
            </w:r>
            <w:r>
              <w:rPr>
                <w:rFonts w:ascii="Times New Roman" w:hAnsi="Times New Roman"/>
                <w:iCs/>
                <w:sz w:val="24"/>
                <w:szCs w:val="24"/>
              </w:rPr>
              <w:t>носящийся к описанию пре</w:t>
            </w:r>
            <w:r>
              <w:rPr>
                <w:rFonts w:ascii="Times New Roman" w:hAnsi="Times New Roman"/>
                <w:iCs/>
                <w:sz w:val="24"/>
                <w:szCs w:val="24"/>
              </w:rPr>
              <w:t>д</w:t>
            </w:r>
            <w:r>
              <w:rPr>
                <w:rFonts w:ascii="Times New Roman" w:hAnsi="Times New Roman"/>
                <w:iCs/>
                <w:sz w:val="24"/>
                <w:szCs w:val="24"/>
              </w:rPr>
              <w:t>метов, средств и процессов профессиональной деятельн</w:t>
            </w:r>
            <w:r>
              <w:rPr>
                <w:rFonts w:ascii="Times New Roman" w:hAnsi="Times New Roman"/>
                <w:iCs/>
                <w:sz w:val="24"/>
                <w:szCs w:val="24"/>
              </w:rPr>
              <w:t>о</w:t>
            </w:r>
            <w:r>
              <w:rPr>
                <w:rFonts w:ascii="Times New Roman" w:hAnsi="Times New Roman"/>
                <w:iCs/>
                <w:sz w:val="24"/>
                <w:szCs w:val="24"/>
              </w:rPr>
              <w:t xml:space="preserve">сти; </w:t>
            </w:r>
          </w:p>
          <w:p w:rsidR="00BE10B1" w:rsidRDefault="00BE10B1">
            <w:pPr>
              <w:spacing w:after="0"/>
              <w:ind w:firstLine="318"/>
              <w:jc w:val="both"/>
              <w:rPr>
                <w:rFonts w:ascii="Times New Roman" w:hAnsi="Times New Roman"/>
                <w:iCs/>
                <w:sz w:val="24"/>
                <w:szCs w:val="24"/>
              </w:rPr>
            </w:pPr>
            <w:r>
              <w:rPr>
                <w:rFonts w:ascii="Times New Roman" w:hAnsi="Times New Roman"/>
                <w:iCs/>
                <w:sz w:val="24"/>
                <w:szCs w:val="24"/>
              </w:rPr>
              <w:t>особенности произношения; правила чтения текстов пр</w:t>
            </w:r>
            <w:r>
              <w:rPr>
                <w:rFonts w:ascii="Times New Roman" w:hAnsi="Times New Roman"/>
                <w:iCs/>
                <w:sz w:val="24"/>
                <w:szCs w:val="24"/>
              </w:rPr>
              <w:t>о</w:t>
            </w:r>
            <w:r>
              <w:rPr>
                <w:rFonts w:ascii="Times New Roman" w:hAnsi="Times New Roman"/>
                <w:iCs/>
                <w:sz w:val="24"/>
                <w:szCs w:val="24"/>
              </w:rPr>
              <w:t>фессиональной направленн</w:t>
            </w:r>
            <w:r>
              <w:rPr>
                <w:rFonts w:ascii="Times New Roman" w:hAnsi="Times New Roman"/>
                <w:iCs/>
                <w:sz w:val="24"/>
                <w:szCs w:val="24"/>
              </w:rPr>
              <w:t>о</w:t>
            </w:r>
            <w:r>
              <w:rPr>
                <w:rFonts w:ascii="Times New Roman" w:hAnsi="Times New Roman"/>
                <w:iCs/>
                <w:sz w:val="24"/>
                <w:szCs w:val="24"/>
              </w:rPr>
              <w:t>сти</w:t>
            </w:r>
          </w:p>
        </w:tc>
      </w:tr>
    </w:tbl>
    <w:p w:rsidR="00BE10B1" w:rsidRDefault="00BE10B1" w:rsidP="00BE10B1">
      <w:pPr>
        <w:suppressAutoHyphens/>
        <w:spacing w:after="0" w:line="240" w:lineRule="auto"/>
        <w:ind w:firstLine="709"/>
        <w:jc w:val="both"/>
        <w:rPr>
          <w:rFonts w:ascii="Times New Roman" w:hAnsi="Times New Roman"/>
          <w:i/>
          <w:sz w:val="24"/>
          <w:szCs w:val="24"/>
        </w:rPr>
      </w:pPr>
    </w:p>
    <w:p w:rsidR="00BE10B1" w:rsidRDefault="00BE10B1" w:rsidP="00BE10B1">
      <w:pPr>
        <w:suppressAutoHyphens/>
        <w:rPr>
          <w:rFonts w:ascii="Times New Roman" w:hAnsi="Times New Roman"/>
        </w:rPr>
      </w:pPr>
    </w:p>
    <w:p w:rsidR="00BE10B1" w:rsidRDefault="00BE10B1" w:rsidP="00BE10B1">
      <w:pPr>
        <w:suppressAutoHyphens/>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rsidR="00BE10B1" w:rsidRDefault="00BE10B1" w:rsidP="00BE10B1">
      <w:pPr>
        <w:suppressAutoHyphens/>
        <w:spacing w:after="0"/>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797"/>
        <w:gridCol w:w="1774"/>
      </w:tblGrid>
      <w:tr w:rsidR="00BE10B1" w:rsidTr="00BE10B1">
        <w:trPr>
          <w:trHeight w:val="490"/>
        </w:trPr>
        <w:tc>
          <w:tcPr>
            <w:tcW w:w="4073" w:type="pct"/>
            <w:vAlign w:val="center"/>
            <w:hideMark/>
          </w:tcPr>
          <w:p w:rsidR="00BE10B1" w:rsidRDefault="00BE10B1">
            <w:pPr>
              <w:suppressAutoHyphens/>
              <w:spacing w:after="0"/>
              <w:rPr>
                <w:rFonts w:ascii="Times New Roman" w:hAnsi="Times New Roman"/>
                <w:b/>
                <w:sz w:val="24"/>
                <w:szCs w:val="24"/>
              </w:rPr>
            </w:pPr>
            <w:r>
              <w:rPr>
                <w:rFonts w:ascii="Times New Roman" w:hAnsi="Times New Roman"/>
                <w:b/>
                <w:sz w:val="24"/>
                <w:szCs w:val="24"/>
              </w:rPr>
              <w:t>Вид учебной работы</w:t>
            </w:r>
          </w:p>
        </w:tc>
        <w:tc>
          <w:tcPr>
            <w:tcW w:w="927" w:type="pct"/>
            <w:vAlign w:val="center"/>
            <w:hideMark/>
          </w:tcPr>
          <w:p w:rsidR="00BE10B1" w:rsidRDefault="00BE10B1">
            <w:pPr>
              <w:suppressAutoHyphens/>
              <w:spacing w:after="0"/>
              <w:rPr>
                <w:rFonts w:ascii="Times New Roman" w:hAnsi="Times New Roman"/>
                <w:b/>
                <w:iCs/>
                <w:sz w:val="24"/>
                <w:szCs w:val="24"/>
              </w:rPr>
            </w:pPr>
            <w:r>
              <w:rPr>
                <w:rFonts w:ascii="Times New Roman" w:hAnsi="Times New Roman"/>
                <w:b/>
                <w:iCs/>
                <w:sz w:val="24"/>
                <w:szCs w:val="24"/>
              </w:rPr>
              <w:t>Объем часов</w:t>
            </w:r>
          </w:p>
        </w:tc>
      </w:tr>
      <w:tr w:rsidR="00BE10B1" w:rsidTr="00BE10B1">
        <w:trPr>
          <w:trHeight w:val="490"/>
        </w:trPr>
        <w:tc>
          <w:tcPr>
            <w:tcW w:w="4073" w:type="pct"/>
            <w:vAlign w:val="center"/>
            <w:hideMark/>
          </w:tcPr>
          <w:p w:rsidR="00BE10B1" w:rsidRDefault="00BE10B1">
            <w:pPr>
              <w:rPr>
                <w:rFonts w:ascii="Times New Roman" w:hAnsi="Times New Roman"/>
                <w:b/>
                <w:sz w:val="24"/>
                <w:szCs w:val="24"/>
              </w:rPr>
            </w:pPr>
            <w:r>
              <w:rPr>
                <w:rFonts w:ascii="Times New Roman" w:hAnsi="Times New Roman"/>
                <w:b/>
                <w:sz w:val="24"/>
                <w:szCs w:val="24"/>
              </w:rPr>
              <w:t>Объем учебной дисциплины</w:t>
            </w:r>
          </w:p>
        </w:tc>
        <w:tc>
          <w:tcPr>
            <w:tcW w:w="927" w:type="pct"/>
            <w:vAlign w:val="center"/>
            <w:hideMark/>
          </w:tcPr>
          <w:p w:rsidR="00BE10B1" w:rsidRDefault="00BE10B1">
            <w:pPr>
              <w:suppressAutoHyphens/>
              <w:spacing w:after="0"/>
              <w:jc w:val="center"/>
              <w:rPr>
                <w:rFonts w:ascii="Times New Roman" w:hAnsi="Times New Roman"/>
                <w:b/>
                <w:iCs/>
                <w:sz w:val="24"/>
                <w:szCs w:val="24"/>
              </w:rPr>
            </w:pPr>
            <w:r>
              <w:rPr>
                <w:rFonts w:ascii="Times New Roman" w:hAnsi="Times New Roman"/>
                <w:b/>
                <w:iCs/>
                <w:sz w:val="24"/>
                <w:szCs w:val="24"/>
              </w:rPr>
              <w:t>34</w:t>
            </w:r>
          </w:p>
        </w:tc>
      </w:tr>
      <w:tr w:rsidR="00BE10B1" w:rsidTr="00BE10B1">
        <w:trPr>
          <w:trHeight w:val="490"/>
        </w:trPr>
        <w:tc>
          <w:tcPr>
            <w:tcW w:w="4073" w:type="pct"/>
            <w:vAlign w:val="center"/>
            <w:hideMark/>
          </w:tcPr>
          <w:p w:rsidR="00BE10B1" w:rsidRDefault="00BE10B1">
            <w:pPr>
              <w:rPr>
                <w:rFonts w:ascii="Times New Roman" w:hAnsi="Times New Roman"/>
                <w:b/>
                <w:sz w:val="24"/>
                <w:szCs w:val="24"/>
              </w:rPr>
            </w:pPr>
            <w:r>
              <w:rPr>
                <w:rFonts w:ascii="Times New Roman" w:hAnsi="Times New Roman"/>
                <w:b/>
                <w:sz w:val="24"/>
                <w:szCs w:val="24"/>
              </w:rPr>
              <w:t>Самостоятельная работа</w:t>
            </w:r>
            <w:r>
              <w:rPr>
                <w:rStyle w:val="ac"/>
                <w:b/>
                <w:color w:val="000000"/>
                <w:sz w:val="24"/>
                <w:szCs w:val="24"/>
              </w:rPr>
              <w:footnoteReference w:id="7"/>
            </w:r>
          </w:p>
        </w:tc>
        <w:tc>
          <w:tcPr>
            <w:tcW w:w="927" w:type="pct"/>
            <w:vAlign w:val="center"/>
            <w:hideMark/>
          </w:tcPr>
          <w:p w:rsidR="00BE10B1" w:rsidRDefault="00BE10B1">
            <w:pPr>
              <w:suppressAutoHyphens/>
              <w:spacing w:after="0"/>
              <w:jc w:val="center"/>
              <w:rPr>
                <w:rFonts w:ascii="Times New Roman" w:hAnsi="Times New Roman"/>
                <w:b/>
                <w:iCs/>
                <w:sz w:val="24"/>
                <w:szCs w:val="24"/>
              </w:rPr>
            </w:pPr>
            <w:r>
              <w:rPr>
                <w:rFonts w:ascii="Times New Roman" w:hAnsi="Times New Roman"/>
                <w:b/>
                <w:iCs/>
                <w:sz w:val="24"/>
                <w:szCs w:val="24"/>
              </w:rPr>
              <w:t>4</w:t>
            </w:r>
          </w:p>
        </w:tc>
      </w:tr>
      <w:tr w:rsidR="00BE10B1" w:rsidTr="00BE10B1">
        <w:trPr>
          <w:trHeight w:val="490"/>
        </w:trPr>
        <w:tc>
          <w:tcPr>
            <w:tcW w:w="4073" w:type="pct"/>
            <w:vAlign w:val="center"/>
            <w:hideMark/>
          </w:tcPr>
          <w:p w:rsidR="00BE10B1" w:rsidRDefault="00BE10B1">
            <w:pPr>
              <w:rPr>
                <w:rFonts w:ascii="Times New Roman" w:hAnsi="Times New Roman"/>
                <w:b/>
                <w:sz w:val="24"/>
                <w:szCs w:val="24"/>
              </w:rPr>
            </w:pPr>
            <w:r>
              <w:rPr>
                <w:rFonts w:ascii="Times New Roman" w:hAnsi="Times New Roman"/>
                <w:b/>
                <w:sz w:val="24"/>
                <w:szCs w:val="24"/>
              </w:rPr>
              <w:t>Суммарная учебная нагрузка во взаимодействии с преподавателем</w:t>
            </w:r>
          </w:p>
        </w:tc>
        <w:tc>
          <w:tcPr>
            <w:tcW w:w="927" w:type="pct"/>
            <w:vAlign w:val="center"/>
            <w:hideMark/>
          </w:tcPr>
          <w:p w:rsidR="00BE10B1" w:rsidRDefault="00BE10B1">
            <w:pPr>
              <w:suppressAutoHyphens/>
              <w:spacing w:after="0"/>
              <w:jc w:val="center"/>
              <w:rPr>
                <w:rFonts w:ascii="Times New Roman" w:hAnsi="Times New Roman"/>
                <w:b/>
                <w:iCs/>
                <w:sz w:val="24"/>
                <w:szCs w:val="24"/>
              </w:rPr>
            </w:pPr>
            <w:r>
              <w:rPr>
                <w:rFonts w:ascii="Times New Roman" w:hAnsi="Times New Roman"/>
                <w:b/>
                <w:iCs/>
                <w:sz w:val="24"/>
                <w:szCs w:val="24"/>
              </w:rPr>
              <w:t>30</w:t>
            </w:r>
          </w:p>
        </w:tc>
      </w:tr>
      <w:tr w:rsidR="00BE10B1" w:rsidTr="00BE10B1">
        <w:trPr>
          <w:trHeight w:val="490"/>
        </w:trPr>
        <w:tc>
          <w:tcPr>
            <w:tcW w:w="5000" w:type="pct"/>
            <w:gridSpan w:val="2"/>
            <w:vAlign w:val="center"/>
            <w:hideMark/>
          </w:tcPr>
          <w:p w:rsidR="00BE10B1" w:rsidRDefault="00BE10B1">
            <w:pPr>
              <w:suppressAutoHyphens/>
              <w:spacing w:after="0"/>
              <w:rPr>
                <w:rFonts w:ascii="Times New Roman" w:hAnsi="Times New Roman"/>
                <w:iCs/>
                <w:sz w:val="24"/>
                <w:szCs w:val="24"/>
              </w:rPr>
            </w:pPr>
            <w:r>
              <w:rPr>
                <w:rFonts w:ascii="Times New Roman" w:hAnsi="Times New Roman"/>
                <w:sz w:val="24"/>
                <w:szCs w:val="24"/>
              </w:rPr>
              <w:t>в том числе:</w:t>
            </w:r>
          </w:p>
        </w:tc>
      </w:tr>
      <w:tr w:rsidR="00BE10B1" w:rsidTr="00BE10B1">
        <w:trPr>
          <w:trHeight w:val="490"/>
        </w:trPr>
        <w:tc>
          <w:tcPr>
            <w:tcW w:w="4073" w:type="pct"/>
            <w:vAlign w:val="center"/>
            <w:hideMark/>
          </w:tcPr>
          <w:p w:rsidR="00BE10B1" w:rsidRDefault="00BE10B1">
            <w:pPr>
              <w:suppressAutoHyphens/>
              <w:spacing w:after="0"/>
              <w:rPr>
                <w:rFonts w:ascii="Times New Roman" w:hAnsi="Times New Roman"/>
                <w:sz w:val="24"/>
                <w:szCs w:val="24"/>
              </w:rPr>
            </w:pPr>
            <w:r>
              <w:rPr>
                <w:rFonts w:ascii="Times New Roman" w:hAnsi="Times New Roman"/>
                <w:sz w:val="24"/>
                <w:szCs w:val="24"/>
              </w:rPr>
              <w:t>теоретическое обучение</w:t>
            </w:r>
          </w:p>
        </w:tc>
        <w:tc>
          <w:tcPr>
            <w:tcW w:w="927" w:type="pct"/>
            <w:vAlign w:val="center"/>
            <w:hideMark/>
          </w:tcPr>
          <w:p w:rsidR="00BE10B1" w:rsidRDefault="00BE10B1">
            <w:pPr>
              <w:suppressAutoHyphens/>
              <w:spacing w:after="0"/>
              <w:jc w:val="center"/>
              <w:rPr>
                <w:rFonts w:ascii="Times New Roman" w:hAnsi="Times New Roman"/>
                <w:b/>
                <w:iCs/>
                <w:sz w:val="24"/>
                <w:szCs w:val="24"/>
              </w:rPr>
            </w:pPr>
            <w:r>
              <w:rPr>
                <w:rFonts w:ascii="Times New Roman" w:hAnsi="Times New Roman"/>
                <w:b/>
                <w:iCs/>
                <w:sz w:val="24"/>
                <w:szCs w:val="24"/>
              </w:rPr>
              <w:t>16</w:t>
            </w:r>
          </w:p>
        </w:tc>
      </w:tr>
      <w:tr w:rsidR="00BE10B1" w:rsidTr="00BE10B1">
        <w:trPr>
          <w:trHeight w:val="490"/>
        </w:trPr>
        <w:tc>
          <w:tcPr>
            <w:tcW w:w="4073" w:type="pct"/>
            <w:vAlign w:val="center"/>
            <w:hideMark/>
          </w:tcPr>
          <w:p w:rsidR="00BE10B1" w:rsidRDefault="00BE10B1">
            <w:pPr>
              <w:suppressAutoHyphens/>
              <w:spacing w:after="0"/>
              <w:rPr>
                <w:rFonts w:ascii="Times New Roman" w:hAnsi="Times New Roman"/>
                <w:sz w:val="24"/>
                <w:szCs w:val="24"/>
              </w:rPr>
            </w:pPr>
            <w:r>
              <w:rPr>
                <w:rFonts w:ascii="Times New Roman" w:hAnsi="Times New Roman"/>
                <w:sz w:val="24"/>
                <w:szCs w:val="24"/>
              </w:rPr>
              <w:t xml:space="preserve">практические занятия </w:t>
            </w:r>
          </w:p>
        </w:tc>
        <w:tc>
          <w:tcPr>
            <w:tcW w:w="927" w:type="pct"/>
            <w:vAlign w:val="center"/>
            <w:hideMark/>
          </w:tcPr>
          <w:p w:rsidR="00BE10B1" w:rsidRDefault="00BE10B1">
            <w:pPr>
              <w:suppressAutoHyphens/>
              <w:spacing w:after="0"/>
              <w:jc w:val="center"/>
              <w:rPr>
                <w:rFonts w:ascii="Times New Roman" w:hAnsi="Times New Roman"/>
                <w:b/>
                <w:iCs/>
                <w:sz w:val="24"/>
                <w:szCs w:val="24"/>
              </w:rPr>
            </w:pPr>
            <w:r>
              <w:rPr>
                <w:rFonts w:ascii="Times New Roman" w:hAnsi="Times New Roman"/>
                <w:b/>
                <w:iCs/>
                <w:sz w:val="24"/>
                <w:szCs w:val="24"/>
              </w:rPr>
              <w:t>12</w:t>
            </w:r>
          </w:p>
        </w:tc>
      </w:tr>
      <w:tr w:rsidR="00BE10B1" w:rsidTr="00BE10B1">
        <w:trPr>
          <w:trHeight w:val="490"/>
        </w:trPr>
        <w:tc>
          <w:tcPr>
            <w:tcW w:w="4073" w:type="pct"/>
            <w:vAlign w:val="center"/>
            <w:hideMark/>
          </w:tcPr>
          <w:p w:rsidR="00BE10B1" w:rsidRDefault="00BE10B1">
            <w:pPr>
              <w:suppressAutoHyphens/>
              <w:spacing w:after="0"/>
              <w:rPr>
                <w:rFonts w:ascii="Times New Roman" w:hAnsi="Times New Roman"/>
                <w:b/>
                <w:iCs/>
                <w:sz w:val="24"/>
                <w:szCs w:val="24"/>
              </w:rPr>
            </w:pPr>
            <w:r>
              <w:rPr>
                <w:rFonts w:ascii="Times New Roman" w:hAnsi="Times New Roman"/>
                <w:b/>
                <w:iCs/>
                <w:sz w:val="24"/>
                <w:szCs w:val="24"/>
              </w:rPr>
              <w:t xml:space="preserve">Промежуточная аттестация </w:t>
            </w:r>
          </w:p>
        </w:tc>
        <w:tc>
          <w:tcPr>
            <w:tcW w:w="927" w:type="pct"/>
            <w:vAlign w:val="center"/>
            <w:hideMark/>
          </w:tcPr>
          <w:p w:rsidR="00BE10B1" w:rsidRDefault="00BE10B1">
            <w:pPr>
              <w:suppressAutoHyphens/>
              <w:spacing w:after="0"/>
              <w:jc w:val="center"/>
              <w:rPr>
                <w:rFonts w:ascii="Times New Roman" w:hAnsi="Times New Roman"/>
                <w:b/>
                <w:iCs/>
                <w:sz w:val="24"/>
                <w:szCs w:val="24"/>
              </w:rPr>
            </w:pPr>
            <w:r>
              <w:rPr>
                <w:rFonts w:ascii="Times New Roman" w:hAnsi="Times New Roman"/>
                <w:b/>
                <w:iCs/>
                <w:sz w:val="24"/>
                <w:szCs w:val="24"/>
              </w:rPr>
              <w:t>2</w:t>
            </w:r>
          </w:p>
        </w:tc>
      </w:tr>
    </w:tbl>
    <w:p w:rsidR="00BE10B1" w:rsidRDefault="00BE10B1" w:rsidP="00BE10B1">
      <w:pPr>
        <w:suppressAutoHyphens/>
        <w:spacing w:after="0"/>
        <w:rPr>
          <w:rFonts w:ascii="Times New Roman" w:hAnsi="Times New Roman"/>
          <w:b/>
          <w:i/>
          <w:sz w:val="24"/>
          <w:szCs w:val="24"/>
        </w:rPr>
      </w:pPr>
    </w:p>
    <w:p w:rsidR="00BE10B1" w:rsidRDefault="00BE10B1" w:rsidP="00BE10B1">
      <w:pPr>
        <w:spacing w:after="0"/>
        <w:rPr>
          <w:rFonts w:ascii="Times New Roman" w:hAnsi="Times New Roman"/>
          <w:b/>
          <w:i/>
        </w:rPr>
        <w:sectPr w:rsidR="00BE10B1">
          <w:pgSz w:w="11906" w:h="16838"/>
          <w:pgMar w:top="1134" w:right="850" w:bottom="284" w:left="1701" w:header="708" w:footer="708" w:gutter="0"/>
          <w:cols w:space="720"/>
        </w:sectPr>
      </w:pPr>
    </w:p>
    <w:p w:rsidR="00BE10B1" w:rsidRDefault="00BE10B1" w:rsidP="00BE10B1">
      <w:pPr>
        <w:outlineLvl w:val="0"/>
        <w:rPr>
          <w:rFonts w:ascii="Times New Roman" w:hAnsi="Times New Roman"/>
          <w:b/>
          <w:bCs/>
          <w:sz w:val="24"/>
          <w:szCs w:val="24"/>
        </w:rPr>
      </w:pPr>
      <w:r>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3"/>
        <w:gridCol w:w="9439"/>
        <w:gridCol w:w="1332"/>
        <w:gridCol w:w="1866"/>
      </w:tblGrid>
      <w:tr w:rsidR="00BE10B1" w:rsidTr="00BE10B1">
        <w:trPr>
          <w:trHeight w:val="20"/>
        </w:trPr>
        <w:tc>
          <w:tcPr>
            <w:tcW w:w="768" w:type="pct"/>
            <w:hideMark/>
          </w:tcPr>
          <w:p w:rsidR="00BE10B1" w:rsidRDefault="00BE10B1">
            <w:pPr>
              <w:suppressAutoHyphens/>
              <w:spacing w:after="0"/>
              <w:jc w:val="center"/>
              <w:rPr>
                <w:rFonts w:ascii="Times New Roman" w:hAnsi="Times New Roman"/>
                <w:b/>
                <w:bCs/>
              </w:rPr>
            </w:pPr>
            <w:r>
              <w:rPr>
                <w:rFonts w:ascii="Times New Roman" w:hAnsi="Times New Roman"/>
                <w:b/>
                <w:bCs/>
              </w:rPr>
              <w:t>Наименование разделов и тем</w:t>
            </w:r>
          </w:p>
        </w:tc>
        <w:tc>
          <w:tcPr>
            <w:tcW w:w="3161" w:type="pct"/>
            <w:hideMark/>
          </w:tcPr>
          <w:p w:rsidR="00BE10B1" w:rsidRDefault="00BE10B1">
            <w:pPr>
              <w:suppressAutoHyphens/>
              <w:spacing w:after="0"/>
              <w:jc w:val="center"/>
              <w:rPr>
                <w:rFonts w:ascii="Times New Roman" w:hAnsi="Times New Roman"/>
                <w:b/>
                <w:bCs/>
              </w:rPr>
            </w:pPr>
            <w:r>
              <w:rPr>
                <w:rFonts w:ascii="Times New Roman" w:hAnsi="Times New Roman"/>
                <w:b/>
                <w:bCs/>
              </w:rPr>
              <w:t xml:space="preserve">Содержание учебного материала и формы организации деятельности </w:t>
            </w:r>
            <w:proofErr w:type="gramStart"/>
            <w:r>
              <w:rPr>
                <w:rFonts w:ascii="Times New Roman" w:hAnsi="Times New Roman"/>
                <w:b/>
                <w:bCs/>
              </w:rPr>
              <w:t>обучающихся</w:t>
            </w:r>
            <w:proofErr w:type="gramEnd"/>
          </w:p>
        </w:tc>
        <w:tc>
          <w:tcPr>
            <w:tcW w:w="446" w:type="pct"/>
            <w:hideMark/>
          </w:tcPr>
          <w:p w:rsidR="00BE10B1" w:rsidRDefault="00BE10B1">
            <w:pPr>
              <w:suppressAutoHyphens/>
              <w:spacing w:after="0"/>
              <w:jc w:val="center"/>
              <w:rPr>
                <w:rFonts w:ascii="Times New Roman" w:hAnsi="Times New Roman"/>
                <w:b/>
                <w:bCs/>
              </w:rPr>
            </w:pPr>
            <w:r>
              <w:rPr>
                <w:rFonts w:ascii="Times New Roman" w:hAnsi="Times New Roman"/>
                <w:b/>
                <w:bCs/>
              </w:rPr>
              <w:t>Объем часов</w:t>
            </w:r>
          </w:p>
        </w:tc>
        <w:tc>
          <w:tcPr>
            <w:tcW w:w="625" w:type="pct"/>
            <w:hideMark/>
          </w:tcPr>
          <w:p w:rsidR="00BE10B1" w:rsidRDefault="00BE10B1">
            <w:pPr>
              <w:suppressAutoHyphens/>
              <w:spacing w:after="0"/>
              <w:jc w:val="center"/>
              <w:rPr>
                <w:rFonts w:ascii="Times New Roman" w:hAnsi="Times New Roman"/>
                <w:b/>
                <w:bCs/>
              </w:rPr>
            </w:pPr>
            <w:r>
              <w:rPr>
                <w:rFonts w:ascii="Times New Roman" w:hAnsi="Times New Roman"/>
                <w:b/>
                <w:bCs/>
              </w:rPr>
              <w:t>Коды компетенций, формированию которых способствует элемент программы</w:t>
            </w:r>
          </w:p>
        </w:tc>
      </w:tr>
      <w:tr w:rsidR="00BE10B1" w:rsidTr="00BE10B1">
        <w:trPr>
          <w:trHeight w:val="269"/>
        </w:trPr>
        <w:tc>
          <w:tcPr>
            <w:tcW w:w="768" w:type="pct"/>
            <w:vMerge w:val="restart"/>
          </w:tcPr>
          <w:p w:rsidR="00BE10B1" w:rsidRDefault="00BE10B1">
            <w:pPr>
              <w:spacing w:after="0"/>
              <w:jc w:val="center"/>
              <w:rPr>
                <w:rFonts w:ascii="Times New Roman" w:hAnsi="Times New Roman"/>
                <w:b/>
                <w:sz w:val="24"/>
                <w:szCs w:val="24"/>
              </w:rPr>
            </w:pPr>
            <w:r>
              <w:rPr>
                <w:rFonts w:ascii="Times New Roman" w:hAnsi="Times New Roman"/>
                <w:b/>
                <w:bCs/>
                <w:sz w:val="24"/>
                <w:szCs w:val="24"/>
              </w:rPr>
              <w:t>Тема 1.1.</w:t>
            </w:r>
          </w:p>
          <w:p w:rsidR="00BE10B1" w:rsidRDefault="00BE10B1">
            <w:pPr>
              <w:spacing w:after="0"/>
              <w:jc w:val="center"/>
              <w:rPr>
                <w:rFonts w:ascii="Times New Roman" w:hAnsi="Times New Roman"/>
                <w:b/>
                <w:sz w:val="24"/>
                <w:szCs w:val="24"/>
              </w:rPr>
            </w:pPr>
            <w:r>
              <w:rPr>
                <w:rFonts w:ascii="Times New Roman" w:hAnsi="Times New Roman"/>
                <w:b/>
                <w:sz w:val="24"/>
                <w:szCs w:val="24"/>
              </w:rPr>
              <w:t>Моя профессия</w:t>
            </w:r>
          </w:p>
          <w:p w:rsidR="00BE10B1" w:rsidRDefault="00BE10B1">
            <w:pPr>
              <w:spacing w:after="0"/>
              <w:rPr>
                <w:rFonts w:ascii="Times New Roman" w:hAnsi="Times New Roman"/>
                <w:b/>
                <w:bCs/>
                <w:sz w:val="24"/>
                <w:szCs w:val="24"/>
              </w:rPr>
            </w:pPr>
          </w:p>
        </w:tc>
        <w:tc>
          <w:tcPr>
            <w:tcW w:w="3161" w:type="pct"/>
            <w:hideMark/>
          </w:tcPr>
          <w:p w:rsidR="00BE10B1" w:rsidRDefault="00BE10B1">
            <w:pPr>
              <w:spacing w:after="0"/>
              <w:rPr>
                <w:rFonts w:ascii="Times New Roman" w:hAnsi="Times New Roman"/>
                <w:b/>
                <w:bCs/>
                <w:i/>
                <w:sz w:val="24"/>
                <w:szCs w:val="24"/>
              </w:rPr>
            </w:pPr>
            <w:r>
              <w:rPr>
                <w:rFonts w:ascii="Times New Roman" w:hAnsi="Times New Roman"/>
                <w:b/>
                <w:bCs/>
                <w:sz w:val="24"/>
                <w:szCs w:val="24"/>
              </w:rPr>
              <w:t>Содержание учебного материала</w:t>
            </w:r>
          </w:p>
        </w:tc>
        <w:tc>
          <w:tcPr>
            <w:tcW w:w="446" w:type="pct"/>
            <w:vMerge w:val="restart"/>
            <w:vAlign w:val="center"/>
            <w:hideMark/>
          </w:tcPr>
          <w:p w:rsidR="00BE10B1" w:rsidRDefault="00BE10B1">
            <w:pPr>
              <w:suppressAutoHyphens/>
              <w:spacing w:after="0"/>
              <w:jc w:val="center"/>
              <w:rPr>
                <w:rFonts w:ascii="Times New Roman" w:hAnsi="Times New Roman"/>
                <w:b/>
                <w:bCs/>
                <w:sz w:val="24"/>
                <w:szCs w:val="24"/>
              </w:rPr>
            </w:pPr>
            <w:r>
              <w:rPr>
                <w:rFonts w:ascii="Times New Roman" w:hAnsi="Times New Roman"/>
                <w:b/>
                <w:bCs/>
                <w:sz w:val="24"/>
                <w:szCs w:val="24"/>
              </w:rPr>
              <w:t>4</w:t>
            </w:r>
          </w:p>
        </w:tc>
        <w:tc>
          <w:tcPr>
            <w:tcW w:w="625" w:type="pct"/>
            <w:vMerge w:val="restart"/>
            <w:hideMark/>
          </w:tcPr>
          <w:p w:rsidR="00BE10B1" w:rsidRDefault="00BE10B1">
            <w:pPr>
              <w:spacing w:after="0"/>
              <w:rPr>
                <w:rFonts w:ascii="Times New Roman" w:hAnsi="Times New Roman"/>
                <w:bCs/>
                <w:sz w:val="24"/>
                <w:szCs w:val="24"/>
              </w:rPr>
            </w:pPr>
            <w:r>
              <w:rPr>
                <w:rFonts w:ascii="Times New Roman" w:hAnsi="Times New Roman"/>
                <w:bCs/>
                <w:sz w:val="24"/>
                <w:szCs w:val="24"/>
              </w:rPr>
              <w:t>ОК 01.</w:t>
            </w:r>
          </w:p>
          <w:p w:rsidR="00BE10B1" w:rsidRDefault="00BE10B1">
            <w:pPr>
              <w:spacing w:after="0"/>
              <w:rPr>
                <w:rFonts w:ascii="Times New Roman" w:hAnsi="Times New Roman"/>
                <w:bCs/>
                <w:sz w:val="24"/>
                <w:szCs w:val="24"/>
              </w:rPr>
            </w:pPr>
            <w:r>
              <w:rPr>
                <w:rFonts w:ascii="Times New Roman" w:hAnsi="Times New Roman"/>
                <w:bCs/>
                <w:sz w:val="24"/>
                <w:szCs w:val="24"/>
              </w:rPr>
              <w:t xml:space="preserve">ОК 02. </w:t>
            </w:r>
          </w:p>
          <w:p w:rsidR="00BE10B1" w:rsidRDefault="00BE10B1">
            <w:pPr>
              <w:spacing w:after="0"/>
              <w:rPr>
                <w:rFonts w:ascii="Times New Roman" w:hAnsi="Times New Roman"/>
                <w:b/>
                <w:i/>
                <w:sz w:val="24"/>
                <w:szCs w:val="24"/>
              </w:rPr>
            </w:pPr>
            <w:r>
              <w:rPr>
                <w:rFonts w:ascii="Times New Roman" w:hAnsi="Times New Roman"/>
                <w:bCs/>
                <w:sz w:val="24"/>
                <w:szCs w:val="24"/>
              </w:rPr>
              <w:t>ОК 09.</w:t>
            </w: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spacing w:val="-10"/>
                <w:sz w:val="24"/>
                <w:szCs w:val="24"/>
              </w:rPr>
            </w:pPr>
            <w:r>
              <w:rPr>
                <w:rFonts w:ascii="Times New Roman" w:hAnsi="Times New Roman"/>
                <w:b/>
                <w:bCs/>
                <w:sz w:val="24"/>
                <w:szCs w:val="24"/>
              </w:rPr>
              <w:t xml:space="preserve">1.  </w:t>
            </w:r>
            <w:r>
              <w:rPr>
                <w:rFonts w:ascii="Times New Roman" w:hAnsi="Times New Roman"/>
                <w:b/>
                <w:spacing w:val="-10"/>
                <w:sz w:val="24"/>
                <w:szCs w:val="24"/>
              </w:rPr>
              <w:t>Проблема выбора будущей профессии</w:t>
            </w:r>
            <w:r>
              <w:rPr>
                <w:rFonts w:ascii="Times New Roman" w:hAnsi="Times New Roman"/>
                <w:spacing w:val="-10"/>
                <w:sz w:val="24"/>
                <w:szCs w:val="24"/>
              </w:rPr>
              <w:t xml:space="preserve">. </w:t>
            </w:r>
          </w:p>
          <w:p w:rsidR="00BE10B1" w:rsidRDefault="00BE10B1">
            <w:pPr>
              <w:spacing w:after="0"/>
              <w:jc w:val="both"/>
              <w:rPr>
                <w:rFonts w:ascii="Times New Roman" w:hAnsi="Times New Roman"/>
                <w:spacing w:val="-10"/>
                <w:sz w:val="24"/>
                <w:szCs w:val="24"/>
              </w:rPr>
            </w:pPr>
            <w:r>
              <w:rPr>
                <w:rFonts w:ascii="Times New Roman" w:hAnsi="Times New Roman"/>
                <w:spacing w:val="-10"/>
                <w:sz w:val="24"/>
                <w:szCs w:val="24"/>
              </w:rPr>
              <w:t>Компетенции: токарь, токарь-расточник, токарь-карусельщик, токарь-револьверщик, токарь на станках с числовым программным управлением.</w:t>
            </w:r>
          </w:p>
          <w:p w:rsidR="00BE10B1" w:rsidRDefault="00BE10B1">
            <w:pPr>
              <w:spacing w:after="0"/>
              <w:jc w:val="both"/>
              <w:rPr>
                <w:rFonts w:ascii="Times New Roman" w:hAnsi="Times New Roman"/>
                <w:b/>
                <w:bCs/>
                <w:sz w:val="24"/>
                <w:szCs w:val="24"/>
              </w:rPr>
            </w:pPr>
            <w:proofErr w:type="spellStart"/>
            <w:r>
              <w:rPr>
                <w:rFonts w:ascii="Times New Roman" w:hAnsi="Times New Roman"/>
                <w:spacing w:val="-10"/>
                <w:sz w:val="24"/>
                <w:szCs w:val="24"/>
              </w:rPr>
              <w:t>Востребованность</w:t>
            </w:r>
            <w:proofErr w:type="spellEnd"/>
            <w:r>
              <w:rPr>
                <w:rFonts w:ascii="Times New Roman" w:hAnsi="Times New Roman"/>
                <w:spacing w:val="-10"/>
                <w:sz w:val="24"/>
                <w:szCs w:val="24"/>
              </w:rPr>
              <w:t xml:space="preserve"> профессии токаря в современном мире.</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rsidP="008033D0">
            <w:pPr>
              <w:numPr>
                <w:ilvl w:val="0"/>
                <w:numId w:val="22"/>
              </w:numPr>
              <w:spacing w:after="0"/>
              <w:ind w:left="116" w:firstLine="0"/>
              <w:rPr>
                <w:rFonts w:ascii="Times New Roman" w:hAnsi="Times New Roman"/>
                <w:b/>
                <w:bCs/>
                <w:i/>
                <w:sz w:val="24"/>
                <w:szCs w:val="24"/>
              </w:rPr>
            </w:pPr>
            <w:r>
              <w:rPr>
                <w:rFonts w:ascii="Times New Roman" w:hAnsi="Times New Roman"/>
                <w:b/>
                <w:sz w:val="24"/>
                <w:szCs w:val="24"/>
              </w:rPr>
              <w:t>Английский язык как язык международного общения в современном мире и средство познания.</w:t>
            </w:r>
            <w:r>
              <w:rPr>
                <w:rFonts w:ascii="Times New Roman" w:hAnsi="Times New Roman"/>
                <w:sz w:val="24"/>
                <w:szCs w:val="24"/>
              </w:rPr>
              <w:t xml:space="preserve"> Роль английского языка для развития профессиональной квалиф</w:t>
            </w:r>
            <w:r>
              <w:rPr>
                <w:rFonts w:ascii="Times New Roman" w:hAnsi="Times New Roman"/>
                <w:sz w:val="24"/>
                <w:szCs w:val="24"/>
              </w:rPr>
              <w:t>и</w:t>
            </w:r>
            <w:r>
              <w:rPr>
                <w:rFonts w:ascii="Times New Roman" w:hAnsi="Times New Roman"/>
                <w:sz w:val="24"/>
                <w:szCs w:val="24"/>
              </w:rPr>
              <w:t>кации. Чтение тематических текстов профессиональной направленности с полным и</w:t>
            </w:r>
            <w:r>
              <w:rPr>
                <w:rFonts w:ascii="Times New Roman" w:hAnsi="Times New Roman"/>
                <w:sz w:val="24"/>
                <w:szCs w:val="24"/>
              </w:rPr>
              <w:t>з</w:t>
            </w:r>
            <w:r>
              <w:rPr>
                <w:rFonts w:ascii="Times New Roman" w:hAnsi="Times New Roman"/>
                <w:sz w:val="24"/>
                <w:szCs w:val="24"/>
              </w:rPr>
              <w:t>влечением информации</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rsidP="008033D0">
            <w:pPr>
              <w:numPr>
                <w:ilvl w:val="0"/>
                <w:numId w:val="22"/>
              </w:numPr>
              <w:spacing w:after="0"/>
              <w:ind w:left="116" w:firstLine="0"/>
              <w:rPr>
                <w:rFonts w:ascii="Times New Roman" w:hAnsi="Times New Roman"/>
                <w:b/>
                <w:sz w:val="24"/>
                <w:szCs w:val="24"/>
              </w:rPr>
            </w:pPr>
            <w:r>
              <w:rPr>
                <w:rFonts w:ascii="Times New Roman" w:hAnsi="Times New Roman"/>
                <w:b/>
                <w:sz w:val="24"/>
                <w:szCs w:val="24"/>
              </w:rPr>
              <w:t xml:space="preserve">Диалог-общение. </w:t>
            </w:r>
            <w:r>
              <w:rPr>
                <w:rFonts w:ascii="Times New Roman" w:hAnsi="Times New Roman"/>
                <w:sz w:val="24"/>
                <w:szCs w:val="24"/>
              </w:rPr>
              <w:t>Диалоги смешанного типа, включающие в себя элементы ра</w:t>
            </w:r>
            <w:r>
              <w:rPr>
                <w:rFonts w:ascii="Times New Roman" w:hAnsi="Times New Roman"/>
                <w:sz w:val="24"/>
                <w:szCs w:val="24"/>
              </w:rPr>
              <w:t>з</w:t>
            </w:r>
            <w:r>
              <w:rPr>
                <w:rFonts w:ascii="Times New Roman" w:hAnsi="Times New Roman"/>
                <w:sz w:val="24"/>
                <w:szCs w:val="24"/>
              </w:rPr>
              <w:t>ных типов диалогов: построение диалога, применение в различных ситуациях профе</w:t>
            </w:r>
            <w:r>
              <w:rPr>
                <w:rFonts w:ascii="Times New Roman" w:hAnsi="Times New Roman"/>
                <w:sz w:val="24"/>
                <w:szCs w:val="24"/>
              </w:rPr>
              <w:t>с</w:t>
            </w:r>
            <w:r>
              <w:rPr>
                <w:rFonts w:ascii="Times New Roman" w:hAnsi="Times New Roman"/>
                <w:sz w:val="24"/>
                <w:szCs w:val="24"/>
              </w:rPr>
              <w:t>сионального и социального общения</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rsidP="008033D0">
            <w:pPr>
              <w:numPr>
                <w:ilvl w:val="0"/>
                <w:numId w:val="22"/>
              </w:numPr>
              <w:spacing w:after="0"/>
              <w:ind w:left="116" w:firstLine="0"/>
              <w:rPr>
                <w:rFonts w:ascii="Times New Roman" w:hAnsi="Times New Roman"/>
                <w:b/>
                <w:sz w:val="24"/>
                <w:szCs w:val="24"/>
              </w:rPr>
            </w:pPr>
            <w:r>
              <w:rPr>
                <w:rFonts w:ascii="Times New Roman" w:hAnsi="Times New Roman"/>
                <w:b/>
                <w:sz w:val="24"/>
                <w:szCs w:val="24"/>
              </w:rPr>
              <w:t xml:space="preserve">Страна-организатор чемпионата </w:t>
            </w:r>
            <w:r>
              <w:rPr>
                <w:rFonts w:ascii="Times New Roman" w:hAnsi="Times New Roman"/>
                <w:b/>
                <w:sz w:val="24"/>
                <w:szCs w:val="24"/>
                <w:lang w:val="en-US"/>
              </w:rPr>
              <w:t>WS</w:t>
            </w:r>
            <w:r>
              <w:rPr>
                <w:rFonts w:ascii="Times New Roman" w:hAnsi="Times New Roman"/>
                <w:b/>
                <w:sz w:val="24"/>
                <w:szCs w:val="24"/>
              </w:rPr>
              <w:t>.</w:t>
            </w:r>
            <w:r>
              <w:rPr>
                <w:rFonts w:ascii="Times New Roman" w:hAnsi="Times New Roman"/>
                <w:bCs/>
                <w:sz w:val="24"/>
                <w:szCs w:val="24"/>
              </w:rPr>
              <w:t xml:space="preserve"> Географическое положение страны, пр</w:t>
            </w:r>
            <w:r>
              <w:rPr>
                <w:rFonts w:ascii="Times New Roman" w:hAnsi="Times New Roman"/>
                <w:bCs/>
                <w:sz w:val="24"/>
                <w:szCs w:val="24"/>
              </w:rPr>
              <w:t>и</w:t>
            </w:r>
            <w:r>
              <w:rPr>
                <w:rFonts w:ascii="Times New Roman" w:hAnsi="Times New Roman"/>
                <w:bCs/>
                <w:sz w:val="24"/>
                <w:szCs w:val="24"/>
              </w:rPr>
              <w:t xml:space="preserve">родные особенности, климат, экология. </w:t>
            </w:r>
            <w:r>
              <w:rPr>
                <w:rFonts w:ascii="Times New Roman" w:hAnsi="Times New Roman"/>
                <w:sz w:val="24"/>
                <w:szCs w:val="24"/>
              </w:rPr>
              <w:t>Ценностные ориентиры молодежи. Досуг мол</w:t>
            </w:r>
            <w:r>
              <w:rPr>
                <w:rFonts w:ascii="Times New Roman" w:hAnsi="Times New Roman"/>
                <w:sz w:val="24"/>
                <w:szCs w:val="24"/>
              </w:rPr>
              <w:t>о</w:t>
            </w:r>
            <w:r>
              <w:rPr>
                <w:rFonts w:ascii="Times New Roman" w:hAnsi="Times New Roman"/>
                <w:sz w:val="24"/>
                <w:szCs w:val="24"/>
              </w:rPr>
              <w:t xml:space="preserve">дежи, </w:t>
            </w:r>
            <w:r>
              <w:rPr>
                <w:rFonts w:ascii="Times New Roman" w:hAnsi="Times New Roman"/>
                <w:bCs/>
                <w:sz w:val="24"/>
                <w:szCs w:val="24"/>
              </w:rPr>
              <w:t>спорт</w:t>
            </w:r>
            <w:r>
              <w:rPr>
                <w:rFonts w:ascii="Times New Roman" w:hAnsi="Times New Roman"/>
                <w:sz w:val="24"/>
                <w:szCs w:val="24"/>
              </w:rPr>
              <w:t xml:space="preserve">. Возможности получения </w:t>
            </w:r>
            <w:r>
              <w:rPr>
                <w:rFonts w:ascii="Times New Roman" w:hAnsi="Times New Roman"/>
                <w:bCs/>
                <w:sz w:val="24"/>
                <w:szCs w:val="24"/>
              </w:rPr>
              <w:t>профессионального образования. Отдых, туризм</w:t>
            </w:r>
            <w:r>
              <w:rPr>
                <w:rFonts w:ascii="Times New Roman" w:hAnsi="Times New Roman"/>
                <w:sz w:val="24"/>
                <w:szCs w:val="24"/>
              </w:rPr>
              <w:t>, культурные достопримечательности страны. Беседа о профессиональном образовании в данной стране</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rsidP="008033D0">
            <w:pPr>
              <w:numPr>
                <w:ilvl w:val="0"/>
                <w:numId w:val="22"/>
              </w:numPr>
              <w:spacing w:after="0"/>
              <w:ind w:left="116" w:firstLine="0"/>
              <w:rPr>
                <w:rFonts w:ascii="Times New Roman" w:hAnsi="Times New Roman"/>
                <w:b/>
                <w:sz w:val="24"/>
                <w:szCs w:val="24"/>
              </w:rPr>
            </w:pPr>
            <w:r>
              <w:rPr>
                <w:rFonts w:ascii="Times New Roman" w:hAnsi="Times New Roman"/>
                <w:b/>
                <w:sz w:val="24"/>
                <w:szCs w:val="24"/>
              </w:rPr>
              <w:t xml:space="preserve">Чемпионат </w:t>
            </w:r>
            <w:r>
              <w:rPr>
                <w:rFonts w:ascii="Times New Roman" w:hAnsi="Times New Roman"/>
                <w:b/>
                <w:sz w:val="24"/>
                <w:szCs w:val="24"/>
                <w:lang w:val="en-US"/>
              </w:rPr>
              <w:t>WS</w:t>
            </w:r>
            <w:r>
              <w:rPr>
                <w:rFonts w:ascii="Times New Roman" w:hAnsi="Times New Roman"/>
                <w:b/>
                <w:sz w:val="24"/>
                <w:szCs w:val="24"/>
              </w:rPr>
              <w:t xml:space="preserve"> по к</w:t>
            </w:r>
            <w:r>
              <w:rPr>
                <w:rFonts w:ascii="Times New Roman" w:hAnsi="Times New Roman"/>
                <w:b/>
                <w:bCs/>
                <w:sz w:val="24"/>
                <w:szCs w:val="24"/>
              </w:rPr>
              <w:t xml:space="preserve">омпетенциям «Токарные работы на станках с числовым программным управлением». </w:t>
            </w:r>
            <w:r>
              <w:rPr>
                <w:rFonts w:ascii="Times New Roman" w:hAnsi="Times New Roman"/>
                <w:bCs/>
                <w:sz w:val="24"/>
                <w:szCs w:val="24"/>
              </w:rPr>
              <w:t>Техническое описание по компетенции. Типовые инс</w:t>
            </w:r>
            <w:r>
              <w:rPr>
                <w:rFonts w:ascii="Times New Roman" w:hAnsi="Times New Roman"/>
                <w:bCs/>
                <w:sz w:val="24"/>
                <w:szCs w:val="24"/>
              </w:rPr>
              <w:t>т</w:t>
            </w:r>
            <w:r>
              <w:rPr>
                <w:rFonts w:ascii="Times New Roman" w:hAnsi="Times New Roman"/>
                <w:bCs/>
                <w:sz w:val="24"/>
                <w:szCs w:val="24"/>
              </w:rPr>
              <w:t>рукции по охране труда. Задание по компетенциям.</w:t>
            </w:r>
          </w:p>
        </w:tc>
        <w:tc>
          <w:tcPr>
            <w:tcW w:w="446" w:type="pct"/>
            <w:vAlign w:val="center"/>
          </w:tcPr>
          <w:p w:rsidR="00BE10B1" w:rsidRDefault="00BE10B1">
            <w:pPr>
              <w:suppressAutoHyphens/>
              <w:spacing w:after="0"/>
              <w:jc w:val="both"/>
              <w:rPr>
                <w:rFonts w:ascii="Times New Roman" w:hAnsi="Times New Roman"/>
                <w:b/>
                <w:bCs/>
                <w:i/>
                <w:sz w:val="24"/>
                <w:szCs w:val="24"/>
              </w:rPr>
            </w:pP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347"/>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i/>
                <w:sz w:val="24"/>
                <w:szCs w:val="24"/>
              </w:rPr>
            </w:pPr>
            <w:r>
              <w:rPr>
                <w:rFonts w:ascii="Times New Roman" w:hAnsi="Times New Roman"/>
                <w:b/>
                <w:bCs/>
                <w:sz w:val="24"/>
                <w:szCs w:val="24"/>
              </w:rPr>
              <w:t>В том числе практических занятий и лабораторных работ</w:t>
            </w:r>
          </w:p>
        </w:tc>
        <w:tc>
          <w:tcPr>
            <w:tcW w:w="446" w:type="pct"/>
            <w:vAlign w:val="center"/>
            <w:hideMark/>
          </w:tcPr>
          <w:p w:rsidR="00BE10B1" w:rsidRDefault="00BE10B1">
            <w:pPr>
              <w:suppressAutoHyphens/>
              <w:spacing w:after="0"/>
              <w:jc w:val="center"/>
              <w:rPr>
                <w:rFonts w:ascii="Times New Roman" w:hAnsi="Times New Roman"/>
                <w:b/>
                <w:sz w:val="24"/>
                <w:szCs w:val="24"/>
              </w:rPr>
            </w:pPr>
            <w:r>
              <w:rPr>
                <w:rFonts w:ascii="Times New Roman" w:hAnsi="Times New Roman"/>
                <w:b/>
                <w:sz w:val="24"/>
                <w:szCs w:val="24"/>
              </w:rPr>
              <w:t>4</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i/>
                <w:sz w:val="24"/>
                <w:szCs w:val="24"/>
              </w:rPr>
            </w:pPr>
            <w:r>
              <w:rPr>
                <w:rFonts w:ascii="Times New Roman" w:hAnsi="Times New Roman"/>
                <w:sz w:val="24"/>
                <w:szCs w:val="24"/>
              </w:rPr>
              <w:t>1.П</w:t>
            </w:r>
            <w:r>
              <w:rPr>
                <w:rFonts w:ascii="Times New Roman" w:hAnsi="Times New Roman"/>
                <w:bCs/>
                <w:sz w:val="24"/>
                <w:szCs w:val="24"/>
              </w:rPr>
              <w:t>рактическое занятие</w:t>
            </w:r>
            <w:proofErr w:type="gramStart"/>
            <w:r>
              <w:rPr>
                <w:rFonts w:ascii="Times New Roman" w:hAnsi="Times New Roman"/>
                <w:spacing w:val="-10"/>
                <w:sz w:val="24"/>
                <w:szCs w:val="24"/>
              </w:rPr>
              <w:t>«Б</w:t>
            </w:r>
            <w:proofErr w:type="gramEnd"/>
            <w:r>
              <w:rPr>
                <w:rFonts w:ascii="Times New Roman" w:hAnsi="Times New Roman"/>
                <w:spacing w:val="-10"/>
                <w:sz w:val="24"/>
                <w:szCs w:val="24"/>
              </w:rPr>
              <w:t>еседа на тему: «Роль английского языка в   профессиональном общ</w:t>
            </w:r>
            <w:r>
              <w:rPr>
                <w:rFonts w:ascii="Times New Roman" w:hAnsi="Times New Roman"/>
                <w:spacing w:val="-10"/>
                <w:sz w:val="24"/>
                <w:szCs w:val="24"/>
              </w:rPr>
              <w:t>е</w:t>
            </w:r>
            <w:r>
              <w:rPr>
                <w:rFonts w:ascii="Times New Roman" w:hAnsi="Times New Roman"/>
                <w:spacing w:val="-10"/>
                <w:sz w:val="24"/>
                <w:szCs w:val="24"/>
              </w:rPr>
              <w:t>нии»</w:t>
            </w:r>
          </w:p>
        </w:tc>
        <w:tc>
          <w:tcPr>
            <w:tcW w:w="446" w:type="pct"/>
            <w:vAlign w:val="center"/>
            <w:hideMark/>
          </w:tcPr>
          <w:p w:rsidR="00BE10B1" w:rsidRDefault="00BE10B1">
            <w:pPr>
              <w:suppressAutoHyphens/>
              <w:spacing w:after="0"/>
              <w:jc w:val="center"/>
              <w:rPr>
                <w:rFonts w:ascii="Times New Roman" w:hAnsi="Times New Roman"/>
                <w:b/>
                <w:sz w:val="24"/>
                <w:szCs w:val="24"/>
              </w:rPr>
            </w:pPr>
            <w:r>
              <w:rPr>
                <w:rFonts w:ascii="Times New Roman" w:hAnsi="Times New Roman"/>
                <w:b/>
                <w:sz w:val="24"/>
                <w:szCs w:val="24"/>
              </w:rPr>
              <w:t>1</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vAlign w:val="bottom"/>
            <w:hideMark/>
          </w:tcPr>
          <w:p w:rsidR="00BE10B1" w:rsidRDefault="00BE10B1">
            <w:pPr>
              <w:spacing w:after="0"/>
              <w:rPr>
                <w:rFonts w:ascii="Times New Roman" w:hAnsi="Times New Roman"/>
                <w:b/>
                <w:i/>
                <w:sz w:val="24"/>
                <w:szCs w:val="24"/>
              </w:rPr>
            </w:pPr>
            <w:r>
              <w:rPr>
                <w:rFonts w:ascii="Times New Roman" w:hAnsi="Times New Roman"/>
                <w:spacing w:val="-10"/>
                <w:sz w:val="24"/>
                <w:szCs w:val="24"/>
              </w:rPr>
              <w:t>2.</w:t>
            </w:r>
            <w:r>
              <w:rPr>
                <w:rFonts w:ascii="Times New Roman" w:hAnsi="Times New Roman"/>
                <w:sz w:val="24"/>
                <w:szCs w:val="24"/>
              </w:rPr>
              <w:t xml:space="preserve"> П</w:t>
            </w:r>
            <w:r>
              <w:rPr>
                <w:rFonts w:ascii="Times New Roman" w:hAnsi="Times New Roman"/>
                <w:bCs/>
                <w:sz w:val="24"/>
                <w:szCs w:val="24"/>
              </w:rPr>
              <w:t>рактическое занятие</w:t>
            </w:r>
            <w:proofErr w:type="gramStart"/>
            <w:r>
              <w:rPr>
                <w:rFonts w:ascii="Times New Roman" w:hAnsi="Times New Roman"/>
                <w:spacing w:val="-10"/>
                <w:sz w:val="24"/>
                <w:szCs w:val="24"/>
              </w:rPr>
              <w:t>«</w:t>
            </w:r>
            <w:r>
              <w:rPr>
                <w:rFonts w:ascii="Times New Roman" w:hAnsi="Times New Roman"/>
                <w:sz w:val="24"/>
                <w:szCs w:val="24"/>
              </w:rPr>
              <w:t>З</w:t>
            </w:r>
            <w:proofErr w:type="gramEnd"/>
            <w:r>
              <w:rPr>
                <w:rFonts w:ascii="Times New Roman" w:hAnsi="Times New Roman"/>
                <w:sz w:val="24"/>
                <w:szCs w:val="24"/>
              </w:rPr>
              <w:t>аполнение анкет. Написание заявлений и резюме»</w:t>
            </w:r>
          </w:p>
        </w:tc>
        <w:tc>
          <w:tcPr>
            <w:tcW w:w="446" w:type="pct"/>
            <w:vAlign w:val="center"/>
            <w:hideMark/>
          </w:tcPr>
          <w:p w:rsidR="00BE10B1" w:rsidRDefault="00BE10B1">
            <w:pPr>
              <w:suppressAutoHyphens/>
              <w:spacing w:after="0"/>
              <w:jc w:val="center"/>
              <w:rPr>
                <w:rFonts w:ascii="Times New Roman" w:hAnsi="Times New Roman"/>
                <w:b/>
                <w:sz w:val="24"/>
                <w:szCs w:val="24"/>
              </w:rPr>
            </w:pPr>
            <w:r>
              <w:rPr>
                <w:rFonts w:ascii="Times New Roman" w:hAnsi="Times New Roman"/>
                <w:b/>
                <w:sz w:val="24"/>
                <w:szCs w:val="24"/>
              </w:rPr>
              <w:t>1</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vAlign w:val="bottom"/>
            <w:hideMark/>
          </w:tcPr>
          <w:p w:rsidR="00BE10B1" w:rsidRDefault="00BE10B1">
            <w:pPr>
              <w:spacing w:after="0"/>
              <w:rPr>
                <w:rFonts w:ascii="Times New Roman" w:hAnsi="Times New Roman"/>
                <w:spacing w:val="-10"/>
                <w:sz w:val="24"/>
                <w:szCs w:val="24"/>
              </w:rPr>
            </w:pPr>
            <w:r>
              <w:rPr>
                <w:rFonts w:ascii="Times New Roman" w:hAnsi="Times New Roman"/>
                <w:spacing w:val="-10"/>
                <w:sz w:val="24"/>
                <w:szCs w:val="24"/>
              </w:rPr>
              <w:t xml:space="preserve">3. </w:t>
            </w:r>
            <w:r>
              <w:rPr>
                <w:rFonts w:ascii="Times New Roman" w:hAnsi="Times New Roman"/>
                <w:sz w:val="24"/>
                <w:szCs w:val="24"/>
              </w:rPr>
              <w:t>П</w:t>
            </w:r>
            <w:r>
              <w:rPr>
                <w:rFonts w:ascii="Times New Roman" w:hAnsi="Times New Roman"/>
                <w:bCs/>
                <w:sz w:val="24"/>
                <w:szCs w:val="24"/>
              </w:rPr>
              <w:t>рактическое занятие</w:t>
            </w:r>
            <w:proofErr w:type="gramStart"/>
            <w:r>
              <w:rPr>
                <w:rFonts w:ascii="Times New Roman" w:hAnsi="Times New Roman"/>
                <w:spacing w:val="-10"/>
                <w:sz w:val="24"/>
                <w:szCs w:val="24"/>
              </w:rPr>
              <w:t>«</w:t>
            </w:r>
            <w:r>
              <w:rPr>
                <w:rFonts w:ascii="Times New Roman" w:hAnsi="Times New Roman"/>
                <w:bCs/>
                <w:sz w:val="24"/>
                <w:szCs w:val="24"/>
              </w:rPr>
              <w:t>Ч</w:t>
            </w:r>
            <w:proofErr w:type="gramEnd"/>
            <w:r>
              <w:rPr>
                <w:rFonts w:ascii="Times New Roman" w:hAnsi="Times New Roman"/>
                <w:bCs/>
                <w:sz w:val="24"/>
                <w:szCs w:val="24"/>
              </w:rPr>
              <w:t>тение технического описания по компетенциям с полным и</w:t>
            </w:r>
            <w:r>
              <w:rPr>
                <w:rFonts w:ascii="Times New Roman" w:hAnsi="Times New Roman"/>
                <w:bCs/>
                <w:sz w:val="24"/>
                <w:szCs w:val="24"/>
              </w:rPr>
              <w:t>з</w:t>
            </w:r>
            <w:r>
              <w:rPr>
                <w:rFonts w:ascii="Times New Roman" w:hAnsi="Times New Roman"/>
                <w:bCs/>
                <w:sz w:val="24"/>
                <w:szCs w:val="24"/>
              </w:rPr>
              <w:t>влечением информации»</w:t>
            </w:r>
          </w:p>
        </w:tc>
        <w:tc>
          <w:tcPr>
            <w:tcW w:w="446" w:type="pct"/>
            <w:vAlign w:val="center"/>
            <w:hideMark/>
          </w:tcPr>
          <w:p w:rsidR="00BE10B1" w:rsidRDefault="00BE10B1">
            <w:pPr>
              <w:suppressAutoHyphens/>
              <w:spacing w:after="0"/>
              <w:jc w:val="center"/>
              <w:rPr>
                <w:rFonts w:ascii="Times New Roman" w:hAnsi="Times New Roman"/>
                <w:b/>
                <w:sz w:val="24"/>
                <w:szCs w:val="24"/>
              </w:rPr>
            </w:pPr>
            <w:r>
              <w:rPr>
                <w:rFonts w:ascii="Times New Roman" w:hAnsi="Times New Roman"/>
                <w:b/>
                <w:sz w:val="24"/>
                <w:szCs w:val="24"/>
              </w:rPr>
              <w:t>1</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vAlign w:val="bottom"/>
            <w:hideMark/>
          </w:tcPr>
          <w:p w:rsidR="00BE10B1" w:rsidRDefault="00BE10B1">
            <w:pPr>
              <w:spacing w:after="0"/>
              <w:rPr>
                <w:rFonts w:ascii="Times New Roman" w:hAnsi="Times New Roman"/>
                <w:spacing w:val="-10"/>
                <w:sz w:val="24"/>
                <w:szCs w:val="24"/>
              </w:rPr>
            </w:pPr>
            <w:r>
              <w:rPr>
                <w:rFonts w:ascii="Times New Roman" w:hAnsi="Times New Roman"/>
                <w:spacing w:val="-10"/>
                <w:sz w:val="24"/>
                <w:szCs w:val="24"/>
              </w:rPr>
              <w:t xml:space="preserve">4. </w:t>
            </w:r>
            <w:r>
              <w:rPr>
                <w:rFonts w:ascii="Times New Roman" w:hAnsi="Times New Roman"/>
                <w:sz w:val="24"/>
                <w:szCs w:val="24"/>
              </w:rPr>
              <w:t>П</w:t>
            </w:r>
            <w:r>
              <w:rPr>
                <w:rFonts w:ascii="Times New Roman" w:hAnsi="Times New Roman"/>
                <w:bCs/>
                <w:sz w:val="24"/>
                <w:szCs w:val="24"/>
              </w:rPr>
              <w:t>рактическое занятие</w:t>
            </w:r>
            <w:proofErr w:type="gramStart"/>
            <w:r>
              <w:rPr>
                <w:rFonts w:ascii="Times New Roman" w:hAnsi="Times New Roman"/>
                <w:spacing w:val="-10"/>
                <w:sz w:val="24"/>
                <w:szCs w:val="24"/>
              </w:rPr>
              <w:t>«</w:t>
            </w:r>
            <w:r>
              <w:rPr>
                <w:rFonts w:ascii="Times New Roman" w:hAnsi="Times New Roman"/>
                <w:bCs/>
                <w:sz w:val="24"/>
                <w:szCs w:val="24"/>
              </w:rPr>
              <w:t>Ч</w:t>
            </w:r>
            <w:proofErr w:type="gramEnd"/>
            <w:r>
              <w:rPr>
                <w:rFonts w:ascii="Times New Roman" w:hAnsi="Times New Roman"/>
                <w:bCs/>
                <w:sz w:val="24"/>
                <w:szCs w:val="24"/>
              </w:rPr>
              <w:t>тение правил техники безопасности и санитарных норм с по</w:t>
            </w:r>
            <w:r>
              <w:rPr>
                <w:rFonts w:ascii="Times New Roman" w:hAnsi="Times New Roman"/>
                <w:bCs/>
                <w:sz w:val="24"/>
                <w:szCs w:val="24"/>
              </w:rPr>
              <w:t>л</w:t>
            </w:r>
            <w:r>
              <w:rPr>
                <w:rFonts w:ascii="Times New Roman" w:hAnsi="Times New Roman"/>
                <w:bCs/>
                <w:sz w:val="24"/>
                <w:szCs w:val="24"/>
              </w:rPr>
              <w:t>ным извлечением информации».</w:t>
            </w:r>
          </w:p>
        </w:tc>
        <w:tc>
          <w:tcPr>
            <w:tcW w:w="446" w:type="pct"/>
            <w:vAlign w:val="center"/>
            <w:hideMark/>
          </w:tcPr>
          <w:p w:rsidR="00BE10B1" w:rsidRDefault="00BE10B1">
            <w:pPr>
              <w:suppressAutoHyphens/>
              <w:spacing w:after="0"/>
              <w:jc w:val="center"/>
              <w:rPr>
                <w:rFonts w:ascii="Times New Roman" w:hAnsi="Times New Roman"/>
                <w:b/>
                <w:sz w:val="24"/>
                <w:szCs w:val="24"/>
              </w:rPr>
            </w:pPr>
            <w:r>
              <w:rPr>
                <w:rFonts w:ascii="Times New Roman" w:hAnsi="Times New Roman"/>
                <w:b/>
                <w:sz w:val="24"/>
                <w:szCs w:val="24"/>
              </w:rPr>
              <w:t>1</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446" w:type="pct"/>
            <w:vAlign w:val="center"/>
            <w:hideMark/>
          </w:tcPr>
          <w:p w:rsidR="00BE10B1" w:rsidRDefault="00BE10B1">
            <w:pPr>
              <w:suppressAutoHyphens/>
              <w:spacing w:after="0"/>
              <w:jc w:val="center"/>
              <w:rPr>
                <w:rFonts w:ascii="Times New Roman" w:hAnsi="Times New Roman"/>
                <w:b/>
                <w:bCs/>
                <w:sz w:val="24"/>
                <w:szCs w:val="24"/>
              </w:rPr>
            </w:pPr>
            <w:r>
              <w:rPr>
                <w:rFonts w:ascii="Times New Roman" w:hAnsi="Times New Roman"/>
                <w:b/>
                <w:sz w:val="24"/>
                <w:szCs w:val="24"/>
              </w:rPr>
              <w:t>1</w:t>
            </w:r>
          </w:p>
        </w:tc>
        <w:tc>
          <w:tcPr>
            <w:tcW w:w="0" w:type="auto"/>
            <w:vMerge/>
            <w:vAlign w:val="center"/>
            <w:hideMark/>
          </w:tcPr>
          <w:p w:rsidR="00BE10B1" w:rsidRDefault="00BE10B1">
            <w:pPr>
              <w:spacing w:after="0" w:line="256" w:lineRule="auto"/>
              <w:rPr>
                <w:rFonts w:ascii="Times New Roman" w:hAnsi="Times New Roman"/>
                <w:b/>
                <w:i/>
                <w:sz w:val="24"/>
                <w:szCs w:val="24"/>
              </w:rPr>
            </w:pPr>
          </w:p>
        </w:tc>
      </w:tr>
      <w:tr w:rsidR="00BE10B1" w:rsidTr="00BE10B1">
        <w:trPr>
          <w:trHeight w:val="20"/>
        </w:trPr>
        <w:tc>
          <w:tcPr>
            <w:tcW w:w="768" w:type="pct"/>
            <w:vMerge w:val="restar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Тема 1.2.</w:t>
            </w:r>
          </w:p>
          <w:p w:rsidR="00BE10B1" w:rsidRDefault="00BE10B1">
            <w:pPr>
              <w:spacing w:after="0"/>
              <w:rPr>
                <w:rFonts w:ascii="Times New Roman" w:hAnsi="Times New Roman"/>
                <w:b/>
                <w:bCs/>
                <w:sz w:val="24"/>
                <w:szCs w:val="24"/>
              </w:rPr>
            </w:pPr>
            <w:r>
              <w:rPr>
                <w:rFonts w:ascii="Times New Roman" w:hAnsi="Times New Roman"/>
                <w:b/>
                <w:sz w:val="24"/>
                <w:szCs w:val="24"/>
              </w:rPr>
              <w:t>Чертежи и техн</w:t>
            </w:r>
            <w:r>
              <w:rPr>
                <w:rFonts w:ascii="Times New Roman" w:hAnsi="Times New Roman"/>
                <w:b/>
                <w:sz w:val="24"/>
                <w:szCs w:val="24"/>
              </w:rPr>
              <w:t>и</w:t>
            </w:r>
            <w:r>
              <w:rPr>
                <w:rFonts w:ascii="Times New Roman" w:hAnsi="Times New Roman"/>
                <w:b/>
                <w:sz w:val="24"/>
                <w:szCs w:val="24"/>
              </w:rPr>
              <w:t>ческая докуме</w:t>
            </w:r>
            <w:r>
              <w:rPr>
                <w:rFonts w:ascii="Times New Roman" w:hAnsi="Times New Roman"/>
                <w:b/>
                <w:sz w:val="24"/>
                <w:szCs w:val="24"/>
              </w:rPr>
              <w:t>н</w:t>
            </w:r>
            <w:r>
              <w:rPr>
                <w:rFonts w:ascii="Times New Roman" w:hAnsi="Times New Roman"/>
                <w:b/>
                <w:sz w:val="24"/>
                <w:szCs w:val="24"/>
              </w:rPr>
              <w:t>тация на англи</w:t>
            </w:r>
            <w:r>
              <w:rPr>
                <w:rFonts w:ascii="Times New Roman" w:hAnsi="Times New Roman"/>
                <w:b/>
                <w:sz w:val="24"/>
                <w:szCs w:val="24"/>
              </w:rPr>
              <w:t>й</w:t>
            </w:r>
            <w:r>
              <w:rPr>
                <w:rFonts w:ascii="Times New Roman" w:hAnsi="Times New Roman"/>
                <w:b/>
                <w:sz w:val="24"/>
                <w:szCs w:val="24"/>
              </w:rPr>
              <w:t>ском языке</w:t>
            </w:r>
          </w:p>
        </w:tc>
        <w:tc>
          <w:tcPr>
            <w:tcW w:w="3161"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Содержание учебного материала </w:t>
            </w:r>
          </w:p>
        </w:tc>
        <w:tc>
          <w:tcPr>
            <w:tcW w:w="446" w:type="pct"/>
            <w:vMerge w:val="restart"/>
            <w:vAlign w:val="center"/>
          </w:tcPr>
          <w:p w:rsidR="00BE10B1" w:rsidRDefault="00BE10B1">
            <w:pPr>
              <w:spacing w:after="0"/>
              <w:jc w:val="center"/>
              <w:rPr>
                <w:rFonts w:ascii="Times New Roman" w:hAnsi="Times New Roman"/>
                <w:b/>
                <w:sz w:val="24"/>
                <w:szCs w:val="24"/>
              </w:rPr>
            </w:pPr>
            <w:r>
              <w:rPr>
                <w:rFonts w:ascii="Times New Roman" w:hAnsi="Times New Roman"/>
                <w:b/>
                <w:sz w:val="24"/>
                <w:szCs w:val="24"/>
              </w:rPr>
              <w:t>3</w:t>
            </w:r>
          </w:p>
          <w:p w:rsidR="00BE10B1" w:rsidRDefault="00BE10B1">
            <w:pPr>
              <w:spacing w:after="0"/>
              <w:jc w:val="center"/>
              <w:rPr>
                <w:rFonts w:ascii="Times New Roman" w:hAnsi="Times New Roman"/>
                <w:b/>
                <w:bCs/>
                <w:sz w:val="24"/>
                <w:szCs w:val="24"/>
              </w:rPr>
            </w:pPr>
          </w:p>
        </w:tc>
        <w:tc>
          <w:tcPr>
            <w:tcW w:w="625" w:type="pct"/>
            <w:vMerge w:val="restart"/>
            <w:hideMark/>
          </w:tcPr>
          <w:p w:rsidR="00BE10B1" w:rsidRDefault="00BE10B1">
            <w:pPr>
              <w:spacing w:after="0"/>
              <w:jc w:val="center"/>
              <w:rPr>
                <w:rFonts w:ascii="Times New Roman" w:hAnsi="Times New Roman"/>
                <w:bCs/>
                <w:sz w:val="24"/>
                <w:szCs w:val="24"/>
              </w:rPr>
            </w:pPr>
            <w:r>
              <w:rPr>
                <w:rFonts w:ascii="Times New Roman" w:hAnsi="Times New Roman"/>
                <w:bCs/>
                <w:sz w:val="24"/>
                <w:szCs w:val="24"/>
              </w:rPr>
              <w:t>ОК01.</w:t>
            </w:r>
          </w:p>
          <w:p w:rsidR="00BE10B1" w:rsidRDefault="00BE10B1">
            <w:pPr>
              <w:spacing w:after="0"/>
              <w:jc w:val="center"/>
              <w:rPr>
                <w:rFonts w:ascii="Times New Roman" w:hAnsi="Times New Roman"/>
                <w:bCs/>
                <w:sz w:val="24"/>
                <w:szCs w:val="24"/>
              </w:rPr>
            </w:pPr>
            <w:r>
              <w:rPr>
                <w:rFonts w:ascii="Times New Roman" w:hAnsi="Times New Roman"/>
                <w:bCs/>
                <w:sz w:val="24"/>
                <w:szCs w:val="24"/>
              </w:rPr>
              <w:t>ОК02.</w:t>
            </w:r>
          </w:p>
          <w:p w:rsidR="00BE10B1" w:rsidRDefault="00BE10B1">
            <w:pPr>
              <w:spacing w:after="0"/>
              <w:jc w:val="center"/>
              <w:rPr>
                <w:rFonts w:ascii="Times New Roman" w:hAnsi="Times New Roman"/>
                <w:bCs/>
                <w:sz w:val="24"/>
                <w:szCs w:val="24"/>
              </w:rPr>
            </w:pPr>
            <w:r>
              <w:rPr>
                <w:rFonts w:ascii="Times New Roman" w:hAnsi="Times New Roman"/>
                <w:bCs/>
                <w:sz w:val="24"/>
                <w:szCs w:val="24"/>
              </w:rPr>
              <w:t>ОК 09.</w:t>
            </w:r>
          </w:p>
          <w:p w:rsidR="00BE10B1" w:rsidRDefault="00BE10B1">
            <w:pPr>
              <w:spacing w:after="0"/>
              <w:jc w:val="center"/>
              <w:rPr>
                <w:rFonts w:ascii="Times New Roman" w:hAnsi="Times New Roman"/>
                <w:bCs/>
                <w:sz w:val="24"/>
                <w:szCs w:val="24"/>
              </w:rPr>
            </w:pPr>
            <w:r>
              <w:rPr>
                <w:rFonts w:ascii="Times New Roman" w:hAnsi="Times New Roman"/>
                <w:bCs/>
                <w:sz w:val="24"/>
                <w:szCs w:val="24"/>
              </w:rPr>
              <w:t>ОК 10.</w:t>
            </w:r>
          </w:p>
          <w:p w:rsidR="00BE10B1" w:rsidRDefault="00BE10B1">
            <w:pPr>
              <w:spacing w:after="0"/>
              <w:jc w:val="center"/>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1</w:t>
            </w:r>
            <w:proofErr w:type="gramEnd"/>
            <w:r>
              <w:rPr>
                <w:rFonts w:ascii="Times New Roman" w:hAnsi="Times New Roman"/>
                <w:bCs/>
                <w:sz w:val="24"/>
                <w:szCs w:val="24"/>
              </w:rPr>
              <w:t>.4.</w:t>
            </w:r>
          </w:p>
          <w:p w:rsidR="00BE10B1" w:rsidRDefault="00BE10B1">
            <w:pPr>
              <w:spacing w:after="0"/>
              <w:jc w:val="center"/>
              <w:rPr>
                <w:rFonts w:ascii="Times New Roman" w:hAnsi="Times New Roman"/>
                <w:b/>
                <w:sz w:val="24"/>
                <w:szCs w:val="24"/>
              </w:rPr>
            </w:pPr>
            <w:r>
              <w:rPr>
                <w:rFonts w:ascii="Times New Roman" w:hAnsi="Times New Roman"/>
                <w:bCs/>
                <w:sz w:val="24"/>
                <w:szCs w:val="24"/>
              </w:rPr>
              <w:t>ПК 2.4.</w:t>
            </w: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bCs/>
                <w:spacing w:val="-14"/>
                <w:sz w:val="24"/>
                <w:szCs w:val="24"/>
              </w:rPr>
            </w:pPr>
            <w:r>
              <w:rPr>
                <w:rFonts w:ascii="Times New Roman" w:hAnsi="Times New Roman"/>
                <w:b/>
                <w:bCs/>
                <w:sz w:val="24"/>
                <w:szCs w:val="24"/>
              </w:rPr>
              <w:t xml:space="preserve">1.  </w:t>
            </w:r>
            <w:r>
              <w:rPr>
                <w:rFonts w:ascii="Times New Roman" w:hAnsi="Times New Roman"/>
                <w:b/>
                <w:bCs/>
                <w:spacing w:val="-14"/>
                <w:sz w:val="24"/>
                <w:szCs w:val="24"/>
              </w:rPr>
              <w:t xml:space="preserve">Чертеж. </w:t>
            </w:r>
          </w:p>
          <w:p w:rsidR="00BE10B1" w:rsidRDefault="00BE10B1">
            <w:pPr>
              <w:spacing w:after="0"/>
              <w:jc w:val="both"/>
              <w:rPr>
                <w:rFonts w:ascii="Times New Roman" w:hAnsi="Times New Roman"/>
                <w:spacing w:val="-14"/>
                <w:sz w:val="24"/>
                <w:szCs w:val="24"/>
              </w:rPr>
            </w:pPr>
            <w:r>
              <w:rPr>
                <w:rFonts w:ascii="Times New Roman" w:hAnsi="Times New Roman"/>
                <w:bCs/>
                <w:spacing w:val="-14"/>
                <w:sz w:val="24"/>
                <w:szCs w:val="24"/>
              </w:rPr>
              <w:t>Введение новых лексических единиц: ф</w:t>
            </w:r>
            <w:r>
              <w:rPr>
                <w:rFonts w:ascii="Times New Roman" w:hAnsi="Times New Roman"/>
                <w:spacing w:val="-14"/>
                <w:sz w:val="24"/>
                <w:szCs w:val="24"/>
              </w:rPr>
              <w:t>ормат, основная надпись, типы линий чертежа, стандартные масштабы чертежей, инструменты и материалы для черчения, геометрические построения на плоск</w:t>
            </w:r>
            <w:r>
              <w:rPr>
                <w:rFonts w:ascii="Times New Roman" w:hAnsi="Times New Roman"/>
                <w:spacing w:val="-14"/>
                <w:sz w:val="24"/>
                <w:szCs w:val="24"/>
              </w:rPr>
              <w:t>о</w:t>
            </w:r>
            <w:r>
              <w:rPr>
                <w:rFonts w:ascii="Times New Roman" w:hAnsi="Times New Roman"/>
                <w:spacing w:val="-14"/>
                <w:sz w:val="24"/>
                <w:szCs w:val="24"/>
              </w:rPr>
              <w:t>сти,</w:t>
            </w:r>
            <w:r>
              <w:rPr>
                <w:rFonts w:ascii="Times New Roman" w:hAnsi="Times New Roman"/>
                <w:bCs/>
                <w:spacing w:val="-14"/>
                <w:sz w:val="24"/>
                <w:szCs w:val="24"/>
              </w:rPr>
              <w:t xml:space="preserve"> с</w:t>
            </w:r>
            <w:r>
              <w:rPr>
                <w:rFonts w:ascii="Times New Roman" w:hAnsi="Times New Roman"/>
                <w:spacing w:val="-14"/>
                <w:sz w:val="24"/>
                <w:szCs w:val="24"/>
              </w:rPr>
              <w:t xml:space="preserve">ечения и разрезы, </w:t>
            </w:r>
            <w:r>
              <w:rPr>
                <w:rFonts w:ascii="Times New Roman" w:hAnsi="Times New Roman"/>
                <w:bCs/>
                <w:spacing w:val="-14"/>
                <w:sz w:val="24"/>
                <w:szCs w:val="24"/>
              </w:rPr>
              <w:t>проекционные изображения на чертежах, а</w:t>
            </w:r>
            <w:r>
              <w:rPr>
                <w:rFonts w:ascii="Times New Roman" w:hAnsi="Times New Roman"/>
                <w:spacing w:val="-14"/>
                <w:sz w:val="24"/>
                <w:szCs w:val="24"/>
              </w:rPr>
              <w:t>ксонометрические проекции и те</w:t>
            </w:r>
            <w:r>
              <w:rPr>
                <w:rFonts w:ascii="Times New Roman" w:hAnsi="Times New Roman"/>
                <w:spacing w:val="-14"/>
                <w:sz w:val="24"/>
                <w:szCs w:val="24"/>
              </w:rPr>
              <w:t>х</w:t>
            </w:r>
            <w:r>
              <w:rPr>
                <w:rFonts w:ascii="Times New Roman" w:hAnsi="Times New Roman"/>
                <w:spacing w:val="-14"/>
                <w:sz w:val="24"/>
                <w:szCs w:val="24"/>
              </w:rPr>
              <w:t xml:space="preserve">ническое рисование. </w:t>
            </w:r>
          </w:p>
          <w:p w:rsidR="00BE10B1" w:rsidRDefault="00BE10B1">
            <w:pPr>
              <w:spacing w:after="0"/>
              <w:rPr>
                <w:rFonts w:ascii="Times New Roman" w:hAnsi="Times New Roman"/>
                <w:b/>
                <w:bCs/>
                <w:sz w:val="24"/>
                <w:szCs w:val="24"/>
              </w:rPr>
            </w:pPr>
            <w:r>
              <w:rPr>
                <w:rFonts w:ascii="Times New Roman" w:hAnsi="Times New Roman"/>
                <w:spacing w:val="-14"/>
                <w:sz w:val="24"/>
                <w:szCs w:val="24"/>
              </w:rPr>
              <w:t>Общие правила нанесения размеров на чертежах</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spacing w:val="-14"/>
                <w:sz w:val="24"/>
                <w:szCs w:val="24"/>
              </w:rPr>
            </w:pPr>
            <w:r>
              <w:rPr>
                <w:rFonts w:ascii="Times New Roman" w:hAnsi="Times New Roman"/>
                <w:b/>
                <w:spacing w:val="-14"/>
                <w:sz w:val="24"/>
                <w:szCs w:val="24"/>
              </w:rPr>
              <w:t>2. Машиностроительные чертежи.</w:t>
            </w:r>
          </w:p>
          <w:p w:rsidR="00BE10B1" w:rsidRDefault="00BE10B1">
            <w:pPr>
              <w:spacing w:after="0"/>
              <w:rPr>
                <w:rFonts w:ascii="Times New Roman" w:hAnsi="Times New Roman"/>
                <w:b/>
                <w:bCs/>
                <w:sz w:val="24"/>
                <w:szCs w:val="24"/>
              </w:rPr>
            </w:pPr>
            <w:r>
              <w:rPr>
                <w:rFonts w:ascii="Times New Roman" w:hAnsi="Times New Roman"/>
                <w:bCs/>
                <w:spacing w:val="-14"/>
                <w:sz w:val="24"/>
                <w:szCs w:val="24"/>
              </w:rPr>
              <w:t xml:space="preserve">Введение лексических единиц: рабочие чертежи, эскизы, чертежи общего вида, сборочные чертежи; </w:t>
            </w:r>
            <w:r>
              <w:rPr>
                <w:rFonts w:ascii="Times New Roman" w:hAnsi="Times New Roman"/>
                <w:sz w:val="24"/>
                <w:szCs w:val="24"/>
              </w:rPr>
              <w:t>условности и упрощения на машиностроительных чертежах</w:t>
            </w:r>
            <w:r>
              <w:rPr>
                <w:rFonts w:ascii="Times New Roman" w:hAnsi="Times New Roman"/>
                <w:spacing w:val="-14"/>
                <w:sz w:val="24"/>
                <w:szCs w:val="24"/>
              </w:rPr>
              <w:t xml:space="preserve">; </w:t>
            </w:r>
            <w:proofErr w:type="spellStart"/>
            <w:r>
              <w:rPr>
                <w:rFonts w:ascii="Times New Roman" w:hAnsi="Times New Roman"/>
                <w:spacing w:val="-14"/>
                <w:sz w:val="24"/>
                <w:szCs w:val="24"/>
              </w:rPr>
              <w:t>деталирование</w:t>
            </w:r>
            <w:proofErr w:type="spellEnd"/>
            <w:r>
              <w:rPr>
                <w:rFonts w:ascii="Times New Roman" w:hAnsi="Times New Roman"/>
                <w:spacing w:val="-14"/>
                <w:sz w:val="24"/>
                <w:szCs w:val="24"/>
              </w:rPr>
              <w:t>, спецификация.</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spacing w:val="-14"/>
                <w:sz w:val="24"/>
                <w:szCs w:val="24"/>
              </w:rPr>
            </w:pPr>
            <w:r>
              <w:rPr>
                <w:rFonts w:ascii="Times New Roman" w:hAnsi="Times New Roman"/>
                <w:b/>
                <w:spacing w:val="-14"/>
                <w:sz w:val="24"/>
                <w:szCs w:val="24"/>
              </w:rPr>
              <w:t xml:space="preserve">3.Техническая документация. </w:t>
            </w:r>
          </w:p>
          <w:p w:rsidR="00BE10B1" w:rsidRDefault="00BE10B1">
            <w:pPr>
              <w:spacing w:after="0"/>
              <w:rPr>
                <w:rFonts w:ascii="Times New Roman" w:hAnsi="Times New Roman"/>
                <w:sz w:val="24"/>
                <w:szCs w:val="24"/>
              </w:rPr>
            </w:pPr>
            <w:r>
              <w:rPr>
                <w:rFonts w:ascii="Times New Roman" w:hAnsi="Times New Roman"/>
                <w:sz w:val="24"/>
                <w:szCs w:val="24"/>
              </w:rPr>
              <w:t xml:space="preserve">Конструкторская документация. </w:t>
            </w:r>
          </w:p>
          <w:p w:rsidR="00BE10B1" w:rsidRDefault="00BE10B1">
            <w:pPr>
              <w:spacing w:after="0"/>
              <w:rPr>
                <w:rFonts w:ascii="Times New Roman" w:hAnsi="Times New Roman"/>
                <w:sz w:val="24"/>
                <w:szCs w:val="24"/>
              </w:rPr>
            </w:pPr>
            <w:r>
              <w:rPr>
                <w:rFonts w:ascii="Times New Roman" w:hAnsi="Times New Roman"/>
                <w:sz w:val="24"/>
                <w:szCs w:val="24"/>
              </w:rPr>
              <w:t xml:space="preserve">Стандарты ЕКСД. </w:t>
            </w:r>
          </w:p>
          <w:p w:rsidR="00BE10B1" w:rsidRDefault="00BE10B1">
            <w:pPr>
              <w:spacing w:after="0"/>
              <w:rPr>
                <w:rFonts w:ascii="Times New Roman" w:hAnsi="Times New Roman"/>
                <w:sz w:val="24"/>
                <w:szCs w:val="24"/>
              </w:rPr>
            </w:pPr>
            <w:r>
              <w:rPr>
                <w:rFonts w:ascii="Times New Roman" w:hAnsi="Times New Roman"/>
                <w:sz w:val="24"/>
                <w:szCs w:val="24"/>
              </w:rPr>
              <w:t xml:space="preserve">Виды изделий и конструкторской документации. </w:t>
            </w:r>
          </w:p>
          <w:p w:rsidR="00BE10B1" w:rsidRDefault="00BE10B1">
            <w:pPr>
              <w:spacing w:after="0"/>
              <w:rPr>
                <w:rFonts w:ascii="Times New Roman" w:hAnsi="Times New Roman"/>
                <w:sz w:val="24"/>
                <w:szCs w:val="24"/>
              </w:rPr>
            </w:pPr>
            <w:r>
              <w:rPr>
                <w:rFonts w:ascii="Times New Roman" w:hAnsi="Times New Roman"/>
                <w:sz w:val="24"/>
                <w:szCs w:val="24"/>
              </w:rPr>
              <w:t xml:space="preserve">Основная надпись. </w:t>
            </w:r>
          </w:p>
          <w:p w:rsidR="00BE10B1" w:rsidRDefault="00BE10B1">
            <w:pPr>
              <w:spacing w:after="0"/>
              <w:rPr>
                <w:rFonts w:ascii="Times New Roman" w:hAnsi="Times New Roman"/>
                <w:b/>
                <w:bCs/>
                <w:sz w:val="24"/>
                <w:szCs w:val="24"/>
              </w:rPr>
            </w:pPr>
            <w:r>
              <w:rPr>
                <w:rFonts w:ascii="Times New Roman" w:hAnsi="Times New Roman"/>
                <w:sz w:val="24"/>
                <w:szCs w:val="24"/>
              </w:rPr>
              <w:t>Форматы.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sz w:val="24"/>
                <w:szCs w:val="24"/>
              </w:rPr>
            </w:pPr>
            <w:r>
              <w:rPr>
                <w:rFonts w:ascii="Times New Roman" w:hAnsi="Times New Roman"/>
                <w:sz w:val="24"/>
                <w:szCs w:val="24"/>
              </w:rPr>
              <w:t>1. П</w:t>
            </w:r>
            <w:r>
              <w:rPr>
                <w:rFonts w:ascii="Times New Roman" w:hAnsi="Times New Roman"/>
                <w:bCs/>
                <w:sz w:val="24"/>
                <w:szCs w:val="24"/>
              </w:rPr>
              <w:t>рактическое занятие</w:t>
            </w:r>
            <w:proofErr w:type="gramStart"/>
            <w:r>
              <w:rPr>
                <w:rFonts w:ascii="Times New Roman" w:hAnsi="Times New Roman"/>
                <w:spacing w:val="-14"/>
                <w:sz w:val="24"/>
                <w:szCs w:val="24"/>
              </w:rPr>
              <w:t>«</w:t>
            </w:r>
            <w:r>
              <w:rPr>
                <w:rFonts w:ascii="Times New Roman" w:hAnsi="Times New Roman"/>
                <w:bCs/>
                <w:spacing w:val="-14"/>
                <w:sz w:val="24"/>
                <w:szCs w:val="24"/>
              </w:rPr>
              <w:t>Ч</w:t>
            </w:r>
            <w:proofErr w:type="gramEnd"/>
            <w:r>
              <w:rPr>
                <w:rFonts w:ascii="Times New Roman" w:hAnsi="Times New Roman"/>
                <w:bCs/>
                <w:spacing w:val="-14"/>
                <w:sz w:val="24"/>
                <w:szCs w:val="24"/>
              </w:rPr>
              <w:t xml:space="preserve">тение чертежей согласно </w:t>
            </w:r>
            <w:r>
              <w:rPr>
                <w:rFonts w:ascii="Times New Roman" w:hAnsi="Times New Roman"/>
                <w:bCs/>
                <w:spacing w:val="-14"/>
                <w:sz w:val="24"/>
                <w:szCs w:val="24"/>
                <w:lang w:val="en-US"/>
              </w:rPr>
              <w:t>ISO</w:t>
            </w:r>
            <w:r>
              <w:rPr>
                <w:rFonts w:ascii="Times New Roman" w:hAnsi="Times New Roman"/>
                <w:bCs/>
                <w:spacing w:val="-14"/>
                <w:sz w:val="24"/>
                <w:szCs w:val="24"/>
              </w:rPr>
              <w:t xml:space="preserve"> в 3</w:t>
            </w:r>
            <w:r>
              <w:rPr>
                <w:rFonts w:ascii="Times New Roman" w:hAnsi="Times New Roman"/>
                <w:bCs/>
                <w:spacing w:val="-14"/>
                <w:sz w:val="24"/>
                <w:szCs w:val="24"/>
                <w:lang w:val="en-US"/>
              </w:rPr>
              <w:t>D</w:t>
            </w:r>
            <w:r>
              <w:rPr>
                <w:rFonts w:ascii="Times New Roman" w:hAnsi="Times New Roman"/>
                <w:bCs/>
                <w:spacing w:val="-14"/>
                <w:sz w:val="24"/>
                <w:szCs w:val="24"/>
              </w:rPr>
              <w:t xml:space="preserve"> изображении»</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sz w:val="24"/>
                <w:szCs w:val="24"/>
              </w:rPr>
            </w:pPr>
          </w:p>
        </w:tc>
      </w:tr>
      <w:tr w:rsidR="00BE10B1" w:rsidTr="00BE10B1">
        <w:trPr>
          <w:trHeight w:val="667"/>
        </w:trPr>
        <w:tc>
          <w:tcPr>
            <w:tcW w:w="768" w:type="pct"/>
            <w:vMerge w:val="restar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Тема 1.3.</w:t>
            </w:r>
          </w:p>
          <w:p w:rsidR="00BE10B1" w:rsidRDefault="00BE10B1">
            <w:pPr>
              <w:spacing w:after="0"/>
              <w:rPr>
                <w:rFonts w:ascii="Times New Roman" w:hAnsi="Times New Roman"/>
                <w:b/>
                <w:bCs/>
                <w:sz w:val="24"/>
                <w:szCs w:val="24"/>
              </w:rPr>
            </w:pPr>
            <w:r>
              <w:rPr>
                <w:rFonts w:ascii="Times New Roman" w:hAnsi="Times New Roman"/>
                <w:b/>
                <w:sz w:val="24"/>
                <w:szCs w:val="24"/>
              </w:rPr>
              <w:t xml:space="preserve">Инструменты, </w:t>
            </w:r>
            <w:r>
              <w:rPr>
                <w:rFonts w:ascii="Times New Roman" w:hAnsi="Times New Roman"/>
                <w:b/>
                <w:sz w:val="24"/>
                <w:szCs w:val="24"/>
              </w:rPr>
              <w:lastRenderedPageBreak/>
              <w:t>оборудование, станки на англи</w:t>
            </w:r>
            <w:r>
              <w:rPr>
                <w:rFonts w:ascii="Times New Roman" w:hAnsi="Times New Roman"/>
                <w:b/>
                <w:sz w:val="24"/>
                <w:szCs w:val="24"/>
              </w:rPr>
              <w:t>й</w:t>
            </w:r>
            <w:r>
              <w:rPr>
                <w:rFonts w:ascii="Times New Roman" w:hAnsi="Times New Roman"/>
                <w:b/>
                <w:sz w:val="24"/>
                <w:szCs w:val="24"/>
              </w:rPr>
              <w:t>ском языке</w:t>
            </w:r>
          </w:p>
        </w:tc>
        <w:tc>
          <w:tcPr>
            <w:tcW w:w="3161"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446"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625" w:type="pct"/>
            <w:vMerge w:val="restart"/>
            <w:hideMark/>
          </w:tcPr>
          <w:p w:rsidR="00BE10B1" w:rsidRDefault="00BE10B1">
            <w:pPr>
              <w:spacing w:after="0"/>
              <w:rPr>
                <w:rFonts w:ascii="Times New Roman" w:hAnsi="Times New Roman"/>
                <w:bCs/>
                <w:sz w:val="24"/>
                <w:szCs w:val="24"/>
              </w:rPr>
            </w:pPr>
            <w:r>
              <w:rPr>
                <w:rFonts w:ascii="Times New Roman" w:hAnsi="Times New Roman"/>
                <w:bCs/>
                <w:sz w:val="24"/>
                <w:szCs w:val="24"/>
              </w:rPr>
              <w:t>ОК01.</w:t>
            </w:r>
          </w:p>
          <w:p w:rsidR="00BE10B1" w:rsidRDefault="00BE10B1">
            <w:pPr>
              <w:spacing w:after="0"/>
              <w:rPr>
                <w:rFonts w:ascii="Times New Roman" w:hAnsi="Times New Roman"/>
                <w:bCs/>
                <w:sz w:val="24"/>
                <w:szCs w:val="24"/>
              </w:rPr>
            </w:pPr>
            <w:r>
              <w:rPr>
                <w:rFonts w:ascii="Times New Roman" w:hAnsi="Times New Roman"/>
                <w:bCs/>
                <w:sz w:val="24"/>
                <w:szCs w:val="24"/>
              </w:rPr>
              <w:t xml:space="preserve">ОК02. </w:t>
            </w:r>
          </w:p>
          <w:p w:rsidR="00BE10B1" w:rsidRDefault="00BE10B1">
            <w:pPr>
              <w:spacing w:after="0"/>
              <w:rPr>
                <w:rFonts w:ascii="Times New Roman" w:hAnsi="Times New Roman"/>
                <w:bCs/>
                <w:sz w:val="24"/>
                <w:szCs w:val="24"/>
              </w:rPr>
            </w:pPr>
            <w:r>
              <w:rPr>
                <w:rFonts w:ascii="Times New Roman" w:hAnsi="Times New Roman"/>
                <w:bCs/>
                <w:sz w:val="24"/>
                <w:szCs w:val="24"/>
              </w:rPr>
              <w:lastRenderedPageBreak/>
              <w:t>ОК 09.</w:t>
            </w:r>
          </w:p>
          <w:p w:rsidR="00BE10B1" w:rsidRDefault="00BE10B1">
            <w:pPr>
              <w:spacing w:after="0"/>
              <w:rPr>
                <w:rFonts w:ascii="Times New Roman" w:hAnsi="Times New Roman"/>
                <w:bCs/>
                <w:sz w:val="24"/>
                <w:szCs w:val="24"/>
              </w:rPr>
            </w:pPr>
            <w:r>
              <w:rPr>
                <w:rFonts w:ascii="Times New Roman" w:hAnsi="Times New Roman"/>
                <w:bCs/>
                <w:sz w:val="24"/>
                <w:szCs w:val="24"/>
              </w:rPr>
              <w:t>ОК 10.</w:t>
            </w:r>
          </w:p>
          <w:p w:rsidR="00BE10B1" w:rsidRDefault="00BE10B1">
            <w:pPr>
              <w:spacing w:after="0"/>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1</w:t>
            </w:r>
            <w:proofErr w:type="gramEnd"/>
            <w:r>
              <w:rPr>
                <w:rFonts w:ascii="Times New Roman" w:hAnsi="Times New Roman"/>
                <w:bCs/>
                <w:sz w:val="24"/>
                <w:szCs w:val="24"/>
              </w:rPr>
              <w:t>.1.</w:t>
            </w:r>
          </w:p>
          <w:p w:rsidR="00BE10B1" w:rsidRDefault="00BE10B1">
            <w:pPr>
              <w:spacing w:after="0"/>
              <w:rPr>
                <w:rFonts w:ascii="Times New Roman" w:hAnsi="Times New Roman"/>
                <w:bCs/>
                <w:sz w:val="24"/>
                <w:szCs w:val="24"/>
              </w:rPr>
            </w:pPr>
            <w:r>
              <w:rPr>
                <w:rFonts w:ascii="Times New Roman" w:hAnsi="Times New Roman"/>
                <w:bCs/>
                <w:sz w:val="24"/>
                <w:szCs w:val="24"/>
              </w:rPr>
              <w:t>ПК 1.2.</w:t>
            </w:r>
          </w:p>
          <w:p w:rsidR="00BE10B1" w:rsidRDefault="00BE10B1">
            <w:pPr>
              <w:spacing w:after="0"/>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2</w:t>
            </w:r>
            <w:proofErr w:type="gramEnd"/>
            <w:r>
              <w:rPr>
                <w:rFonts w:ascii="Times New Roman" w:hAnsi="Times New Roman"/>
                <w:bCs/>
                <w:sz w:val="24"/>
                <w:szCs w:val="24"/>
              </w:rPr>
              <w:t>.1-ПК2.2</w:t>
            </w:r>
          </w:p>
          <w:p w:rsidR="00BE10B1" w:rsidRDefault="00BE10B1">
            <w:pPr>
              <w:spacing w:after="0"/>
              <w:rPr>
                <w:rFonts w:ascii="Times New Roman" w:hAnsi="Times New Roman"/>
                <w:bCs/>
                <w:sz w:val="24"/>
                <w:szCs w:val="24"/>
              </w:rPr>
            </w:pPr>
            <w:r>
              <w:rPr>
                <w:rFonts w:ascii="Times New Roman" w:hAnsi="Times New Roman"/>
                <w:bCs/>
                <w:sz w:val="24"/>
                <w:szCs w:val="24"/>
              </w:rPr>
              <w:t>ПК3.1-ПК3.2</w:t>
            </w:r>
          </w:p>
          <w:p w:rsidR="00BE10B1" w:rsidRDefault="00BE10B1">
            <w:pPr>
              <w:spacing w:after="0"/>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4</w:t>
            </w:r>
            <w:proofErr w:type="gramEnd"/>
            <w:r>
              <w:rPr>
                <w:rFonts w:ascii="Times New Roman" w:hAnsi="Times New Roman"/>
                <w:bCs/>
                <w:sz w:val="24"/>
                <w:szCs w:val="24"/>
              </w:rPr>
              <w:t>.1-ПК4.2</w:t>
            </w:r>
          </w:p>
          <w:p w:rsidR="00BE10B1" w:rsidRDefault="00BE10B1">
            <w:pPr>
              <w:spacing w:after="0"/>
              <w:jc w:val="center"/>
              <w:rPr>
                <w:rFonts w:ascii="Times New Roman" w:hAnsi="Times New Roman"/>
                <w:b/>
                <w:bCs/>
                <w:sz w:val="24"/>
                <w:szCs w:val="24"/>
              </w:rPr>
            </w:pPr>
            <w:r>
              <w:rPr>
                <w:rFonts w:ascii="Times New Roman" w:hAnsi="Times New Roman"/>
                <w:bCs/>
                <w:sz w:val="24"/>
                <w:szCs w:val="24"/>
              </w:rPr>
              <w:t>ПК5.1-ПК5.2</w:t>
            </w:r>
          </w:p>
        </w:tc>
      </w:tr>
      <w:tr w:rsidR="00BE10B1" w:rsidTr="00BE10B1">
        <w:trPr>
          <w:trHeight w:val="665"/>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rsidP="008033D0">
            <w:pPr>
              <w:numPr>
                <w:ilvl w:val="0"/>
                <w:numId w:val="43"/>
              </w:numPr>
              <w:spacing w:after="0"/>
              <w:ind w:left="0" w:firstLine="0"/>
              <w:jc w:val="both"/>
              <w:rPr>
                <w:rFonts w:ascii="Times New Roman" w:hAnsi="Times New Roman"/>
                <w:b/>
                <w:sz w:val="24"/>
                <w:szCs w:val="24"/>
              </w:rPr>
            </w:pPr>
            <w:r>
              <w:rPr>
                <w:rFonts w:ascii="Times New Roman" w:hAnsi="Times New Roman"/>
                <w:b/>
                <w:sz w:val="24"/>
                <w:szCs w:val="24"/>
              </w:rPr>
              <w:t>Инструменты для обработки наружных поверхностей.</w:t>
            </w:r>
          </w:p>
          <w:p w:rsidR="00BE10B1" w:rsidRDefault="00BE10B1">
            <w:pPr>
              <w:spacing w:after="0"/>
              <w:jc w:val="both"/>
              <w:rPr>
                <w:rFonts w:ascii="Times New Roman" w:hAnsi="Times New Roman"/>
                <w:sz w:val="24"/>
                <w:szCs w:val="24"/>
              </w:rPr>
            </w:pPr>
            <w:r>
              <w:rPr>
                <w:rFonts w:ascii="Times New Roman" w:hAnsi="Times New Roman"/>
                <w:bCs/>
                <w:sz w:val="24"/>
                <w:szCs w:val="24"/>
              </w:rPr>
              <w:t xml:space="preserve">Введение лексических единиц: </w:t>
            </w:r>
            <w:r>
              <w:rPr>
                <w:rFonts w:ascii="Times New Roman" w:hAnsi="Times New Roman"/>
                <w:sz w:val="24"/>
                <w:szCs w:val="24"/>
              </w:rPr>
              <w:t>инструмент для обработки наружных поверхностей, ре</w:t>
            </w:r>
            <w:r>
              <w:rPr>
                <w:rFonts w:ascii="Times New Roman" w:hAnsi="Times New Roman"/>
                <w:sz w:val="24"/>
                <w:szCs w:val="24"/>
              </w:rPr>
              <w:t>з</w:t>
            </w:r>
            <w:r>
              <w:rPr>
                <w:rFonts w:ascii="Times New Roman" w:hAnsi="Times New Roman"/>
                <w:sz w:val="24"/>
                <w:szCs w:val="24"/>
              </w:rPr>
              <w:t>цы, фрезы, плашки.</w:t>
            </w:r>
          </w:p>
          <w:p w:rsidR="00BE10B1" w:rsidRDefault="00BE10B1">
            <w:pPr>
              <w:spacing w:after="0"/>
              <w:rPr>
                <w:rFonts w:ascii="Times New Roman" w:hAnsi="Times New Roman"/>
                <w:b/>
                <w:bCs/>
                <w:sz w:val="24"/>
                <w:szCs w:val="24"/>
              </w:rPr>
            </w:pPr>
            <w:r>
              <w:rPr>
                <w:rFonts w:ascii="Times New Roman" w:hAnsi="Times New Roman"/>
                <w:bCs/>
                <w:sz w:val="24"/>
                <w:szCs w:val="24"/>
              </w:rPr>
              <w:t xml:space="preserve">Введение лексических единиц: </w:t>
            </w:r>
            <w:r>
              <w:rPr>
                <w:rFonts w:ascii="Times New Roman" w:hAnsi="Times New Roman"/>
                <w:sz w:val="24"/>
                <w:szCs w:val="24"/>
              </w:rPr>
              <w:t>осевой инструмент, сверла, зенкеры, развертки, зенковки, метчики</w:t>
            </w:r>
            <w:r>
              <w:rPr>
                <w:rFonts w:ascii="Times New Roman" w:hAnsi="Times New Roman"/>
                <w:i/>
                <w:sz w:val="24"/>
                <w:szCs w:val="24"/>
              </w:rPr>
              <w:t>.</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665"/>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rsidP="008033D0">
            <w:pPr>
              <w:numPr>
                <w:ilvl w:val="0"/>
                <w:numId w:val="43"/>
              </w:numPr>
              <w:spacing w:after="0"/>
              <w:ind w:left="0"/>
              <w:rPr>
                <w:rFonts w:ascii="Times New Roman" w:hAnsi="Times New Roman"/>
                <w:b/>
                <w:sz w:val="24"/>
                <w:szCs w:val="24"/>
              </w:rPr>
            </w:pPr>
            <w:r>
              <w:rPr>
                <w:rFonts w:ascii="Times New Roman" w:hAnsi="Times New Roman"/>
                <w:b/>
                <w:sz w:val="24"/>
                <w:szCs w:val="24"/>
              </w:rPr>
              <w:t xml:space="preserve">2. Металлообрабатывающие станки. </w:t>
            </w:r>
          </w:p>
          <w:p w:rsidR="00BE10B1" w:rsidRDefault="00BE10B1">
            <w:pPr>
              <w:spacing w:after="0"/>
              <w:rPr>
                <w:rFonts w:ascii="Times New Roman" w:hAnsi="Times New Roman"/>
                <w:b/>
                <w:bCs/>
                <w:sz w:val="24"/>
                <w:szCs w:val="24"/>
              </w:rPr>
            </w:pPr>
            <w:r>
              <w:rPr>
                <w:rFonts w:ascii="Times New Roman" w:hAnsi="Times New Roman"/>
                <w:b/>
                <w:sz w:val="24"/>
                <w:szCs w:val="24"/>
              </w:rPr>
              <w:t>А</w:t>
            </w:r>
            <w:r>
              <w:rPr>
                <w:rFonts w:ascii="Times New Roman" w:hAnsi="Times New Roman"/>
                <w:b/>
                <w:bCs/>
                <w:sz w:val="24"/>
                <w:szCs w:val="24"/>
              </w:rPr>
              <w:t xml:space="preserve">бразивные, вспомогательные инструменты (материалы). </w:t>
            </w:r>
          </w:p>
          <w:p w:rsidR="00BE10B1" w:rsidRDefault="00BE10B1">
            <w:pPr>
              <w:spacing w:after="0"/>
              <w:rPr>
                <w:rFonts w:ascii="Times New Roman" w:hAnsi="Times New Roman"/>
                <w:b/>
                <w:bCs/>
                <w:sz w:val="24"/>
                <w:szCs w:val="24"/>
              </w:rPr>
            </w:pPr>
            <w:proofErr w:type="gramStart"/>
            <w:r>
              <w:rPr>
                <w:rFonts w:ascii="Times New Roman" w:hAnsi="Times New Roman"/>
                <w:bCs/>
                <w:sz w:val="24"/>
                <w:szCs w:val="24"/>
              </w:rPr>
              <w:t xml:space="preserve">Введение лексических единиц: </w:t>
            </w:r>
            <w:r>
              <w:rPr>
                <w:rFonts w:ascii="Times New Roman" w:hAnsi="Times New Roman"/>
                <w:sz w:val="24"/>
                <w:szCs w:val="24"/>
              </w:rPr>
              <w:t>токарный станок, станки с электроприводом, форма, д</w:t>
            </w:r>
            <w:r>
              <w:rPr>
                <w:rFonts w:ascii="Times New Roman" w:hAnsi="Times New Roman"/>
                <w:sz w:val="24"/>
                <w:szCs w:val="24"/>
              </w:rPr>
              <w:t>е</w:t>
            </w:r>
            <w:r>
              <w:rPr>
                <w:rFonts w:ascii="Times New Roman" w:hAnsi="Times New Roman"/>
                <w:sz w:val="24"/>
                <w:szCs w:val="24"/>
              </w:rPr>
              <w:t>таль, сверлильный станок, шлифовальный станок, электрофизический станок, зубообр</w:t>
            </w:r>
            <w:r>
              <w:rPr>
                <w:rFonts w:ascii="Times New Roman" w:hAnsi="Times New Roman"/>
                <w:sz w:val="24"/>
                <w:szCs w:val="24"/>
              </w:rPr>
              <w:t>а</w:t>
            </w:r>
            <w:r>
              <w:rPr>
                <w:rFonts w:ascii="Times New Roman" w:hAnsi="Times New Roman"/>
                <w:sz w:val="24"/>
                <w:szCs w:val="24"/>
              </w:rPr>
              <w:t xml:space="preserve">батывающий станок, фрезерный станок, строгальный станок; абразивные инструменты, шлифовальные круги, шлифовальные шкурки; </w:t>
            </w:r>
            <w:r>
              <w:rPr>
                <w:rFonts w:ascii="Times New Roman" w:hAnsi="Times New Roman"/>
                <w:bCs/>
                <w:sz w:val="24"/>
                <w:szCs w:val="24"/>
              </w:rPr>
              <w:t xml:space="preserve">шлифовальные материалы, алмазные, </w:t>
            </w:r>
            <w:proofErr w:type="spellStart"/>
            <w:r>
              <w:rPr>
                <w:rFonts w:ascii="Times New Roman" w:hAnsi="Times New Roman"/>
                <w:bCs/>
                <w:sz w:val="24"/>
                <w:szCs w:val="24"/>
              </w:rPr>
              <w:t>эльборовые</w:t>
            </w:r>
            <w:proofErr w:type="spellEnd"/>
            <w:r>
              <w:rPr>
                <w:rFonts w:ascii="Times New Roman" w:hAnsi="Times New Roman"/>
                <w:bCs/>
                <w:sz w:val="24"/>
                <w:szCs w:val="24"/>
              </w:rPr>
              <w:t xml:space="preserve">, электрокорундовые, </w:t>
            </w:r>
            <w:proofErr w:type="spellStart"/>
            <w:r>
              <w:rPr>
                <w:rFonts w:ascii="Times New Roman" w:hAnsi="Times New Roman"/>
                <w:bCs/>
                <w:sz w:val="24"/>
                <w:szCs w:val="24"/>
              </w:rPr>
              <w:t>карбид-кремниевые</w:t>
            </w:r>
            <w:proofErr w:type="spellEnd"/>
            <w:r>
              <w:rPr>
                <w:rFonts w:ascii="Times New Roman" w:hAnsi="Times New Roman"/>
                <w:bCs/>
                <w:sz w:val="24"/>
                <w:szCs w:val="24"/>
              </w:rPr>
              <w:t>.</w:t>
            </w:r>
            <w:proofErr w:type="gramEnd"/>
            <w:r>
              <w:rPr>
                <w:rFonts w:ascii="Times New Roman" w:hAnsi="Times New Roman"/>
                <w:bCs/>
                <w:sz w:val="24"/>
                <w:szCs w:val="24"/>
              </w:rPr>
              <w:t xml:space="preserve"> Чтение прилагаемых инструкций с полным извлечением информации.</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665"/>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665"/>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bCs/>
                <w:sz w:val="24"/>
                <w:szCs w:val="24"/>
              </w:rPr>
            </w:pPr>
            <w:r>
              <w:rPr>
                <w:rFonts w:ascii="Times New Roman" w:hAnsi="Times New Roman"/>
                <w:sz w:val="24"/>
                <w:szCs w:val="24"/>
              </w:rPr>
              <w:t>1.П</w:t>
            </w:r>
            <w:r>
              <w:rPr>
                <w:rFonts w:ascii="Times New Roman" w:hAnsi="Times New Roman"/>
                <w:bCs/>
                <w:sz w:val="24"/>
                <w:szCs w:val="24"/>
              </w:rPr>
              <w:t>рактическое занятие</w:t>
            </w:r>
            <w:proofErr w:type="gramStart"/>
            <w:r>
              <w:rPr>
                <w:rFonts w:ascii="Times New Roman" w:hAnsi="Times New Roman"/>
                <w:spacing w:val="-10"/>
                <w:sz w:val="24"/>
                <w:szCs w:val="24"/>
              </w:rPr>
              <w:t>«</w:t>
            </w:r>
            <w:r>
              <w:rPr>
                <w:rFonts w:ascii="Times New Roman" w:hAnsi="Times New Roman"/>
                <w:sz w:val="24"/>
                <w:szCs w:val="24"/>
              </w:rPr>
              <w:t>Д</w:t>
            </w:r>
            <w:proofErr w:type="gramEnd"/>
            <w:r>
              <w:rPr>
                <w:rFonts w:ascii="Times New Roman" w:hAnsi="Times New Roman"/>
                <w:sz w:val="24"/>
                <w:szCs w:val="24"/>
              </w:rPr>
              <w:t>иалог на тему: «Решение технических проблем в процессе о</w:t>
            </w:r>
            <w:r>
              <w:rPr>
                <w:rFonts w:ascii="Times New Roman" w:hAnsi="Times New Roman"/>
                <w:sz w:val="24"/>
                <w:szCs w:val="24"/>
              </w:rPr>
              <w:t>б</w:t>
            </w:r>
            <w:r>
              <w:rPr>
                <w:rFonts w:ascii="Times New Roman" w:hAnsi="Times New Roman"/>
                <w:sz w:val="24"/>
                <w:szCs w:val="24"/>
              </w:rPr>
              <w:t>работки детали»».</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369"/>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625" w:type="pct"/>
          </w:tcPr>
          <w:p w:rsidR="00BE10B1" w:rsidRDefault="00BE10B1">
            <w:pPr>
              <w:spacing w:after="0"/>
              <w:rPr>
                <w:rFonts w:ascii="Times New Roman" w:hAnsi="Times New Roman"/>
                <w:b/>
                <w:bCs/>
                <w:sz w:val="24"/>
                <w:szCs w:val="24"/>
              </w:rPr>
            </w:pPr>
          </w:p>
        </w:tc>
      </w:tr>
      <w:tr w:rsidR="00BE10B1" w:rsidTr="00BE10B1">
        <w:trPr>
          <w:trHeight w:val="227"/>
        </w:trPr>
        <w:tc>
          <w:tcPr>
            <w:tcW w:w="768" w:type="pct"/>
            <w:vMerge w:val="restar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 xml:space="preserve">Тема 1.4 </w:t>
            </w:r>
          </w:p>
          <w:p w:rsidR="00BE10B1" w:rsidRDefault="00BE10B1">
            <w:pPr>
              <w:spacing w:after="0"/>
              <w:jc w:val="center"/>
              <w:rPr>
                <w:rFonts w:ascii="Times New Roman" w:hAnsi="Times New Roman"/>
                <w:b/>
                <w:bCs/>
                <w:sz w:val="24"/>
                <w:szCs w:val="24"/>
              </w:rPr>
            </w:pPr>
            <w:proofErr w:type="spellStart"/>
            <w:proofErr w:type="gramStart"/>
            <w:r>
              <w:rPr>
                <w:rFonts w:ascii="Times New Roman" w:hAnsi="Times New Roman"/>
                <w:b/>
                <w:bCs/>
                <w:sz w:val="24"/>
                <w:szCs w:val="24"/>
              </w:rPr>
              <w:t>Материалове-дение</w:t>
            </w:r>
            <w:proofErr w:type="spellEnd"/>
            <w:proofErr w:type="gramEnd"/>
            <w:r>
              <w:rPr>
                <w:rFonts w:ascii="Times New Roman" w:hAnsi="Times New Roman"/>
                <w:b/>
                <w:bCs/>
                <w:sz w:val="24"/>
                <w:szCs w:val="24"/>
              </w:rPr>
              <w:t>.</w:t>
            </w:r>
          </w:p>
        </w:tc>
        <w:tc>
          <w:tcPr>
            <w:tcW w:w="3161" w:type="pct"/>
            <w:hideMark/>
          </w:tcPr>
          <w:p w:rsidR="00BE10B1" w:rsidRDefault="00BE10B1">
            <w:pPr>
              <w:spacing w:after="0"/>
              <w:rPr>
                <w:rFonts w:ascii="Times New Roman" w:hAnsi="Times New Roman"/>
                <w:spacing w:val="-10"/>
                <w:sz w:val="24"/>
                <w:szCs w:val="24"/>
              </w:rPr>
            </w:pPr>
            <w:r>
              <w:rPr>
                <w:rFonts w:ascii="Times New Roman" w:hAnsi="Times New Roman"/>
                <w:b/>
                <w:bCs/>
                <w:sz w:val="24"/>
                <w:szCs w:val="24"/>
              </w:rPr>
              <w:t>Содержание учебного материала</w:t>
            </w:r>
          </w:p>
        </w:tc>
        <w:tc>
          <w:tcPr>
            <w:tcW w:w="446"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625" w:type="pct"/>
            <w:vMerge w:val="restart"/>
            <w:hideMark/>
          </w:tcPr>
          <w:p w:rsidR="00BE10B1" w:rsidRDefault="00BE10B1">
            <w:pPr>
              <w:spacing w:after="0"/>
              <w:rPr>
                <w:rFonts w:ascii="Times New Roman" w:hAnsi="Times New Roman"/>
                <w:bCs/>
                <w:sz w:val="24"/>
                <w:szCs w:val="24"/>
              </w:rPr>
            </w:pPr>
            <w:r>
              <w:rPr>
                <w:rFonts w:ascii="Times New Roman" w:hAnsi="Times New Roman"/>
                <w:bCs/>
                <w:sz w:val="24"/>
                <w:szCs w:val="24"/>
              </w:rPr>
              <w:t>ОК01.</w:t>
            </w:r>
          </w:p>
          <w:p w:rsidR="00BE10B1" w:rsidRDefault="00BE10B1">
            <w:pPr>
              <w:spacing w:after="0"/>
              <w:rPr>
                <w:rFonts w:ascii="Times New Roman" w:hAnsi="Times New Roman"/>
                <w:bCs/>
                <w:sz w:val="24"/>
                <w:szCs w:val="24"/>
              </w:rPr>
            </w:pPr>
            <w:r>
              <w:rPr>
                <w:rFonts w:ascii="Times New Roman" w:hAnsi="Times New Roman"/>
                <w:bCs/>
                <w:sz w:val="24"/>
                <w:szCs w:val="24"/>
              </w:rPr>
              <w:t xml:space="preserve">ОК02. </w:t>
            </w:r>
          </w:p>
          <w:p w:rsidR="00BE10B1" w:rsidRDefault="00BE10B1">
            <w:pPr>
              <w:spacing w:after="0"/>
              <w:rPr>
                <w:rFonts w:ascii="Times New Roman" w:hAnsi="Times New Roman"/>
                <w:bCs/>
                <w:sz w:val="24"/>
                <w:szCs w:val="24"/>
              </w:rPr>
            </w:pPr>
            <w:r>
              <w:rPr>
                <w:rFonts w:ascii="Times New Roman" w:hAnsi="Times New Roman"/>
                <w:bCs/>
                <w:sz w:val="24"/>
                <w:szCs w:val="24"/>
              </w:rPr>
              <w:t>ОК 09.</w:t>
            </w:r>
          </w:p>
          <w:p w:rsidR="00BE10B1" w:rsidRDefault="00BE10B1">
            <w:pPr>
              <w:spacing w:after="0"/>
              <w:rPr>
                <w:rFonts w:ascii="Times New Roman" w:hAnsi="Times New Roman"/>
                <w:bCs/>
                <w:sz w:val="24"/>
                <w:szCs w:val="24"/>
              </w:rPr>
            </w:pPr>
            <w:r>
              <w:rPr>
                <w:rFonts w:ascii="Times New Roman" w:hAnsi="Times New Roman"/>
                <w:bCs/>
                <w:sz w:val="24"/>
                <w:szCs w:val="24"/>
              </w:rPr>
              <w:t>ОК 10.</w:t>
            </w:r>
          </w:p>
          <w:p w:rsidR="00BE10B1" w:rsidRDefault="00BE10B1">
            <w:pPr>
              <w:spacing w:after="0"/>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1</w:t>
            </w:r>
            <w:proofErr w:type="gramEnd"/>
            <w:r>
              <w:rPr>
                <w:rFonts w:ascii="Times New Roman" w:hAnsi="Times New Roman"/>
                <w:bCs/>
                <w:sz w:val="24"/>
                <w:szCs w:val="24"/>
              </w:rPr>
              <w:t>.1.</w:t>
            </w:r>
          </w:p>
          <w:p w:rsidR="00BE10B1" w:rsidRDefault="00BE10B1">
            <w:pPr>
              <w:spacing w:after="0"/>
              <w:rPr>
                <w:rFonts w:ascii="Times New Roman" w:hAnsi="Times New Roman"/>
                <w:bCs/>
                <w:sz w:val="24"/>
                <w:szCs w:val="24"/>
              </w:rPr>
            </w:pPr>
            <w:r>
              <w:rPr>
                <w:rFonts w:ascii="Times New Roman" w:hAnsi="Times New Roman"/>
                <w:bCs/>
                <w:sz w:val="24"/>
                <w:szCs w:val="24"/>
              </w:rPr>
              <w:t>ПК 1.2.</w:t>
            </w:r>
          </w:p>
          <w:p w:rsidR="00BE10B1" w:rsidRDefault="00BE10B1">
            <w:pPr>
              <w:spacing w:after="0"/>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2</w:t>
            </w:r>
            <w:proofErr w:type="gramEnd"/>
            <w:r>
              <w:rPr>
                <w:rFonts w:ascii="Times New Roman" w:hAnsi="Times New Roman"/>
                <w:bCs/>
                <w:sz w:val="24"/>
                <w:szCs w:val="24"/>
              </w:rPr>
              <w:t>.1-ПК2.2</w:t>
            </w:r>
          </w:p>
          <w:p w:rsidR="00BE10B1" w:rsidRDefault="00BE10B1">
            <w:pPr>
              <w:spacing w:after="0"/>
              <w:rPr>
                <w:rFonts w:ascii="Times New Roman" w:hAnsi="Times New Roman"/>
                <w:bCs/>
                <w:sz w:val="24"/>
                <w:szCs w:val="24"/>
              </w:rPr>
            </w:pPr>
            <w:r>
              <w:rPr>
                <w:rFonts w:ascii="Times New Roman" w:hAnsi="Times New Roman"/>
                <w:bCs/>
                <w:sz w:val="24"/>
                <w:szCs w:val="24"/>
              </w:rPr>
              <w:t>ПК3.1-ПК3.2</w:t>
            </w:r>
          </w:p>
          <w:p w:rsidR="00BE10B1" w:rsidRDefault="00BE10B1">
            <w:pPr>
              <w:spacing w:after="0"/>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4</w:t>
            </w:r>
            <w:proofErr w:type="gramEnd"/>
            <w:r>
              <w:rPr>
                <w:rFonts w:ascii="Times New Roman" w:hAnsi="Times New Roman"/>
                <w:bCs/>
                <w:sz w:val="24"/>
                <w:szCs w:val="24"/>
              </w:rPr>
              <w:t>.1-ПК4.2</w:t>
            </w:r>
          </w:p>
          <w:p w:rsidR="00BE10B1" w:rsidRDefault="00BE10B1">
            <w:pPr>
              <w:spacing w:after="0"/>
              <w:rPr>
                <w:rFonts w:ascii="Times New Roman" w:hAnsi="Times New Roman"/>
                <w:b/>
                <w:bCs/>
                <w:sz w:val="24"/>
                <w:szCs w:val="24"/>
              </w:rPr>
            </w:pPr>
            <w:r>
              <w:rPr>
                <w:rFonts w:ascii="Times New Roman" w:hAnsi="Times New Roman"/>
                <w:bCs/>
                <w:sz w:val="24"/>
                <w:szCs w:val="24"/>
              </w:rPr>
              <w:t>ПК5.1-ПК5.2</w:t>
            </w:r>
          </w:p>
        </w:tc>
      </w:tr>
      <w:tr w:rsidR="00BE10B1" w:rsidTr="00BE10B1">
        <w:trPr>
          <w:trHeight w:val="227"/>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sz w:val="24"/>
                <w:szCs w:val="24"/>
              </w:rPr>
            </w:pPr>
            <w:r>
              <w:rPr>
                <w:rFonts w:ascii="Times New Roman" w:hAnsi="Times New Roman"/>
                <w:b/>
                <w:sz w:val="24"/>
                <w:szCs w:val="24"/>
              </w:rPr>
              <w:t>1.Конструкционные материалы.</w:t>
            </w:r>
          </w:p>
          <w:p w:rsidR="00BE10B1" w:rsidRDefault="00BE10B1">
            <w:pPr>
              <w:spacing w:after="0"/>
              <w:rPr>
                <w:rFonts w:ascii="Times New Roman" w:hAnsi="Times New Roman"/>
                <w:spacing w:val="-10"/>
                <w:sz w:val="24"/>
                <w:szCs w:val="24"/>
              </w:rPr>
            </w:pPr>
            <w:proofErr w:type="gramStart"/>
            <w:r>
              <w:rPr>
                <w:rFonts w:ascii="Times New Roman" w:hAnsi="Times New Roman"/>
                <w:sz w:val="24"/>
                <w:szCs w:val="24"/>
              </w:rPr>
              <w:t>Введение лексических единиц: конструкционный материал, черные сплавы, сталь, чугун;  цветные сплавы,  бронза, латунь, силумин, титановый материал.</w:t>
            </w:r>
            <w:proofErr w:type="gramEnd"/>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27"/>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spacing w:val="-10"/>
                <w:sz w:val="24"/>
                <w:szCs w:val="24"/>
              </w:rPr>
            </w:pPr>
            <w:r>
              <w:rPr>
                <w:rFonts w:ascii="Times New Roman" w:hAnsi="Times New Roman"/>
                <w:b/>
                <w:bCs/>
                <w:sz w:val="24"/>
                <w:szCs w:val="24"/>
              </w:rPr>
              <w:t>2.Инструментальные материалы.</w:t>
            </w:r>
            <w:r>
              <w:rPr>
                <w:rFonts w:ascii="Times New Roman" w:hAnsi="Times New Roman"/>
                <w:sz w:val="24"/>
                <w:szCs w:val="24"/>
              </w:rPr>
              <w:t xml:space="preserve"> Введение лексических </w:t>
            </w:r>
            <w:proofErr w:type="spellStart"/>
            <w:r>
              <w:rPr>
                <w:rFonts w:ascii="Times New Roman" w:hAnsi="Times New Roman"/>
                <w:sz w:val="24"/>
                <w:szCs w:val="24"/>
              </w:rPr>
              <w:t>единиц</w:t>
            </w:r>
            <w:proofErr w:type="gramStart"/>
            <w:r>
              <w:rPr>
                <w:rFonts w:ascii="Times New Roman" w:hAnsi="Times New Roman"/>
                <w:sz w:val="24"/>
                <w:szCs w:val="24"/>
              </w:rPr>
              <w:t>:</w:t>
            </w:r>
            <w:r>
              <w:rPr>
                <w:rFonts w:ascii="Times New Roman" w:hAnsi="Times New Roman"/>
                <w:bCs/>
                <w:sz w:val="24"/>
                <w:szCs w:val="24"/>
              </w:rPr>
              <w:t>и</w:t>
            </w:r>
            <w:proofErr w:type="gramEnd"/>
            <w:r>
              <w:rPr>
                <w:rFonts w:ascii="Times New Roman" w:hAnsi="Times New Roman"/>
                <w:bCs/>
                <w:sz w:val="24"/>
                <w:szCs w:val="24"/>
              </w:rPr>
              <w:t>нструментальный</w:t>
            </w:r>
            <w:proofErr w:type="spellEnd"/>
            <w:r>
              <w:rPr>
                <w:rFonts w:ascii="Times New Roman" w:hAnsi="Times New Roman"/>
                <w:bCs/>
                <w:sz w:val="24"/>
                <w:szCs w:val="24"/>
              </w:rPr>
              <w:t xml:space="preserve"> материал,  инструментальная сталь, углеродистая сталь, легированная сталь, быстрор</w:t>
            </w:r>
            <w:r>
              <w:rPr>
                <w:rFonts w:ascii="Times New Roman" w:hAnsi="Times New Roman"/>
                <w:bCs/>
                <w:sz w:val="24"/>
                <w:szCs w:val="24"/>
              </w:rPr>
              <w:t>е</w:t>
            </w:r>
            <w:r>
              <w:rPr>
                <w:rFonts w:ascii="Times New Roman" w:hAnsi="Times New Roman"/>
                <w:bCs/>
                <w:sz w:val="24"/>
                <w:szCs w:val="24"/>
              </w:rPr>
              <w:t>жущая сталь, твердые сплавы, сверхтвердые материалы.</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27"/>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spacing w:val="-10"/>
                <w:sz w:val="24"/>
                <w:szCs w:val="24"/>
              </w:rPr>
            </w:pPr>
            <w:r>
              <w:rPr>
                <w:rFonts w:ascii="Times New Roman" w:hAnsi="Times New Roman"/>
                <w:b/>
                <w:bCs/>
                <w:sz w:val="24"/>
                <w:szCs w:val="24"/>
              </w:rPr>
              <w:t>В том числе практических занятий и лабораторных работ</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2</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27"/>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spacing w:val="-10"/>
                <w:sz w:val="24"/>
                <w:szCs w:val="24"/>
              </w:rPr>
            </w:pPr>
            <w:r>
              <w:rPr>
                <w:rFonts w:ascii="Times New Roman" w:hAnsi="Times New Roman"/>
                <w:sz w:val="24"/>
                <w:szCs w:val="24"/>
              </w:rPr>
              <w:t>1.П</w:t>
            </w:r>
            <w:r>
              <w:rPr>
                <w:rFonts w:ascii="Times New Roman" w:hAnsi="Times New Roman"/>
                <w:bCs/>
                <w:sz w:val="24"/>
                <w:szCs w:val="24"/>
              </w:rPr>
              <w:t>рактическое занятие</w:t>
            </w:r>
            <w:proofErr w:type="gramStart"/>
            <w:r>
              <w:rPr>
                <w:rFonts w:ascii="Times New Roman" w:hAnsi="Times New Roman"/>
                <w:spacing w:val="-10"/>
                <w:sz w:val="24"/>
                <w:szCs w:val="24"/>
              </w:rPr>
              <w:t>«</w:t>
            </w:r>
            <w:r>
              <w:rPr>
                <w:rFonts w:ascii="Times New Roman" w:hAnsi="Times New Roman"/>
                <w:sz w:val="24"/>
                <w:szCs w:val="24"/>
              </w:rPr>
              <w:t>Ч</w:t>
            </w:r>
            <w:proofErr w:type="gramEnd"/>
            <w:r>
              <w:rPr>
                <w:rFonts w:ascii="Times New Roman" w:hAnsi="Times New Roman"/>
                <w:sz w:val="24"/>
                <w:szCs w:val="24"/>
              </w:rPr>
              <w:t>тение тематических текстов с полным извлечением информ</w:t>
            </w:r>
            <w:r>
              <w:rPr>
                <w:rFonts w:ascii="Times New Roman" w:hAnsi="Times New Roman"/>
                <w:sz w:val="24"/>
                <w:szCs w:val="24"/>
              </w:rPr>
              <w:t>а</w:t>
            </w:r>
            <w:r>
              <w:rPr>
                <w:rFonts w:ascii="Times New Roman" w:hAnsi="Times New Roman"/>
                <w:sz w:val="24"/>
                <w:szCs w:val="24"/>
              </w:rPr>
              <w:t>ции «Характеристика конструкционных материалов и их применение в токарных раб</w:t>
            </w:r>
            <w:r>
              <w:rPr>
                <w:rFonts w:ascii="Times New Roman" w:hAnsi="Times New Roman"/>
                <w:sz w:val="24"/>
                <w:szCs w:val="24"/>
              </w:rPr>
              <w:t>о</w:t>
            </w:r>
            <w:r>
              <w:rPr>
                <w:rFonts w:ascii="Times New Roman" w:hAnsi="Times New Roman"/>
                <w:sz w:val="24"/>
                <w:szCs w:val="24"/>
              </w:rPr>
              <w:t>тах»»</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1087"/>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spacing w:val="-10"/>
                <w:sz w:val="24"/>
                <w:szCs w:val="24"/>
              </w:rPr>
            </w:pPr>
            <w:r>
              <w:rPr>
                <w:rFonts w:ascii="Times New Roman" w:hAnsi="Times New Roman"/>
                <w:sz w:val="24"/>
                <w:szCs w:val="24"/>
              </w:rPr>
              <w:t>2.П</w:t>
            </w:r>
            <w:r>
              <w:rPr>
                <w:rFonts w:ascii="Times New Roman" w:hAnsi="Times New Roman"/>
                <w:bCs/>
                <w:sz w:val="24"/>
                <w:szCs w:val="24"/>
              </w:rPr>
              <w:t>рактическое занятие</w:t>
            </w:r>
            <w:proofErr w:type="gramStart"/>
            <w:r>
              <w:rPr>
                <w:rFonts w:ascii="Times New Roman" w:hAnsi="Times New Roman"/>
                <w:spacing w:val="-10"/>
                <w:sz w:val="24"/>
                <w:szCs w:val="24"/>
              </w:rPr>
              <w:t>«</w:t>
            </w:r>
            <w:r>
              <w:rPr>
                <w:rFonts w:ascii="Times New Roman" w:hAnsi="Times New Roman"/>
                <w:sz w:val="24"/>
                <w:szCs w:val="24"/>
              </w:rPr>
              <w:t>Ч</w:t>
            </w:r>
            <w:proofErr w:type="gramEnd"/>
            <w:r>
              <w:rPr>
                <w:rFonts w:ascii="Times New Roman" w:hAnsi="Times New Roman"/>
                <w:sz w:val="24"/>
                <w:szCs w:val="24"/>
              </w:rPr>
              <w:t>тение тематических текстов с полным извлечением информ</w:t>
            </w:r>
            <w:r>
              <w:rPr>
                <w:rFonts w:ascii="Times New Roman" w:hAnsi="Times New Roman"/>
                <w:sz w:val="24"/>
                <w:szCs w:val="24"/>
              </w:rPr>
              <w:t>а</w:t>
            </w:r>
            <w:r>
              <w:rPr>
                <w:rFonts w:ascii="Times New Roman" w:hAnsi="Times New Roman"/>
                <w:sz w:val="24"/>
                <w:szCs w:val="24"/>
              </w:rPr>
              <w:t>ции «Характеристика инструментальных материалов и их применение при обработке д</w:t>
            </w:r>
            <w:r>
              <w:rPr>
                <w:rFonts w:ascii="Times New Roman" w:hAnsi="Times New Roman"/>
                <w:sz w:val="24"/>
                <w:szCs w:val="24"/>
              </w:rPr>
              <w:t>е</w:t>
            </w:r>
            <w:r>
              <w:rPr>
                <w:rFonts w:ascii="Times New Roman" w:hAnsi="Times New Roman"/>
                <w:sz w:val="24"/>
                <w:szCs w:val="24"/>
              </w:rPr>
              <w:t>талей»»</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227"/>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spacing w:val="-10"/>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b/>
                <w:bCs/>
                <w:sz w:val="24"/>
                <w:szCs w:val="24"/>
              </w:rPr>
            </w:pPr>
          </w:p>
        </w:tc>
      </w:tr>
      <w:tr w:rsidR="00BE10B1" w:rsidTr="00BE10B1">
        <w:trPr>
          <w:trHeight w:val="323"/>
        </w:trPr>
        <w:tc>
          <w:tcPr>
            <w:tcW w:w="768" w:type="pct"/>
            <w:vMerge w:val="restart"/>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Тема 1.5.</w:t>
            </w:r>
          </w:p>
          <w:p w:rsidR="00BE10B1" w:rsidRDefault="00BE10B1">
            <w:pPr>
              <w:spacing w:after="0"/>
              <w:jc w:val="center"/>
              <w:rPr>
                <w:rFonts w:ascii="Times New Roman" w:hAnsi="Times New Roman"/>
                <w:b/>
                <w:bCs/>
                <w:sz w:val="24"/>
                <w:szCs w:val="24"/>
              </w:rPr>
            </w:pPr>
            <w:r>
              <w:rPr>
                <w:rFonts w:ascii="Times New Roman" w:hAnsi="Times New Roman"/>
                <w:b/>
                <w:bCs/>
                <w:sz w:val="24"/>
                <w:szCs w:val="24"/>
              </w:rPr>
              <w:t>Основные тока</w:t>
            </w:r>
            <w:r>
              <w:rPr>
                <w:rFonts w:ascii="Times New Roman" w:hAnsi="Times New Roman"/>
                <w:b/>
                <w:bCs/>
                <w:sz w:val="24"/>
                <w:szCs w:val="24"/>
              </w:rPr>
              <w:t>р</w:t>
            </w:r>
            <w:r>
              <w:rPr>
                <w:rFonts w:ascii="Times New Roman" w:hAnsi="Times New Roman"/>
                <w:b/>
                <w:bCs/>
                <w:sz w:val="24"/>
                <w:szCs w:val="24"/>
              </w:rPr>
              <w:t>ные работы  на английском языке</w:t>
            </w:r>
          </w:p>
          <w:p w:rsidR="00BE10B1" w:rsidRDefault="00BE10B1">
            <w:pPr>
              <w:spacing w:after="0"/>
              <w:jc w:val="center"/>
              <w:rPr>
                <w:rFonts w:ascii="Times New Roman" w:hAnsi="Times New Roman"/>
                <w:b/>
                <w:bCs/>
                <w:sz w:val="24"/>
                <w:szCs w:val="24"/>
              </w:rPr>
            </w:pPr>
          </w:p>
        </w:tc>
        <w:tc>
          <w:tcPr>
            <w:tcW w:w="3161"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446" w:type="pct"/>
            <w:vMerge w:val="restar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5</w:t>
            </w:r>
          </w:p>
        </w:tc>
        <w:tc>
          <w:tcPr>
            <w:tcW w:w="625" w:type="pct"/>
            <w:vMerge w:val="restart"/>
          </w:tcPr>
          <w:p w:rsidR="00BE10B1" w:rsidRDefault="00BE10B1">
            <w:pPr>
              <w:spacing w:after="0"/>
              <w:rPr>
                <w:rFonts w:ascii="Times New Roman" w:hAnsi="Times New Roman"/>
                <w:bCs/>
                <w:sz w:val="24"/>
                <w:szCs w:val="24"/>
              </w:rPr>
            </w:pPr>
            <w:r>
              <w:rPr>
                <w:rFonts w:ascii="Times New Roman" w:hAnsi="Times New Roman"/>
                <w:bCs/>
                <w:sz w:val="24"/>
                <w:szCs w:val="24"/>
              </w:rPr>
              <w:t>ОК 01.</w:t>
            </w:r>
          </w:p>
          <w:p w:rsidR="00BE10B1" w:rsidRDefault="00BE10B1">
            <w:pPr>
              <w:spacing w:after="0"/>
              <w:rPr>
                <w:rFonts w:ascii="Times New Roman" w:hAnsi="Times New Roman"/>
                <w:bCs/>
                <w:sz w:val="24"/>
                <w:szCs w:val="24"/>
              </w:rPr>
            </w:pPr>
            <w:r>
              <w:rPr>
                <w:rFonts w:ascii="Times New Roman" w:hAnsi="Times New Roman"/>
                <w:bCs/>
                <w:sz w:val="24"/>
                <w:szCs w:val="24"/>
              </w:rPr>
              <w:t xml:space="preserve">ОК 02. </w:t>
            </w:r>
          </w:p>
          <w:p w:rsidR="00BE10B1" w:rsidRDefault="00BE10B1">
            <w:pPr>
              <w:spacing w:after="0"/>
              <w:rPr>
                <w:rFonts w:ascii="Times New Roman" w:hAnsi="Times New Roman"/>
                <w:bCs/>
                <w:sz w:val="24"/>
                <w:szCs w:val="24"/>
              </w:rPr>
            </w:pPr>
            <w:r>
              <w:rPr>
                <w:rFonts w:ascii="Times New Roman" w:hAnsi="Times New Roman"/>
                <w:bCs/>
                <w:sz w:val="24"/>
                <w:szCs w:val="24"/>
              </w:rPr>
              <w:t>ОК 09.</w:t>
            </w:r>
          </w:p>
          <w:p w:rsidR="00BE10B1" w:rsidRDefault="00BE10B1">
            <w:pPr>
              <w:spacing w:after="0"/>
              <w:rPr>
                <w:rFonts w:ascii="Times New Roman" w:hAnsi="Times New Roman"/>
                <w:bCs/>
                <w:sz w:val="24"/>
                <w:szCs w:val="24"/>
              </w:rPr>
            </w:pPr>
            <w:r>
              <w:rPr>
                <w:rFonts w:ascii="Times New Roman" w:hAnsi="Times New Roman"/>
                <w:bCs/>
                <w:sz w:val="24"/>
                <w:szCs w:val="24"/>
              </w:rPr>
              <w:t>ОК 10.</w:t>
            </w:r>
          </w:p>
          <w:p w:rsidR="00BE10B1" w:rsidRDefault="00BE10B1">
            <w:pPr>
              <w:spacing w:after="0"/>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1</w:t>
            </w:r>
            <w:proofErr w:type="gramEnd"/>
            <w:r>
              <w:rPr>
                <w:rFonts w:ascii="Times New Roman" w:hAnsi="Times New Roman"/>
                <w:bCs/>
                <w:sz w:val="24"/>
                <w:szCs w:val="24"/>
              </w:rPr>
              <w:t>.3-ПК1.4</w:t>
            </w:r>
          </w:p>
          <w:p w:rsidR="00BE10B1" w:rsidRDefault="00BE10B1">
            <w:pPr>
              <w:spacing w:after="0"/>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2</w:t>
            </w:r>
            <w:proofErr w:type="gramEnd"/>
            <w:r>
              <w:rPr>
                <w:rFonts w:ascii="Times New Roman" w:hAnsi="Times New Roman"/>
                <w:bCs/>
                <w:sz w:val="24"/>
                <w:szCs w:val="24"/>
              </w:rPr>
              <w:t>.3-ПК2.4</w:t>
            </w:r>
          </w:p>
          <w:p w:rsidR="00BE10B1" w:rsidRDefault="00BE10B1">
            <w:pPr>
              <w:spacing w:after="0"/>
              <w:rPr>
                <w:rFonts w:ascii="Times New Roman" w:hAnsi="Times New Roman"/>
                <w:bCs/>
                <w:sz w:val="24"/>
                <w:szCs w:val="24"/>
              </w:rPr>
            </w:pPr>
            <w:r>
              <w:rPr>
                <w:rFonts w:ascii="Times New Roman" w:hAnsi="Times New Roman"/>
                <w:bCs/>
                <w:sz w:val="24"/>
                <w:szCs w:val="24"/>
              </w:rPr>
              <w:t>ПК3.3-ПК3.4</w:t>
            </w:r>
          </w:p>
          <w:p w:rsidR="00BE10B1" w:rsidRDefault="00BE10B1">
            <w:pPr>
              <w:spacing w:after="0"/>
              <w:rPr>
                <w:rFonts w:ascii="Times New Roman" w:hAnsi="Times New Roman"/>
                <w:bCs/>
                <w:sz w:val="24"/>
                <w:szCs w:val="24"/>
              </w:rPr>
            </w:pPr>
            <w:r>
              <w:rPr>
                <w:rFonts w:ascii="Times New Roman" w:hAnsi="Times New Roman"/>
                <w:bCs/>
                <w:sz w:val="24"/>
                <w:szCs w:val="24"/>
              </w:rPr>
              <w:t>ПК</w:t>
            </w:r>
            <w:proofErr w:type="gramStart"/>
            <w:r>
              <w:rPr>
                <w:rFonts w:ascii="Times New Roman" w:hAnsi="Times New Roman"/>
                <w:bCs/>
                <w:sz w:val="24"/>
                <w:szCs w:val="24"/>
              </w:rPr>
              <w:t>4</w:t>
            </w:r>
            <w:proofErr w:type="gramEnd"/>
            <w:r>
              <w:rPr>
                <w:rFonts w:ascii="Times New Roman" w:hAnsi="Times New Roman"/>
                <w:bCs/>
                <w:sz w:val="24"/>
                <w:szCs w:val="24"/>
              </w:rPr>
              <w:t>.3-ПК4.4</w:t>
            </w:r>
          </w:p>
          <w:p w:rsidR="00BE10B1" w:rsidRDefault="00BE10B1">
            <w:pPr>
              <w:spacing w:after="0"/>
              <w:rPr>
                <w:rFonts w:ascii="Times New Roman" w:hAnsi="Times New Roman"/>
                <w:bCs/>
                <w:sz w:val="24"/>
                <w:szCs w:val="24"/>
              </w:rPr>
            </w:pPr>
            <w:r>
              <w:rPr>
                <w:rFonts w:ascii="Times New Roman" w:hAnsi="Times New Roman"/>
                <w:bCs/>
                <w:sz w:val="24"/>
                <w:szCs w:val="24"/>
              </w:rPr>
              <w:t>ПК5.3-ПК5.4</w:t>
            </w:r>
          </w:p>
          <w:p w:rsidR="00BE10B1" w:rsidRDefault="00BE10B1">
            <w:pPr>
              <w:spacing w:after="0"/>
              <w:jc w:val="center"/>
              <w:rPr>
                <w:rFonts w:ascii="Times New Roman" w:hAnsi="Times New Roman"/>
                <w:sz w:val="24"/>
                <w:szCs w:val="24"/>
              </w:rPr>
            </w:pPr>
          </w:p>
        </w:tc>
      </w:tr>
      <w:tr w:rsidR="00BE10B1" w:rsidTr="00BE10B1">
        <w:trPr>
          <w:trHeight w:val="3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spacing w:val="-10"/>
                <w:sz w:val="24"/>
                <w:szCs w:val="24"/>
              </w:rPr>
            </w:pPr>
            <w:r>
              <w:rPr>
                <w:rFonts w:ascii="Times New Roman" w:hAnsi="Times New Roman"/>
                <w:b/>
                <w:spacing w:val="-10"/>
                <w:sz w:val="24"/>
                <w:szCs w:val="24"/>
              </w:rPr>
              <w:t>1.Обработка наружных и внутренних цилиндрических поверхностей.</w:t>
            </w:r>
          </w:p>
          <w:p w:rsidR="00BE10B1" w:rsidRDefault="00BE10B1">
            <w:pPr>
              <w:spacing w:after="0"/>
              <w:jc w:val="both"/>
              <w:rPr>
                <w:rFonts w:ascii="Times New Roman" w:hAnsi="Times New Roman"/>
                <w:b/>
                <w:bCs/>
                <w:sz w:val="24"/>
                <w:szCs w:val="24"/>
              </w:rPr>
            </w:pPr>
            <w:r>
              <w:rPr>
                <w:rFonts w:ascii="Times New Roman" w:hAnsi="Times New Roman"/>
                <w:bCs/>
                <w:sz w:val="24"/>
                <w:szCs w:val="24"/>
              </w:rPr>
              <w:t>Введение лексических единиц: наружная цилиндрическая поверхность, внутренняя ц</w:t>
            </w:r>
            <w:r>
              <w:rPr>
                <w:rFonts w:ascii="Times New Roman" w:hAnsi="Times New Roman"/>
                <w:bCs/>
                <w:sz w:val="24"/>
                <w:szCs w:val="24"/>
              </w:rPr>
              <w:t>и</w:t>
            </w:r>
            <w:r>
              <w:rPr>
                <w:rFonts w:ascii="Times New Roman" w:hAnsi="Times New Roman"/>
                <w:bCs/>
                <w:sz w:val="24"/>
                <w:szCs w:val="24"/>
              </w:rPr>
              <w:t xml:space="preserve">линдрическая поверхность, торцовая </w:t>
            </w:r>
            <w:proofErr w:type="spellStart"/>
            <w:r>
              <w:rPr>
                <w:rFonts w:ascii="Times New Roman" w:hAnsi="Times New Roman"/>
                <w:bCs/>
                <w:sz w:val="24"/>
                <w:szCs w:val="24"/>
              </w:rPr>
              <w:t>поверхность</w:t>
            </w:r>
            <w:proofErr w:type="gramStart"/>
            <w:r>
              <w:rPr>
                <w:rFonts w:ascii="Times New Roman" w:hAnsi="Times New Roman"/>
                <w:bCs/>
                <w:sz w:val="24"/>
                <w:szCs w:val="24"/>
              </w:rPr>
              <w:t>,</w:t>
            </w:r>
            <w:r>
              <w:rPr>
                <w:rFonts w:ascii="Times New Roman" w:hAnsi="Times New Roman"/>
                <w:spacing w:val="-8"/>
                <w:sz w:val="24"/>
                <w:szCs w:val="24"/>
              </w:rPr>
              <w:t>о</w:t>
            </w:r>
            <w:proofErr w:type="gramEnd"/>
            <w:r>
              <w:rPr>
                <w:rFonts w:ascii="Times New Roman" w:hAnsi="Times New Roman"/>
                <w:spacing w:val="-8"/>
                <w:sz w:val="24"/>
                <w:szCs w:val="24"/>
              </w:rPr>
              <w:t>тверстие</w:t>
            </w:r>
            <w:proofErr w:type="spellEnd"/>
            <w:r>
              <w:rPr>
                <w:rFonts w:ascii="Times New Roman" w:hAnsi="Times New Roman"/>
                <w:spacing w:val="-8"/>
                <w:sz w:val="24"/>
                <w:szCs w:val="24"/>
              </w:rPr>
              <w:t>, сверление, рассверливание, растачивание, развертывание, зенкерование</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rPr>
          <w:trHeight w:val="3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sz w:val="24"/>
                <w:szCs w:val="24"/>
              </w:rPr>
            </w:pPr>
            <w:r>
              <w:rPr>
                <w:rFonts w:ascii="Times New Roman" w:hAnsi="Times New Roman"/>
                <w:b/>
                <w:sz w:val="24"/>
                <w:szCs w:val="24"/>
              </w:rPr>
              <w:t>2.Обработка конических и фасонных поверхностей, отделка поверхностей.</w:t>
            </w:r>
          </w:p>
          <w:p w:rsidR="00BE10B1" w:rsidRDefault="00BE10B1">
            <w:pPr>
              <w:spacing w:after="0"/>
              <w:ind w:firstLine="708"/>
              <w:rPr>
                <w:rFonts w:ascii="Times New Roman" w:hAnsi="Times New Roman"/>
                <w:b/>
                <w:bCs/>
                <w:sz w:val="24"/>
                <w:szCs w:val="24"/>
              </w:rPr>
            </w:pPr>
            <w:r>
              <w:rPr>
                <w:rFonts w:ascii="Times New Roman" w:hAnsi="Times New Roman"/>
                <w:bCs/>
                <w:sz w:val="24"/>
                <w:szCs w:val="24"/>
              </w:rPr>
              <w:t xml:space="preserve">Введение лексических </w:t>
            </w:r>
            <w:proofErr w:type="spellStart"/>
            <w:r>
              <w:rPr>
                <w:rFonts w:ascii="Times New Roman" w:hAnsi="Times New Roman"/>
                <w:bCs/>
                <w:sz w:val="24"/>
                <w:szCs w:val="24"/>
              </w:rPr>
              <w:t>единиц</w:t>
            </w:r>
            <w:proofErr w:type="gramStart"/>
            <w:r>
              <w:rPr>
                <w:rFonts w:ascii="Times New Roman" w:hAnsi="Times New Roman"/>
                <w:bCs/>
                <w:sz w:val="24"/>
                <w:szCs w:val="24"/>
              </w:rPr>
              <w:t>:</w:t>
            </w:r>
            <w:r>
              <w:rPr>
                <w:rFonts w:ascii="Times New Roman" w:hAnsi="Times New Roman"/>
                <w:sz w:val="24"/>
                <w:szCs w:val="24"/>
              </w:rPr>
              <w:t>к</w:t>
            </w:r>
            <w:proofErr w:type="gramEnd"/>
            <w:r>
              <w:rPr>
                <w:rFonts w:ascii="Times New Roman" w:hAnsi="Times New Roman"/>
                <w:sz w:val="24"/>
                <w:szCs w:val="24"/>
              </w:rPr>
              <w:t>оническая</w:t>
            </w:r>
            <w:proofErr w:type="spellEnd"/>
            <w:r>
              <w:rPr>
                <w:rFonts w:ascii="Times New Roman" w:hAnsi="Times New Roman"/>
                <w:sz w:val="24"/>
                <w:szCs w:val="24"/>
              </w:rPr>
              <w:t xml:space="preserve"> поверхность,  фасонная поверхность, </w:t>
            </w:r>
            <w:r>
              <w:rPr>
                <w:rFonts w:ascii="Times New Roman" w:hAnsi="Times New Roman"/>
                <w:spacing w:val="-10"/>
                <w:sz w:val="24"/>
                <w:szCs w:val="24"/>
              </w:rPr>
              <w:t>отделка поверхности, опиливание, полирование, доводка, тонкое точение, упрочняющая обрабо</w:t>
            </w:r>
            <w:r>
              <w:rPr>
                <w:rFonts w:ascii="Times New Roman" w:hAnsi="Times New Roman"/>
                <w:spacing w:val="-10"/>
                <w:sz w:val="24"/>
                <w:szCs w:val="24"/>
              </w:rPr>
              <w:t>т</w:t>
            </w:r>
            <w:r>
              <w:rPr>
                <w:rFonts w:ascii="Times New Roman" w:hAnsi="Times New Roman"/>
                <w:spacing w:val="-10"/>
                <w:sz w:val="24"/>
                <w:szCs w:val="24"/>
              </w:rPr>
              <w:t xml:space="preserve">ка, </w:t>
            </w:r>
            <w:proofErr w:type="spellStart"/>
            <w:r>
              <w:rPr>
                <w:rFonts w:ascii="Times New Roman" w:hAnsi="Times New Roman"/>
                <w:spacing w:val="-10"/>
                <w:sz w:val="24"/>
                <w:szCs w:val="24"/>
              </w:rPr>
              <w:t>обкатывание</w:t>
            </w:r>
            <w:proofErr w:type="spellEnd"/>
            <w:r>
              <w:rPr>
                <w:rFonts w:ascii="Times New Roman" w:hAnsi="Times New Roman"/>
                <w:spacing w:val="-10"/>
                <w:sz w:val="24"/>
                <w:szCs w:val="24"/>
              </w:rPr>
              <w:t xml:space="preserve">,  раскатывание, </w:t>
            </w:r>
            <w:proofErr w:type="spellStart"/>
            <w:r>
              <w:rPr>
                <w:rFonts w:ascii="Times New Roman" w:hAnsi="Times New Roman"/>
                <w:spacing w:val="-10"/>
                <w:sz w:val="24"/>
                <w:szCs w:val="24"/>
              </w:rPr>
              <w:t>выглаживание</w:t>
            </w:r>
            <w:proofErr w:type="spellEnd"/>
            <w:r>
              <w:rPr>
                <w:rFonts w:ascii="Times New Roman" w:hAnsi="Times New Roman"/>
                <w:spacing w:val="-10"/>
                <w:sz w:val="24"/>
                <w:szCs w:val="24"/>
              </w:rPr>
              <w:t>,  накатывание</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rPr>
          <w:trHeight w:val="3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spacing w:val="-10"/>
                <w:sz w:val="24"/>
                <w:szCs w:val="24"/>
              </w:rPr>
            </w:pPr>
            <w:r>
              <w:rPr>
                <w:rFonts w:ascii="Times New Roman" w:hAnsi="Times New Roman"/>
                <w:b/>
                <w:spacing w:val="-10"/>
                <w:sz w:val="24"/>
                <w:szCs w:val="24"/>
              </w:rPr>
              <w:t>3.Нарезание резьбы.</w:t>
            </w:r>
          </w:p>
          <w:p w:rsidR="00BE10B1" w:rsidRDefault="00BE10B1">
            <w:pPr>
              <w:spacing w:after="0"/>
              <w:rPr>
                <w:rFonts w:ascii="Times New Roman" w:hAnsi="Times New Roman"/>
                <w:b/>
                <w:bCs/>
                <w:sz w:val="24"/>
                <w:szCs w:val="24"/>
              </w:rPr>
            </w:pPr>
            <w:r>
              <w:rPr>
                <w:rFonts w:ascii="Times New Roman" w:hAnsi="Times New Roman"/>
                <w:bCs/>
                <w:sz w:val="24"/>
                <w:szCs w:val="24"/>
              </w:rPr>
              <w:t xml:space="preserve">Введение лексических единиц: стержень, плашка, </w:t>
            </w:r>
            <w:proofErr w:type="spellStart"/>
            <w:r>
              <w:rPr>
                <w:rFonts w:ascii="Times New Roman" w:hAnsi="Times New Roman"/>
                <w:bCs/>
                <w:sz w:val="24"/>
                <w:szCs w:val="24"/>
              </w:rPr>
              <w:t>плашакодержатель</w:t>
            </w:r>
            <w:proofErr w:type="spellEnd"/>
            <w:r>
              <w:rPr>
                <w:rFonts w:ascii="Times New Roman" w:hAnsi="Times New Roman"/>
                <w:bCs/>
                <w:sz w:val="24"/>
                <w:szCs w:val="24"/>
              </w:rPr>
              <w:t xml:space="preserve">, метчик, </w:t>
            </w:r>
            <w:proofErr w:type="spellStart"/>
            <w:r>
              <w:rPr>
                <w:rFonts w:ascii="Times New Roman" w:hAnsi="Times New Roman"/>
                <w:bCs/>
                <w:sz w:val="24"/>
                <w:szCs w:val="24"/>
              </w:rPr>
              <w:t>метчик</w:t>
            </w:r>
            <w:r>
              <w:rPr>
                <w:rFonts w:ascii="Times New Roman" w:hAnsi="Times New Roman"/>
                <w:bCs/>
                <w:sz w:val="24"/>
                <w:szCs w:val="24"/>
              </w:rPr>
              <w:t>о</w:t>
            </w:r>
            <w:r>
              <w:rPr>
                <w:rFonts w:ascii="Times New Roman" w:hAnsi="Times New Roman"/>
                <w:bCs/>
                <w:sz w:val="24"/>
                <w:szCs w:val="24"/>
              </w:rPr>
              <w:t>держатель</w:t>
            </w:r>
            <w:proofErr w:type="spellEnd"/>
            <w:r>
              <w:rPr>
                <w:rFonts w:ascii="Times New Roman" w:hAnsi="Times New Roman"/>
                <w:bCs/>
                <w:sz w:val="24"/>
                <w:szCs w:val="24"/>
              </w:rPr>
              <w:t>,  метрическая резьба, трубная резьба, дюймовая резьба, резьбовой резец.</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rPr>
          <w:trHeight w:val="3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spacing w:val="-10"/>
                <w:sz w:val="24"/>
                <w:szCs w:val="24"/>
              </w:rPr>
            </w:pPr>
            <w:r>
              <w:rPr>
                <w:rFonts w:ascii="Times New Roman" w:hAnsi="Times New Roman"/>
                <w:b/>
                <w:spacing w:val="-10"/>
                <w:sz w:val="24"/>
                <w:szCs w:val="24"/>
              </w:rPr>
              <w:t>4.Обработка деталей со сложной установкой.</w:t>
            </w:r>
          </w:p>
          <w:p w:rsidR="00BE10B1" w:rsidRDefault="00BE10B1">
            <w:pPr>
              <w:spacing w:after="0"/>
              <w:rPr>
                <w:rFonts w:ascii="Times New Roman" w:hAnsi="Times New Roman"/>
                <w:b/>
                <w:bCs/>
                <w:sz w:val="24"/>
                <w:szCs w:val="24"/>
              </w:rPr>
            </w:pPr>
            <w:proofErr w:type="gramStart"/>
            <w:r>
              <w:rPr>
                <w:rFonts w:ascii="Times New Roman" w:hAnsi="Times New Roman"/>
                <w:bCs/>
                <w:sz w:val="24"/>
                <w:szCs w:val="24"/>
              </w:rPr>
              <w:t xml:space="preserve">Введение лексических единиц: </w:t>
            </w:r>
            <w:proofErr w:type="spellStart"/>
            <w:r>
              <w:rPr>
                <w:rFonts w:ascii="Times New Roman" w:hAnsi="Times New Roman"/>
                <w:spacing w:val="-10"/>
                <w:sz w:val="24"/>
                <w:szCs w:val="24"/>
              </w:rPr>
              <w:t>четырехкулачковый</w:t>
            </w:r>
            <w:proofErr w:type="spellEnd"/>
            <w:r>
              <w:rPr>
                <w:rFonts w:ascii="Times New Roman" w:hAnsi="Times New Roman"/>
                <w:spacing w:val="-10"/>
                <w:sz w:val="24"/>
                <w:szCs w:val="24"/>
              </w:rPr>
              <w:t xml:space="preserve"> патрон, планшайба,  угольник,  люнет,  эксцентриковые детали, крупногабаритные детали, корпусные детали</w:t>
            </w:r>
            <w:proofErr w:type="gramEnd"/>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rPr>
          <w:trHeight w:val="3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jc w:val="both"/>
              <w:rPr>
                <w:rFonts w:ascii="Times New Roman" w:hAnsi="Times New Roman"/>
                <w:b/>
                <w:sz w:val="24"/>
                <w:szCs w:val="24"/>
              </w:rPr>
            </w:pPr>
            <w:r>
              <w:rPr>
                <w:rFonts w:ascii="Times New Roman" w:hAnsi="Times New Roman"/>
                <w:b/>
                <w:sz w:val="24"/>
                <w:szCs w:val="24"/>
              </w:rPr>
              <w:t>5.Работа на токарных станках с числовым программным управлением.</w:t>
            </w:r>
          </w:p>
          <w:p w:rsidR="00BE10B1" w:rsidRDefault="00BE10B1">
            <w:pPr>
              <w:spacing w:after="0"/>
              <w:jc w:val="both"/>
              <w:rPr>
                <w:rFonts w:ascii="Times New Roman" w:hAnsi="Times New Roman"/>
                <w:color w:val="000000"/>
                <w:spacing w:val="-10"/>
                <w:sz w:val="24"/>
                <w:szCs w:val="24"/>
              </w:rPr>
            </w:pPr>
            <w:r>
              <w:rPr>
                <w:rFonts w:ascii="Times New Roman" w:hAnsi="Times New Roman"/>
                <w:bCs/>
                <w:sz w:val="24"/>
                <w:szCs w:val="24"/>
              </w:rPr>
              <w:t xml:space="preserve">Введение  лексических </w:t>
            </w:r>
            <w:proofErr w:type="spellStart"/>
            <w:r>
              <w:rPr>
                <w:rFonts w:ascii="Times New Roman" w:hAnsi="Times New Roman"/>
                <w:bCs/>
                <w:sz w:val="24"/>
                <w:szCs w:val="24"/>
              </w:rPr>
              <w:t>единиц</w:t>
            </w:r>
            <w:proofErr w:type="gramStart"/>
            <w:r>
              <w:rPr>
                <w:rFonts w:ascii="Times New Roman" w:hAnsi="Times New Roman"/>
                <w:bCs/>
                <w:sz w:val="24"/>
                <w:szCs w:val="24"/>
              </w:rPr>
              <w:t>:</w:t>
            </w:r>
            <w:r>
              <w:rPr>
                <w:rFonts w:ascii="Times New Roman" w:hAnsi="Times New Roman"/>
                <w:color w:val="000000"/>
                <w:spacing w:val="-10"/>
                <w:sz w:val="24"/>
                <w:szCs w:val="24"/>
              </w:rPr>
              <w:t>с</w:t>
            </w:r>
            <w:proofErr w:type="gramEnd"/>
            <w:r>
              <w:rPr>
                <w:rFonts w:ascii="Times New Roman" w:hAnsi="Times New Roman"/>
                <w:color w:val="000000"/>
                <w:spacing w:val="-10"/>
                <w:sz w:val="24"/>
                <w:szCs w:val="24"/>
              </w:rPr>
              <w:t>танки</w:t>
            </w:r>
            <w:proofErr w:type="spellEnd"/>
            <w:r>
              <w:rPr>
                <w:rFonts w:ascii="Times New Roman" w:hAnsi="Times New Roman"/>
                <w:color w:val="000000"/>
                <w:spacing w:val="-10"/>
                <w:sz w:val="24"/>
                <w:szCs w:val="24"/>
              </w:rPr>
              <w:t xml:space="preserve"> с числовым программным управлением, револьверная головка, </w:t>
            </w:r>
            <w:proofErr w:type="spellStart"/>
            <w:r>
              <w:rPr>
                <w:rFonts w:ascii="Times New Roman" w:hAnsi="Times New Roman"/>
                <w:color w:val="000000"/>
                <w:spacing w:val="-10"/>
                <w:sz w:val="24"/>
                <w:szCs w:val="24"/>
              </w:rPr>
              <w:t>шпендель</w:t>
            </w:r>
            <w:proofErr w:type="spellEnd"/>
            <w:r>
              <w:rPr>
                <w:rFonts w:ascii="Times New Roman" w:hAnsi="Times New Roman"/>
                <w:color w:val="000000"/>
                <w:spacing w:val="-10"/>
                <w:sz w:val="24"/>
                <w:szCs w:val="24"/>
              </w:rPr>
              <w:t>, пульт управления, управляющий компьютер, станина, привод, класс  станка с числовым программным управлением: (</w:t>
            </w:r>
            <w:r>
              <w:rPr>
                <w:rFonts w:ascii="Times New Roman" w:hAnsi="Times New Roman"/>
                <w:color w:val="000000"/>
                <w:spacing w:val="-10"/>
                <w:sz w:val="24"/>
                <w:szCs w:val="24"/>
                <w:lang w:val="en-US"/>
              </w:rPr>
              <w:t>NC</w:t>
            </w:r>
            <w:r>
              <w:rPr>
                <w:rFonts w:ascii="Times New Roman" w:hAnsi="Times New Roman"/>
                <w:color w:val="000000"/>
                <w:spacing w:val="-10"/>
                <w:sz w:val="24"/>
                <w:szCs w:val="24"/>
              </w:rPr>
              <w:t>), (</w:t>
            </w:r>
            <w:r>
              <w:rPr>
                <w:rFonts w:ascii="Times New Roman" w:hAnsi="Times New Roman"/>
                <w:color w:val="000000"/>
                <w:spacing w:val="-10"/>
                <w:sz w:val="24"/>
                <w:szCs w:val="24"/>
                <w:lang w:val="en-US"/>
              </w:rPr>
              <w:t>SNC</w:t>
            </w:r>
            <w:r>
              <w:rPr>
                <w:rFonts w:ascii="Times New Roman" w:hAnsi="Times New Roman"/>
                <w:color w:val="000000"/>
                <w:spacing w:val="-10"/>
                <w:sz w:val="24"/>
                <w:szCs w:val="24"/>
              </w:rPr>
              <w:t>), (</w:t>
            </w:r>
            <w:r>
              <w:rPr>
                <w:rFonts w:ascii="Times New Roman" w:hAnsi="Times New Roman"/>
                <w:color w:val="000000"/>
                <w:spacing w:val="-10"/>
                <w:sz w:val="24"/>
                <w:szCs w:val="24"/>
                <w:lang w:val="en-US"/>
              </w:rPr>
              <w:t>CNC</w:t>
            </w:r>
            <w:r>
              <w:rPr>
                <w:rFonts w:ascii="Times New Roman" w:hAnsi="Times New Roman"/>
                <w:color w:val="000000"/>
                <w:spacing w:val="-10"/>
                <w:sz w:val="24"/>
                <w:szCs w:val="24"/>
              </w:rPr>
              <w:t xml:space="preserve">) </w:t>
            </w:r>
          </w:p>
          <w:p w:rsidR="00BE10B1" w:rsidRDefault="00BE10B1">
            <w:pPr>
              <w:spacing w:after="0"/>
              <w:rPr>
                <w:rFonts w:ascii="Times New Roman" w:hAnsi="Times New Roman"/>
                <w:bCs/>
                <w:sz w:val="24"/>
                <w:szCs w:val="24"/>
              </w:rPr>
            </w:pPr>
            <w:proofErr w:type="gramStart"/>
            <w:r>
              <w:rPr>
                <w:rFonts w:ascii="Times New Roman" w:hAnsi="Times New Roman"/>
                <w:color w:val="000000"/>
                <w:spacing w:val="-10"/>
                <w:sz w:val="24"/>
                <w:szCs w:val="24"/>
              </w:rPr>
              <w:t>Отечественные</w:t>
            </w:r>
            <w:proofErr w:type="gramEnd"/>
            <w:r>
              <w:rPr>
                <w:rFonts w:ascii="Times New Roman" w:hAnsi="Times New Roman"/>
                <w:color w:val="000000"/>
                <w:spacing w:val="-10"/>
                <w:sz w:val="24"/>
                <w:szCs w:val="24"/>
              </w:rPr>
              <w:t xml:space="preserve"> и зарубежные САП. Системы  </w:t>
            </w:r>
            <w:r>
              <w:rPr>
                <w:rFonts w:ascii="Times New Roman" w:hAnsi="Times New Roman"/>
                <w:color w:val="000000"/>
                <w:spacing w:val="-10"/>
                <w:sz w:val="24"/>
                <w:szCs w:val="24"/>
                <w:lang w:val="en-US"/>
              </w:rPr>
              <w:t>CAD</w:t>
            </w:r>
            <w:r>
              <w:rPr>
                <w:rFonts w:ascii="Times New Roman" w:hAnsi="Times New Roman"/>
                <w:color w:val="000000"/>
                <w:spacing w:val="-10"/>
                <w:sz w:val="24"/>
                <w:szCs w:val="24"/>
              </w:rPr>
              <w:t>/</w:t>
            </w:r>
            <w:r>
              <w:rPr>
                <w:rFonts w:ascii="Times New Roman" w:hAnsi="Times New Roman"/>
                <w:color w:val="000000"/>
                <w:spacing w:val="-10"/>
                <w:sz w:val="24"/>
                <w:szCs w:val="24"/>
                <w:lang w:val="en-US"/>
              </w:rPr>
              <w:t>CAM</w:t>
            </w:r>
            <w:r>
              <w:rPr>
                <w:rFonts w:ascii="Times New Roman" w:hAnsi="Times New Roman"/>
                <w:color w:val="000000"/>
                <w:spacing w:val="-10"/>
                <w:sz w:val="24"/>
                <w:szCs w:val="24"/>
              </w:rPr>
              <w:t xml:space="preserve">.  </w:t>
            </w:r>
          </w:p>
        </w:tc>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rPr>
          <w:trHeight w:val="3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3</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rPr>
          <w:trHeight w:val="757"/>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line="240" w:lineRule="auto"/>
              <w:rPr>
                <w:rFonts w:ascii="Times New Roman" w:hAnsi="Times New Roman"/>
                <w:b/>
                <w:bCs/>
                <w:sz w:val="24"/>
                <w:szCs w:val="24"/>
              </w:rPr>
            </w:pPr>
            <w:r>
              <w:rPr>
                <w:rFonts w:ascii="Times New Roman" w:hAnsi="Times New Roman"/>
                <w:sz w:val="24"/>
                <w:szCs w:val="24"/>
              </w:rPr>
              <w:t>1.П</w:t>
            </w:r>
            <w:r>
              <w:rPr>
                <w:rFonts w:ascii="Times New Roman" w:hAnsi="Times New Roman"/>
                <w:bCs/>
                <w:sz w:val="24"/>
                <w:szCs w:val="24"/>
              </w:rPr>
              <w:t>рактическое занятие</w:t>
            </w:r>
            <w:proofErr w:type="gramStart"/>
            <w:r>
              <w:rPr>
                <w:rFonts w:ascii="Times New Roman" w:hAnsi="Times New Roman"/>
                <w:spacing w:val="-10"/>
                <w:sz w:val="24"/>
                <w:szCs w:val="24"/>
              </w:rPr>
              <w:t>«</w:t>
            </w:r>
            <w:r>
              <w:rPr>
                <w:rFonts w:ascii="Times New Roman" w:hAnsi="Times New Roman"/>
                <w:sz w:val="24"/>
                <w:szCs w:val="24"/>
              </w:rPr>
              <w:t>Р</w:t>
            </w:r>
            <w:proofErr w:type="gramEnd"/>
            <w:r>
              <w:rPr>
                <w:rFonts w:ascii="Times New Roman" w:hAnsi="Times New Roman"/>
                <w:sz w:val="24"/>
                <w:szCs w:val="24"/>
              </w:rPr>
              <w:t>абота над  тематическими текстами с использованием разли</w:t>
            </w:r>
            <w:r>
              <w:rPr>
                <w:rFonts w:ascii="Times New Roman" w:hAnsi="Times New Roman"/>
                <w:sz w:val="24"/>
                <w:szCs w:val="24"/>
              </w:rPr>
              <w:t>ч</w:t>
            </w:r>
            <w:r>
              <w:rPr>
                <w:rFonts w:ascii="Times New Roman" w:hAnsi="Times New Roman"/>
                <w:sz w:val="24"/>
                <w:szCs w:val="24"/>
              </w:rPr>
              <w:t>ных аспектов речи»</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rPr>
          <w:trHeight w:val="656"/>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line="240" w:lineRule="auto"/>
              <w:rPr>
                <w:rFonts w:ascii="Times New Roman" w:hAnsi="Times New Roman"/>
                <w:b/>
                <w:bCs/>
                <w:sz w:val="24"/>
                <w:szCs w:val="24"/>
              </w:rPr>
            </w:pPr>
            <w:r>
              <w:rPr>
                <w:rFonts w:ascii="Times New Roman" w:hAnsi="Times New Roman"/>
                <w:sz w:val="24"/>
                <w:szCs w:val="24"/>
              </w:rPr>
              <w:t>2.П</w:t>
            </w:r>
            <w:r>
              <w:rPr>
                <w:rFonts w:ascii="Times New Roman" w:hAnsi="Times New Roman"/>
                <w:bCs/>
                <w:sz w:val="24"/>
                <w:szCs w:val="24"/>
              </w:rPr>
              <w:t>рактическое занятие</w:t>
            </w:r>
            <w:proofErr w:type="gramStart"/>
            <w:r>
              <w:rPr>
                <w:rFonts w:ascii="Times New Roman" w:hAnsi="Times New Roman"/>
                <w:spacing w:val="-10"/>
                <w:sz w:val="24"/>
                <w:szCs w:val="24"/>
              </w:rPr>
              <w:t>«</w:t>
            </w:r>
            <w:r>
              <w:rPr>
                <w:rFonts w:ascii="Times New Roman" w:hAnsi="Times New Roman"/>
                <w:sz w:val="24"/>
                <w:szCs w:val="24"/>
              </w:rPr>
              <w:t>С</w:t>
            </w:r>
            <w:proofErr w:type="gramEnd"/>
            <w:r>
              <w:rPr>
                <w:rFonts w:ascii="Times New Roman" w:hAnsi="Times New Roman"/>
                <w:sz w:val="24"/>
                <w:szCs w:val="24"/>
              </w:rPr>
              <w:t>оставление инструкции по охране труда, технологической п</w:t>
            </w:r>
            <w:r>
              <w:rPr>
                <w:rFonts w:ascii="Times New Roman" w:hAnsi="Times New Roman"/>
                <w:sz w:val="24"/>
                <w:szCs w:val="24"/>
              </w:rPr>
              <w:t>о</w:t>
            </w:r>
            <w:r>
              <w:rPr>
                <w:rFonts w:ascii="Times New Roman" w:hAnsi="Times New Roman"/>
                <w:sz w:val="24"/>
                <w:szCs w:val="24"/>
              </w:rPr>
              <w:t>следовательности выполнения операций»</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rPr>
          <w:trHeight w:val="3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line="240" w:lineRule="auto"/>
              <w:rPr>
                <w:rFonts w:ascii="Times New Roman" w:hAnsi="Times New Roman"/>
                <w:b/>
                <w:bCs/>
                <w:sz w:val="24"/>
                <w:szCs w:val="24"/>
              </w:rPr>
            </w:pPr>
            <w:r>
              <w:rPr>
                <w:rFonts w:ascii="Times New Roman" w:hAnsi="Times New Roman"/>
                <w:sz w:val="24"/>
                <w:szCs w:val="24"/>
              </w:rPr>
              <w:t>3.П</w:t>
            </w:r>
            <w:r>
              <w:rPr>
                <w:rFonts w:ascii="Times New Roman" w:hAnsi="Times New Roman"/>
                <w:bCs/>
                <w:sz w:val="24"/>
                <w:szCs w:val="24"/>
              </w:rPr>
              <w:t>рактическое занятие</w:t>
            </w:r>
            <w:proofErr w:type="gramStart"/>
            <w:r>
              <w:rPr>
                <w:rFonts w:ascii="Times New Roman" w:hAnsi="Times New Roman"/>
                <w:spacing w:val="-10"/>
                <w:sz w:val="24"/>
                <w:szCs w:val="24"/>
              </w:rPr>
              <w:t>«С</w:t>
            </w:r>
            <w:proofErr w:type="gramEnd"/>
            <w:r>
              <w:rPr>
                <w:rFonts w:ascii="Times New Roman" w:hAnsi="Times New Roman"/>
                <w:spacing w:val="-10"/>
                <w:sz w:val="24"/>
                <w:szCs w:val="24"/>
              </w:rPr>
              <w:t>оставление и редактирование  инструкций управляющих программ»</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0" w:type="auto"/>
            <w:vMerge/>
            <w:vAlign w:val="center"/>
            <w:hideMark/>
          </w:tcPr>
          <w:p w:rsidR="00BE10B1" w:rsidRDefault="00BE10B1">
            <w:pPr>
              <w:spacing w:after="0" w:line="256" w:lineRule="auto"/>
              <w:rPr>
                <w:rFonts w:ascii="Times New Roman" w:hAnsi="Times New Roman"/>
                <w:sz w:val="24"/>
                <w:szCs w:val="24"/>
              </w:rPr>
            </w:pPr>
          </w:p>
        </w:tc>
      </w:tr>
      <w:tr w:rsidR="00BE10B1" w:rsidTr="00BE10B1">
        <w:trPr>
          <w:trHeight w:val="3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spacing w:val="-10"/>
                <w:sz w:val="24"/>
                <w:szCs w:val="24"/>
              </w:rPr>
            </w:pPr>
            <w:r>
              <w:rPr>
                <w:rFonts w:ascii="Times New Roman" w:hAnsi="Times New Roman"/>
                <w:b/>
                <w:bCs/>
                <w:sz w:val="24"/>
                <w:szCs w:val="24"/>
              </w:rPr>
              <w:t xml:space="preserve">Самостоятельная работа </w:t>
            </w:r>
            <w:proofErr w:type="gramStart"/>
            <w:r>
              <w:rPr>
                <w:rFonts w:ascii="Times New Roman" w:hAnsi="Times New Roman"/>
                <w:b/>
                <w:bCs/>
                <w:sz w:val="24"/>
                <w:szCs w:val="24"/>
              </w:rPr>
              <w:t>обучающихся</w:t>
            </w:r>
            <w:proofErr w:type="gramEnd"/>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625" w:type="pct"/>
          </w:tcPr>
          <w:p w:rsidR="00BE10B1" w:rsidRDefault="00BE10B1">
            <w:pPr>
              <w:spacing w:after="0"/>
              <w:rPr>
                <w:rFonts w:ascii="Times New Roman" w:hAnsi="Times New Roman"/>
                <w:b/>
                <w:bCs/>
                <w:sz w:val="24"/>
                <w:szCs w:val="24"/>
              </w:rPr>
            </w:pPr>
          </w:p>
        </w:tc>
      </w:tr>
      <w:tr w:rsidR="00BE10B1" w:rsidTr="00BE10B1">
        <w:trPr>
          <w:trHeight w:val="320"/>
        </w:trPr>
        <w:tc>
          <w:tcPr>
            <w:tcW w:w="0" w:type="auto"/>
            <w:vMerge/>
            <w:vAlign w:val="center"/>
            <w:hideMark/>
          </w:tcPr>
          <w:p w:rsidR="00BE10B1" w:rsidRDefault="00BE10B1">
            <w:pPr>
              <w:spacing w:after="0" w:line="256" w:lineRule="auto"/>
              <w:rPr>
                <w:rFonts w:ascii="Times New Roman" w:hAnsi="Times New Roman"/>
                <w:b/>
                <w:bCs/>
                <w:sz w:val="24"/>
                <w:szCs w:val="24"/>
              </w:rPr>
            </w:pPr>
          </w:p>
        </w:tc>
        <w:tc>
          <w:tcPr>
            <w:tcW w:w="3161" w:type="pct"/>
            <w:hideMark/>
          </w:tcPr>
          <w:p w:rsidR="00BE10B1" w:rsidRDefault="00BE10B1">
            <w:pPr>
              <w:spacing w:after="0"/>
              <w:rPr>
                <w:rFonts w:ascii="Times New Roman" w:hAnsi="Times New Roman"/>
                <w:b/>
                <w:bCs/>
                <w:sz w:val="24"/>
                <w:szCs w:val="24"/>
              </w:rPr>
            </w:pPr>
            <w:r>
              <w:rPr>
                <w:rFonts w:ascii="Times New Roman" w:hAnsi="Times New Roman"/>
                <w:b/>
                <w:bCs/>
                <w:sz w:val="24"/>
                <w:szCs w:val="24"/>
              </w:rPr>
              <w:t>Промежуточная аттестация</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1</w:t>
            </w:r>
          </w:p>
        </w:tc>
        <w:tc>
          <w:tcPr>
            <w:tcW w:w="625" w:type="pct"/>
          </w:tcPr>
          <w:p w:rsidR="00BE10B1" w:rsidRDefault="00BE10B1">
            <w:pPr>
              <w:spacing w:after="0"/>
              <w:rPr>
                <w:rFonts w:ascii="Times New Roman" w:hAnsi="Times New Roman"/>
                <w:b/>
                <w:bCs/>
                <w:sz w:val="24"/>
                <w:szCs w:val="24"/>
              </w:rPr>
            </w:pPr>
          </w:p>
        </w:tc>
      </w:tr>
      <w:tr w:rsidR="00BE10B1" w:rsidTr="00BE10B1">
        <w:trPr>
          <w:trHeight w:val="20"/>
        </w:trPr>
        <w:tc>
          <w:tcPr>
            <w:tcW w:w="3929" w:type="pct"/>
            <w:gridSpan w:val="2"/>
            <w:hideMark/>
          </w:tcPr>
          <w:p w:rsidR="00BE10B1" w:rsidRDefault="00BE10B1">
            <w:pPr>
              <w:spacing w:after="0"/>
              <w:rPr>
                <w:rFonts w:ascii="Times New Roman" w:hAnsi="Times New Roman"/>
                <w:b/>
                <w:bCs/>
                <w:sz w:val="24"/>
                <w:szCs w:val="24"/>
              </w:rPr>
            </w:pPr>
            <w:r>
              <w:rPr>
                <w:rFonts w:ascii="Times New Roman" w:hAnsi="Times New Roman"/>
                <w:b/>
                <w:bCs/>
                <w:sz w:val="24"/>
                <w:szCs w:val="24"/>
              </w:rPr>
              <w:t>Всего:</w:t>
            </w:r>
          </w:p>
        </w:tc>
        <w:tc>
          <w:tcPr>
            <w:tcW w:w="446" w:type="pct"/>
            <w:vAlign w:val="center"/>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34</w:t>
            </w:r>
          </w:p>
        </w:tc>
        <w:tc>
          <w:tcPr>
            <w:tcW w:w="625" w:type="pct"/>
          </w:tcPr>
          <w:p w:rsidR="00BE10B1" w:rsidRDefault="00BE10B1">
            <w:pPr>
              <w:spacing w:after="0"/>
              <w:rPr>
                <w:rFonts w:ascii="Times New Roman" w:hAnsi="Times New Roman"/>
                <w:b/>
                <w:bCs/>
                <w:i/>
                <w:sz w:val="24"/>
                <w:szCs w:val="24"/>
              </w:rPr>
            </w:pPr>
          </w:p>
        </w:tc>
      </w:tr>
    </w:tbl>
    <w:p w:rsidR="00BE10B1" w:rsidRDefault="00BE10B1" w:rsidP="00BE10B1">
      <w:pPr>
        <w:spacing w:after="0"/>
        <w:rPr>
          <w:rFonts w:ascii="Times New Roman" w:hAnsi="Times New Roman"/>
          <w:i/>
        </w:rPr>
        <w:sectPr w:rsidR="00BE10B1">
          <w:pgSz w:w="16840" w:h="11907" w:orient="landscape"/>
          <w:pgMar w:top="851" w:right="1134" w:bottom="851" w:left="992" w:header="709" w:footer="709" w:gutter="0"/>
          <w:cols w:space="720"/>
        </w:sectPr>
      </w:pPr>
    </w:p>
    <w:p w:rsidR="00BE10B1" w:rsidRDefault="00BE10B1" w:rsidP="00BE10B1">
      <w:pPr>
        <w:outlineLvl w:val="0"/>
        <w:rPr>
          <w:rFonts w:ascii="Times New Roman" w:hAnsi="Times New Roman"/>
          <w:b/>
          <w:bCs/>
          <w:sz w:val="24"/>
          <w:szCs w:val="24"/>
        </w:rPr>
      </w:pPr>
      <w:r>
        <w:rPr>
          <w:rFonts w:ascii="Times New Roman" w:hAnsi="Times New Roman"/>
          <w:b/>
          <w:bCs/>
          <w:sz w:val="24"/>
          <w:szCs w:val="24"/>
        </w:rPr>
        <w:lastRenderedPageBreak/>
        <w:t>3. УСЛОВИЯ РЕАЛИЗАЦИИ ПРОГРАММЫ УЧЕБНОЙ ДИСЦИПЛИНЫ</w:t>
      </w:r>
    </w:p>
    <w:p w:rsidR="00BE10B1" w:rsidRDefault="00BE10B1" w:rsidP="00BE10B1">
      <w:pPr>
        <w:spacing w:after="0" w:line="240" w:lineRule="auto"/>
        <w:jc w:val="both"/>
        <w:outlineLvl w:val="0"/>
        <w:rPr>
          <w:rFonts w:ascii="Times New Roman" w:hAnsi="Times New Roman"/>
          <w:b/>
          <w:bCs/>
          <w:sz w:val="24"/>
          <w:szCs w:val="24"/>
        </w:rPr>
      </w:pPr>
      <w:r>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BE10B1" w:rsidRDefault="00BE10B1" w:rsidP="00BE10B1">
      <w:pPr>
        <w:suppressAutoHyphens/>
        <w:autoSpaceDE w:val="0"/>
        <w:autoSpaceDN w:val="0"/>
        <w:adjustRightInd w:val="0"/>
        <w:spacing w:after="0"/>
        <w:ind w:firstLine="709"/>
        <w:jc w:val="both"/>
        <w:rPr>
          <w:rFonts w:ascii="Times New Roman" w:hAnsi="Times New Roman"/>
          <w:bCs/>
          <w:sz w:val="24"/>
          <w:szCs w:val="24"/>
        </w:rPr>
      </w:pPr>
    </w:p>
    <w:p w:rsidR="00BE10B1" w:rsidRDefault="00BE10B1" w:rsidP="00BE10B1">
      <w:pPr>
        <w:suppressAutoHyphens/>
        <w:autoSpaceDE w:val="0"/>
        <w:autoSpaceDN w:val="0"/>
        <w:adjustRightInd w:val="0"/>
        <w:spacing w:after="0"/>
        <w:ind w:firstLine="709"/>
        <w:jc w:val="both"/>
        <w:rPr>
          <w:rFonts w:ascii="Times New Roman" w:hAnsi="Times New Roman"/>
          <w:i/>
          <w:sz w:val="24"/>
          <w:szCs w:val="24"/>
          <w:vertAlign w:val="superscript"/>
          <w:lang w:eastAsia="en-US"/>
        </w:rPr>
      </w:pPr>
      <w:r>
        <w:rPr>
          <w:rFonts w:ascii="Times New Roman" w:hAnsi="Times New Roman"/>
          <w:b/>
          <w:sz w:val="24"/>
          <w:szCs w:val="24"/>
        </w:rPr>
        <w:t>Кабинет</w:t>
      </w:r>
      <w:r>
        <w:rPr>
          <w:rFonts w:ascii="Times New Roman" w:hAnsi="Times New Roman"/>
          <w:bCs/>
          <w:sz w:val="24"/>
          <w:szCs w:val="24"/>
        </w:rPr>
        <w:t xml:space="preserve"> «</w:t>
      </w:r>
      <w:r>
        <w:rPr>
          <w:rFonts w:ascii="Times New Roman" w:hAnsi="Times New Roman"/>
          <w:b/>
          <w:sz w:val="24"/>
          <w:szCs w:val="24"/>
        </w:rPr>
        <w:t>Технический английский язык</w:t>
      </w:r>
      <w:r>
        <w:rPr>
          <w:rFonts w:ascii="Times New Roman" w:hAnsi="Times New Roman"/>
          <w:bCs/>
          <w:i/>
          <w:sz w:val="24"/>
          <w:szCs w:val="24"/>
        </w:rPr>
        <w:t>»</w:t>
      </w:r>
      <w:r>
        <w:rPr>
          <w:rFonts w:ascii="Times New Roman" w:hAnsi="Times New Roman"/>
          <w:sz w:val="24"/>
          <w:szCs w:val="24"/>
          <w:lang w:eastAsia="en-US"/>
        </w:rPr>
        <w:t>,</w:t>
      </w:r>
      <w:r>
        <w:rPr>
          <w:rFonts w:ascii="Times New Roman" w:hAnsi="Times New Roman"/>
          <w:i/>
          <w:sz w:val="24"/>
          <w:szCs w:val="24"/>
          <w:vertAlign w:val="superscript"/>
          <w:lang w:eastAsia="en-US"/>
        </w:rPr>
        <w:t xml:space="preserve"> </w:t>
      </w:r>
      <w:r>
        <w:rPr>
          <w:rFonts w:ascii="Times New Roman" w:hAnsi="Times New Roman"/>
          <w:sz w:val="24"/>
          <w:szCs w:val="24"/>
          <w:lang w:eastAsia="en-US"/>
        </w:rPr>
        <w:t>оснащенный о</w:t>
      </w:r>
      <w:r>
        <w:rPr>
          <w:rFonts w:ascii="Times New Roman" w:hAnsi="Times New Roman"/>
          <w:bCs/>
          <w:sz w:val="24"/>
          <w:szCs w:val="24"/>
          <w:lang w:eastAsia="en-US"/>
        </w:rPr>
        <w:t xml:space="preserve">борудованием: </w:t>
      </w:r>
    </w:p>
    <w:p w:rsidR="00BE10B1" w:rsidRDefault="00BE10B1" w:rsidP="00BE10B1">
      <w:pPr>
        <w:spacing w:after="0"/>
        <w:ind w:firstLine="709"/>
        <w:jc w:val="both"/>
        <w:rPr>
          <w:rFonts w:ascii="Times New Roman" w:hAnsi="Times New Roman"/>
          <w:sz w:val="24"/>
          <w:szCs w:val="24"/>
        </w:rPr>
      </w:pPr>
      <w:r>
        <w:rPr>
          <w:rFonts w:ascii="Times New Roman" w:hAnsi="Times New Roman"/>
          <w:sz w:val="24"/>
          <w:szCs w:val="24"/>
        </w:rPr>
        <w:t xml:space="preserve">- посадочные места по количеству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w:t>
      </w:r>
    </w:p>
    <w:p w:rsidR="00BE10B1" w:rsidRDefault="00BE10B1" w:rsidP="00BE10B1">
      <w:pPr>
        <w:spacing w:after="0"/>
        <w:ind w:firstLine="709"/>
        <w:jc w:val="both"/>
        <w:rPr>
          <w:rFonts w:ascii="Times New Roman" w:hAnsi="Times New Roman"/>
          <w:bCs/>
          <w:sz w:val="24"/>
          <w:szCs w:val="24"/>
        </w:rPr>
      </w:pPr>
      <w:r>
        <w:rPr>
          <w:rFonts w:ascii="Times New Roman" w:hAnsi="Times New Roman"/>
          <w:sz w:val="24"/>
          <w:szCs w:val="24"/>
        </w:rPr>
        <w:t>-</w:t>
      </w:r>
      <w:r>
        <w:rPr>
          <w:rFonts w:ascii="Times New Roman" w:hAnsi="Times New Roman"/>
          <w:bCs/>
          <w:sz w:val="24"/>
          <w:szCs w:val="24"/>
        </w:rPr>
        <w:t xml:space="preserve"> рабочее место преподавателя, оснащенное ПК; </w:t>
      </w:r>
    </w:p>
    <w:p w:rsidR="00BE10B1" w:rsidRDefault="00BE10B1" w:rsidP="00BE10B1">
      <w:pPr>
        <w:spacing w:after="0"/>
        <w:ind w:firstLine="709"/>
        <w:jc w:val="both"/>
        <w:rPr>
          <w:rFonts w:ascii="Times New Roman" w:hAnsi="Times New Roman"/>
          <w:sz w:val="24"/>
          <w:szCs w:val="24"/>
        </w:rPr>
      </w:pPr>
      <w:r>
        <w:rPr>
          <w:rFonts w:ascii="Times New Roman" w:hAnsi="Times New Roman"/>
          <w:sz w:val="24"/>
          <w:szCs w:val="24"/>
        </w:rPr>
        <w:t>- комплект учебно-наглядных пособий;</w:t>
      </w:r>
    </w:p>
    <w:p w:rsidR="00BE10B1" w:rsidRDefault="00BE10B1" w:rsidP="00BE10B1">
      <w:pPr>
        <w:spacing w:after="0"/>
        <w:ind w:firstLine="709"/>
        <w:jc w:val="both"/>
        <w:rPr>
          <w:rFonts w:ascii="Times New Roman" w:hAnsi="Times New Roman"/>
          <w:sz w:val="24"/>
          <w:szCs w:val="24"/>
        </w:rPr>
      </w:pPr>
      <w:r>
        <w:rPr>
          <w:rFonts w:ascii="Times New Roman" w:hAnsi="Times New Roman"/>
          <w:sz w:val="24"/>
          <w:szCs w:val="24"/>
        </w:rPr>
        <w:t>- комплекты раздаточных материалов;</w:t>
      </w:r>
    </w:p>
    <w:p w:rsidR="00BE10B1" w:rsidRDefault="00BE10B1" w:rsidP="00BE10B1">
      <w:pPr>
        <w:spacing w:after="0"/>
        <w:ind w:firstLine="709"/>
        <w:jc w:val="both"/>
        <w:rPr>
          <w:rFonts w:ascii="Times New Roman" w:hAnsi="Times New Roman"/>
          <w:sz w:val="24"/>
          <w:szCs w:val="24"/>
        </w:rPr>
      </w:pPr>
      <w:r>
        <w:rPr>
          <w:rFonts w:ascii="Times New Roman" w:hAnsi="Times New Roman"/>
          <w:sz w:val="24"/>
          <w:szCs w:val="24"/>
        </w:rPr>
        <w:t>- фонд оценочных средств.</w:t>
      </w:r>
    </w:p>
    <w:p w:rsidR="00BE10B1" w:rsidRDefault="00BE10B1" w:rsidP="00BE10B1">
      <w:pPr>
        <w:spacing w:after="0"/>
        <w:ind w:firstLine="709"/>
        <w:jc w:val="both"/>
        <w:outlineLvl w:val="0"/>
        <w:rPr>
          <w:rFonts w:ascii="Times New Roman" w:hAnsi="Times New Roman"/>
          <w:b/>
          <w:bCs/>
          <w:sz w:val="24"/>
          <w:szCs w:val="24"/>
        </w:rPr>
      </w:pPr>
      <w:r>
        <w:rPr>
          <w:rFonts w:ascii="Times New Roman" w:hAnsi="Times New Roman"/>
          <w:b/>
          <w:bCs/>
          <w:sz w:val="24"/>
          <w:szCs w:val="24"/>
        </w:rPr>
        <w:t>Технические средства обучения:</w:t>
      </w:r>
    </w:p>
    <w:p w:rsidR="00BE10B1" w:rsidRDefault="00BE10B1" w:rsidP="00BE10B1">
      <w:pPr>
        <w:spacing w:after="0"/>
        <w:ind w:firstLine="709"/>
        <w:jc w:val="both"/>
        <w:rPr>
          <w:rFonts w:ascii="Times New Roman" w:hAnsi="Times New Roman"/>
          <w:bCs/>
          <w:sz w:val="24"/>
          <w:szCs w:val="24"/>
        </w:rPr>
      </w:pPr>
      <w:r>
        <w:rPr>
          <w:rFonts w:ascii="Times New Roman" w:hAnsi="Times New Roman"/>
          <w:b/>
          <w:bCs/>
          <w:sz w:val="24"/>
          <w:szCs w:val="24"/>
        </w:rPr>
        <w:t xml:space="preserve">- </w:t>
      </w:r>
      <w:r>
        <w:rPr>
          <w:rFonts w:ascii="Times New Roman" w:hAnsi="Times New Roman"/>
          <w:bCs/>
          <w:sz w:val="24"/>
          <w:szCs w:val="24"/>
        </w:rPr>
        <w:t xml:space="preserve"> оргтехника, персональный компьютер с лицензионным программным обеспеч</w:t>
      </w:r>
      <w:r>
        <w:rPr>
          <w:rFonts w:ascii="Times New Roman" w:hAnsi="Times New Roman"/>
          <w:bCs/>
          <w:sz w:val="24"/>
          <w:szCs w:val="24"/>
        </w:rPr>
        <w:t>е</w:t>
      </w:r>
      <w:r>
        <w:rPr>
          <w:rFonts w:ascii="Times New Roman" w:hAnsi="Times New Roman"/>
          <w:bCs/>
          <w:sz w:val="24"/>
          <w:szCs w:val="24"/>
        </w:rPr>
        <w:t>нием:</w:t>
      </w:r>
    </w:p>
    <w:p w:rsidR="00BE10B1" w:rsidRDefault="00BE10B1" w:rsidP="00BE10B1">
      <w:pPr>
        <w:spacing w:after="0"/>
        <w:ind w:firstLine="709"/>
        <w:jc w:val="both"/>
        <w:rPr>
          <w:rFonts w:ascii="Times New Roman" w:hAnsi="Times New Roman"/>
          <w:sz w:val="24"/>
          <w:szCs w:val="24"/>
        </w:rPr>
      </w:pPr>
      <w:r>
        <w:rPr>
          <w:rFonts w:ascii="Times New Roman" w:hAnsi="Times New Roman"/>
          <w:sz w:val="24"/>
          <w:szCs w:val="24"/>
        </w:rPr>
        <w:t xml:space="preserve">- операционная система </w:t>
      </w:r>
      <w:proofErr w:type="spellStart"/>
      <w:r>
        <w:rPr>
          <w:rFonts w:ascii="Times New Roman" w:hAnsi="Times New Roman"/>
          <w:sz w:val="24"/>
          <w:szCs w:val="24"/>
          <w:lang w:val="en-US"/>
        </w:rPr>
        <w:t>MSWindowsXPProfessional</w:t>
      </w:r>
      <w:proofErr w:type="spellEnd"/>
      <w:r>
        <w:rPr>
          <w:rFonts w:ascii="Times New Roman" w:hAnsi="Times New Roman"/>
          <w:sz w:val="24"/>
          <w:szCs w:val="24"/>
        </w:rPr>
        <w:t>;</w:t>
      </w:r>
    </w:p>
    <w:p w:rsidR="00BE10B1" w:rsidRDefault="00BE10B1" w:rsidP="00BE10B1">
      <w:pPr>
        <w:spacing w:after="0"/>
        <w:ind w:firstLine="709"/>
        <w:contextualSpacing/>
        <w:rPr>
          <w:rFonts w:ascii="Times New Roman" w:hAnsi="Times New Roman"/>
          <w:b/>
          <w:sz w:val="24"/>
          <w:szCs w:val="24"/>
        </w:rPr>
      </w:pPr>
    </w:p>
    <w:p w:rsidR="00BE10B1" w:rsidRDefault="00BE10B1" w:rsidP="00BE10B1">
      <w:pPr>
        <w:spacing w:after="0" w:line="240" w:lineRule="auto"/>
        <w:ind w:firstLine="708"/>
        <w:jc w:val="both"/>
        <w:rPr>
          <w:rFonts w:ascii="Times New Roman" w:hAnsi="Times New Roman"/>
          <w:b/>
          <w:bCs/>
          <w:sz w:val="24"/>
          <w:szCs w:val="24"/>
        </w:rPr>
      </w:pPr>
      <w:bookmarkStart w:id="19" w:name="_Hlk81262587"/>
      <w:r>
        <w:rPr>
          <w:rFonts w:ascii="Times New Roman" w:hAnsi="Times New Roman"/>
          <w:b/>
          <w:bCs/>
          <w:sz w:val="24"/>
          <w:szCs w:val="24"/>
        </w:rPr>
        <w:t>3.2. Информационное обеспечение реализации программы</w:t>
      </w:r>
    </w:p>
    <w:p w:rsidR="00BE10B1" w:rsidRDefault="00BE10B1" w:rsidP="00BE10B1">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Pr>
          <w:rFonts w:ascii="Times New Roman" w:hAnsi="Times New Roman"/>
          <w:bCs/>
          <w:sz w:val="24"/>
          <w:szCs w:val="24"/>
        </w:rPr>
        <w:t xml:space="preserve">библиотечного фонда образовательной организацией </w:t>
      </w:r>
      <w:proofErr w:type="gramStart"/>
      <w:r>
        <w:rPr>
          <w:rFonts w:ascii="Times New Roman" w:hAnsi="Times New Roman"/>
          <w:bCs/>
          <w:sz w:val="24"/>
          <w:szCs w:val="24"/>
        </w:rPr>
        <w:t>выбирается не менее одного издания</w:t>
      </w:r>
      <w:proofErr w:type="gramEnd"/>
      <w:r>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BE10B1" w:rsidRDefault="00BE10B1" w:rsidP="00BE10B1">
      <w:pPr>
        <w:spacing w:after="0" w:line="240" w:lineRule="auto"/>
        <w:ind w:firstLine="708"/>
        <w:contextualSpacing/>
        <w:jc w:val="both"/>
        <w:rPr>
          <w:rFonts w:ascii="Times New Roman" w:hAnsi="Times New Roman"/>
          <w:b/>
          <w:sz w:val="24"/>
          <w:szCs w:val="24"/>
          <w:highlight w:val="yellow"/>
        </w:rPr>
      </w:pPr>
    </w:p>
    <w:p w:rsidR="00BE10B1" w:rsidRDefault="00BE10B1" w:rsidP="00BE10B1">
      <w:pPr>
        <w:spacing w:after="0" w:line="240" w:lineRule="auto"/>
        <w:rPr>
          <w:rFonts w:ascii="Times New Roman" w:hAnsi="Times New Roman"/>
          <w:b/>
          <w:color w:val="000000"/>
          <w:sz w:val="24"/>
          <w:szCs w:val="24"/>
        </w:rPr>
      </w:pPr>
      <w:r>
        <w:rPr>
          <w:rFonts w:ascii="Times New Roman" w:hAnsi="Times New Roman"/>
          <w:b/>
          <w:color w:val="000000"/>
          <w:sz w:val="24"/>
          <w:szCs w:val="24"/>
        </w:rPr>
        <w:t>3.2.1. Основные печатные издания</w:t>
      </w:r>
      <w:r>
        <w:rPr>
          <w:rFonts w:ascii="Times New Roman" w:hAnsi="Times New Roman"/>
          <w:color w:val="000000"/>
          <w:sz w:val="24"/>
          <w:szCs w:val="24"/>
        </w:rPr>
        <w:br/>
        <w:t xml:space="preserve">1. </w:t>
      </w:r>
      <w:proofErr w:type="spellStart"/>
      <w:r>
        <w:rPr>
          <w:rFonts w:ascii="Times New Roman" w:hAnsi="Times New Roman"/>
          <w:color w:val="000000"/>
          <w:sz w:val="24"/>
          <w:szCs w:val="24"/>
        </w:rPr>
        <w:t>Английскийя</w:t>
      </w:r>
      <w:proofErr w:type="spellEnd"/>
      <w:r>
        <w:rPr>
          <w:rFonts w:ascii="Times New Roman" w:hAnsi="Times New Roman"/>
          <w:color w:val="000000"/>
          <w:sz w:val="24"/>
          <w:szCs w:val="24"/>
        </w:rPr>
        <w:t xml:space="preserve"> язык для технических специальностей - </w:t>
      </w:r>
      <w:proofErr w:type="spellStart"/>
      <w:r>
        <w:rPr>
          <w:rFonts w:ascii="Times New Roman" w:hAnsi="Times New Roman"/>
          <w:color w:val="000000"/>
          <w:sz w:val="24"/>
          <w:szCs w:val="24"/>
        </w:rPr>
        <w:t>EnglishforTechnicalColleges</w:t>
      </w:r>
      <w:proofErr w:type="spellEnd"/>
      <w:r>
        <w:rPr>
          <w:rFonts w:ascii="Times New Roman" w:hAnsi="Times New Roman"/>
          <w:color w:val="000000"/>
          <w:sz w:val="24"/>
          <w:szCs w:val="24"/>
        </w:rPr>
        <w:t>: уче</w:t>
      </w:r>
      <w:r>
        <w:rPr>
          <w:rFonts w:ascii="Times New Roman" w:hAnsi="Times New Roman"/>
          <w:color w:val="000000"/>
          <w:sz w:val="24"/>
          <w:szCs w:val="24"/>
        </w:rPr>
        <w:t>б</w:t>
      </w:r>
      <w:r>
        <w:rPr>
          <w:rFonts w:ascii="Times New Roman" w:hAnsi="Times New Roman"/>
          <w:color w:val="000000"/>
          <w:sz w:val="24"/>
          <w:szCs w:val="24"/>
        </w:rPr>
        <w:t xml:space="preserve">ник для студентов учреждений среднего проф. Образования / А.П. </w:t>
      </w:r>
      <w:proofErr w:type="gramStart"/>
      <w:r>
        <w:rPr>
          <w:rFonts w:ascii="Times New Roman" w:hAnsi="Times New Roman"/>
          <w:color w:val="000000"/>
          <w:sz w:val="24"/>
          <w:szCs w:val="24"/>
        </w:rPr>
        <w:t>Голубев</w:t>
      </w:r>
      <w:proofErr w:type="gramEnd"/>
      <w:r>
        <w:rPr>
          <w:rFonts w:ascii="Times New Roman" w:hAnsi="Times New Roman"/>
          <w:color w:val="000000"/>
          <w:sz w:val="24"/>
          <w:szCs w:val="24"/>
        </w:rPr>
        <w:t xml:space="preserve">, А.П. </w:t>
      </w:r>
      <w:proofErr w:type="spellStart"/>
      <w:r>
        <w:rPr>
          <w:rFonts w:ascii="Times New Roman" w:hAnsi="Times New Roman"/>
          <w:color w:val="000000"/>
          <w:sz w:val="24"/>
          <w:szCs w:val="24"/>
        </w:rPr>
        <w:t>Корж</w:t>
      </w:r>
      <w:r>
        <w:rPr>
          <w:rFonts w:ascii="Times New Roman" w:hAnsi="Times New Roman"/>
          <w:color w:val="000000"/>
          <w:sz w:val="24"/>
          <w:szCs w:val="24"/>
        </w:rPr>
        <w:t>а</w:t>
      </w:r>
      <w:r>
        <w:rPr>
          <w:rFonts w:ascii="Times New Roman" w:hAnsi="Times New Roman"/>
          <w:color w:val="000000"/>
          <w:sz w:val="24"/>
          <w:szCs w:val="24"/>
        </w:rPr>
        <w:t>вый</w:t>
      </w:r>
      <w:proofErr w:type="spellEnd"/>
      <w:r>
        <w:rPr>
          <w:rFonts w:ascii="Times New Roman" w:hAnsi="Times New Roman"/>
          <w:color w:val="000000"/>
          <w:sz w:val="24"/>
          <w:szCs w:val="24"/>
        </w:rPr>
        <w:t xml:space="preserve">, И.Б. Смирнова. - 6-е изд., </w:t>
      </w:r>
      <w:proofErr w:type="spellStart"/>
      <w:r>
        <w:rPr>
          <w:rFonts w:ascii="Times New Roman" w:hAnsi="Times New Roman"/>
          <w:color w:val="000000"/>
          <w:sz w:val="24"/>
          <w:szCs w:val="24"/>
        </w:rPr>
        <w:t>испр</w:t>
      </w:r>
      <w:proofErr w:type="spellEnd"/>
      <w:r>
        <w:rPr>
          <w:rFonts w:ascii="Times New Roman" w:hAnsi="Times New Roman"/>
          <w:color w:val="000000"/>
          <w:sz w:val="24"/>
          <w:szCs w:val="24"/>
        </w:rPr>
        <w:t>. - М.: Издательский центр "Академия", 2021. - 208 с.</w:t>
      </w:r>
      <w:r>
        <w:rPr>
          <w:rFonts w:ascii="Times New Roman" w:hAnsi="Times New Roman"/>
          <w:color w:val="000000"/>
          <w:sz w:val="24"/>
          <w:szCs w:val="24"/>
        </w:rPr>
        <w:br/>
        <w:t xml:space="preserve">2. </w:t>
      </w:r>
      <w:proofErr w:type="spellStart"/>
      <w:r>
        <w:rPr>
          <w:rFonts w:ascii="Times New Roman" w:hAnsi="Times New Roman"/>
          <w:color w:val="000000"/>
          <w:sz w:val="24"/>
          <w:szCs w:val="24"/>
        </w:rPr>
        <w:t>Гаренских</w:t>
      </w:r>
      <w:proofErr w:type="spellEnd"/>
      <w:r>
        <w:rPr>
          <w:rFonts w:ascii="Times New Roman" w:hAnsi="Times New Roman"/>
          <w:color w:val="000000"/>
          <w:sz w:val="24"/>
          <w:szCs w:val="24"/>
        </w:rPr>
        <w:t xml:space="preserve">, Л. В. Немецкий язык: вводный курс = </w:t>
      </w:r>
      <w:proofErr w:type="spellStart"/>
      <w:r>
        <w:rPr>
          <w:rFonts w:ascii="Times New Roman" w:hAnsi="Times New Roman"/>
          <w:color w:val="000000"/>
          <w:sz w:val="24"/>
          <w:szCs w:val="24"/>
        </w:rPr>
        <w:t>Deutsch</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Vorkurs</w:t>
      </w:r>
      <w:proofErr w:type="spellEnd"/>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практикум для СПО / Л. В. </w:t>
      </w:r>
      <w:proofErr w:type="spellStart"/>
      <w:r>
        <w:rPr>
          <w:rFonts w:ascii="Times New Roman" w:hAnsi="Times New Roman"/>
          <w:color w:val="000000"/>
          <w:sz w:val="24"/>
          <w:szCs w:val="24"/>
        </w:rPr>
        <w:t>Гаренских</w:t>
      </w:r>
      <w:proofErr w:type="spellEnd"/>
      <w:r>
        <w:rPr>
          <w:rFonts w:ascii="Times New Roman" w:hAnsi="Times New Roman"/>
          <w:color w:val="000000"/>
          <w:sz w:val="24"/>
          <w:szCs w:val="24"/>
        </w:rPr>
        <w:t xml:space="preserve">, И. Т. Демкина. — 2-е изд. — Саратов : Профобразование, 2021. — 104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xml:space="preserve">. — ISBN 978-5-4488-1119-7. </w:t>
      </w:r>
      <w:r>
        <w:rPr>
          <w:rFonts w:ascii="Times New Roman" w:hAnsi="Times New Roman"/>
          <w:color w:val="000000"/>
          <w:sz w:val="24"/>
          <w:szCs w:val="24"/>
        </w:rPr>
        <w:br/>
        <w:t xml:space="preserve">3. </w:t>
      </w:r>
      <w:proofErr w:type="spellStart"/>
      <w:r>
        <w:rPr>
          <w:rFonts w:ascii="Times New Roman" w:hAnsi="Times New Roman"/>
          <w:color w:val="000000"/>
          <w:sz w:val="24"/>
          <w:szCs w:val="24"/>
        </w:rPr>
        <w:t>Евдокимова-Царенко</w:t>
      </w:r>
      <w:proofErr w:type="spellEnd"/>
      <w:r>
        <w:rPr>
          <w:rFonts w:ascii="Times New Roman" w:hAnsi="Times New Roman"/>
          <w:color w:val="000000"/>
          <w:sz w:val="24"/>
          <w:szCs w:val="24"/>
        </w:rPr>
        <w:t>, Э.П. Практическая грамматика английского языка в закономе</w:t>
      </w:r>
      <w:r>
        <w:rPr>
          <w:rFonts w:ascii="Times New Roman" w:hAnsi="Times New Roman"/>
          <w:color w:val="000000"/>
          <w:sz w:val="24"/>
          <w:szCs w:val="24"/>
        </w:rPr>
        <w:t>р</w:t>
      </w:r>
      <w:r>
        <w:rPr>
          <w:rFonts w:ascii="Times New Roman" w:hAnsi="Times New Roman"/>
          <w:color w:val="000000"/>
          <w:sz w:val="24"/>
          <w:szCs w:val="24"/>
        </w:rPr>
        <w:t>ностях (с тестами, упражнениями и ключами к ним)</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 Э.П. </w:t>
      </w:r>
      <w:proofErr w:type="spellStart"/>
      <w:r>
        <w:rPr>
          <w:rFonts w:ascii="Times New Roman" w:hAnsi="Times New Roman"/>
          <w:color w:val="000000"/>
          <w:sz w:val="24"/>
          <w:szCs w:val="24"/>
        </w:rPr>
        <w:t>Евдокимова-Царенко</w:t>
      </w:r>
      <w:proofErr w:type="spellEnd"/>
      <w:r>
        <w:rPr>
          <w:rFonts w:ascii="Times New Roman" w:hAnsi="Times New Roman"/>
          <w:color w:val="000000"/>
          <w:sz w:val="24"/>
          <w:szCs w:val="24"/>
        </w:rPr>
        <w:t xml:space="preserve">. — 2-е изд., </w:t>
      </w:r>
      <w:proofErr w:type="spellStart"/>
      <w:r>
        <w:rPr>
          <w:rFonts w:ascii="Times New Roman" w:hAnsi="Times New Roman"/>
          <w:color w:val="000000"/>
          <w:sz w:val="24"/>
          <w:szCs w:val="24"/>
        </w:rPr>
        <w:t>перераб</w:t>
      </w:r>
      <w:proofErr w:type="spellEnd"/>
      <w:r>
        <w:rPr>
          <w:rFonts w:ascii="Times New Roman" w:hAnsi="Times New Roman"/>
          <w:color w:val="000000"/>
          <w:sz w:val="24"/>
          <w:szCs w:val="24"/>
        </w:rPr>
        <w:t>. —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2018. — 348 с. — ISBN 978-5-8114-2987-5.</w:t>
      </w:r>
      <w:r>
        <w:rPr>
          <w:rFonts w:ascii="Times New Roman" w:hAnsi="Times New Roman"/>
          <w:color w:val="000000"/>
          <w:sz w:val="24"/>
          <w:szCs w:val="24"/>
        </w:rPr>
        <w:br/>
        <w:t>4. Кузнецова, Т. С. Английский язык. Устная речь. Практикум</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учебное пособие для СПО / Т. С. Кузнецова. — 2-е изд. — Саратов, Екатеринбург : Профобразование, Уральский федеральный университет, 2019. — 267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xml:space="preserve">. — ISBN 978-5-4488-0457-1, 978-5-7996-2846-8. </w:t>
      </w:r>
      <w:r>
        <w:rPr>
          <w:rFonts w:ascii="Times New Roman" w:hAnsi="Times New Roman"/>
          <w:color w:val="000000"/>
          <w:sz w:val="24"/>
          <w:szCs w:val="24"/>
        </w:rPr>
        <w:br/>
        <w:t>5. Лаврентьева, Т. В. Лексикология современного французского языка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практикум для СПО / Т. В. Лаврентьева. — Саратов</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Профобразование, 2020. — 95 </w:t>
      </w:r>
      <w:proofErr w:type="spellStart"/>
      <w:r>
        <w:rPr>
          <w:rFonts w:ascii="Times New Roman" w:hAnsi="Times New Roman"/>
          <w:color w:val="000000"/>
          <w:sz w:val="24"/>
          <w:szCs w:val="24"/>
        </w:rPr>
        <w:t>c</w:t>
      </w:r>
      <w:proofErr w:type="spellEnd"/>
      <w:r>
        <w:rPr>
          <w:rFonts w:ascii="Times New Roman" w:hAnsi="Times New Roman"/>
          <w:color w:val="000000"/>
          <w:sz w:val="24"/>
          <w:szCs w:val="24"/>
        </w:rPr>
        <w:t xml:space="preserve">. — ISBN 978-5-4488-0669-8. </w:t>
      </w:r>
      <w:r>
        <w:rPr>
          <w:rFonts w:ascii="Times New Roman" w:hAnsi="Times New Roman"/>
          <w:color w:val="000000"/>
          <w:sz w:val="24"/>
          <w:szCs w:val="24"/>
        </w:rPr>
        <w:br/>
        <w:t xml:space="preserve">6. </w:t>
      </w:r>
      <w:proofErr w:type="spellStart"/>
      <w:r>
        <w:rPr>
          <w:rFonts w:ascii="Times New Roman" w:hAnsi="Times New Roman"/>
          <w:color w:val="000000"/>
          <w:sz w:val="24"/>
          <w:szCs w:val="24"/>
        </w:rPr>
        <w:t>Малецкая</w:t>
      </w:r>
      <w:proofErr w:type="spellEnd"/>
      <w:r>
        <w:rPr>
          <w:rFonts w:ascii="Times New Roman" w:hAnsi="Times New Roman"/>
          <w:color w:val="000000"/>
          <w:sz w:val="24"/>
          <w:szCs w:val="24"/>
        </w:rPr>
        <w:t xml:space="preserve"> О. П., Селевина И. М. Английский язык. Учебное пособие для СПО/ О. П. </w:t>
      </w:r>
      <w:proofErr w:type="spellStart"/>
      <w:r>
        <w:rPr>
          <w:rFonts w:ascii="Times New Roman" w:hAnsi="Times New Roman"/>
          <w:color w:val="000000"/>
          <w:sz w:val="24"/>
          <w:szCs w:val="24"/>
        </w:rPr>
        <w:t>Малецкая</w:t>
      </w:r>
      <w:proofErr w:type="spellEnd"/>
      <w:r>
        <w:rPr>
          <w:rFonts w:ascii="Times New Roman" w:hAnsi="Times New Roman"/>
          <w:color w:val="000000"/>
          <w:sz w:val="24"/>
          <w:szCs w:val="24"/>
        </w:rPr>
        <w:t>, И. М. Селевина.— Санкт-Петербург</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Лань, 2020. — 136 с. — ISBN 978-5-8114-6607-8. </w:t>
      </w:r>
      <w:r>
        <w:rPr>
          <w:rFonts w:ascii="Times New Roman" w:hAnsi="Times New Roman"/>
          <w:color w:val="000000"/>
          <w:sz w:val="24"/>
          <w:szCs w:val="24"/>
        </w:rPr>
        <w:br/>
      </w:r>
    </w:p>
    <w:p w:rsidR="00BE10B1" w:rsidRDefault="00BE10B1" w:rsidP="00BE10B1">
      <w:pPr>
        <w:spacing w:after="0" w:line="240" w:lineRule="auto"/>
        <w:rPr>
          <w:rFonts w:ascii="Times New Roman" w:hAnsi="Times New Roman"/>
          <w:color w:val="000000"/>
          <w:sz w:val="24"/>
          <w:szCs w:val="24"/>
        </w:rPr>
      </w:pPr>
      <w:r>
        <w:rPr>
          <w:rFonts w:ascii="Times New Roman" w:hAnsi="Times New Roman"/>
          <w:b/>
          <w:color w:val="000000"/>
          <w:sz w:val="24"/>
          <w:szCs w:val="24"/>
        </w:rPr>
        <w:t xml:space="preserve">3.2.2. Дополнительные источники </w:t>
      </w:r>
      <w:r>
        <w:rPr>
          <w:rFonts w:ascii="Times New Roman" w:hAnsi="Times New Roman"/>
          <w:color w:val="000000"/>
          <w:sz w:val="24"/>
          <w:szCs w:val="24"/>
        </w:rPr>
        <w:br/>
        <w:t xml:space="preserve">1. Английский язык : учебник для студентов учреждений </w:t>
      </w:r>
      <w:proofErr w:type="spellStart"/>
      <w:r>
        <w:rPr>
          <w:rFonts w:ascii="Times New Roman" w:hAnsi="Times New Roman"/>
          <w:color w:val="000000"/>
          <w:sz w:val="24"/>
          <w:szCs w:val="24"/>
        </w:rPr>
        <w:t>сред</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роф</w:t>
      </w:r>
      <w:proofErr w:type="spellEnd"/>
      <w:r>
        <w:rPr>
          <w:rFonts w:ascii="Times New Roman" w:hAnsi="Times New Roman"/>
          <w:color w:val="000000"/>
          <w:sz w:val="24"/>
          <w:szCs w:val="24"/>
        </w:rPr>
        <w:t xml:space="preserve">. образования / А.П. </w:t>
      </w:r>
      <w:r>
        <w:rPr>
          <w:rFonts w:ascii="Times New Roman" w:hAnsi="Times New Roman"/>
          <w:color w:val="000000"/>
          <w:sz w:val="24"/>
          <w:szCs w:val="24"/>
        </w:rPr>
        <w:lastRenderedPageBreak/>
        <w:t xml:space="preserve">Голубев, Н.В. </w:t>
      </w:r>
      <w:proofErr w:type="spellStart"/>
      <w:r>
        <w:rPr>
          <w:rFonts w:ascii="Times New Roman" w:hAnsi="Times New Roman"/>
          <w:color w:val="000000"/>
          <w:sz w:val="24"/>
          <w:szCs w:val="24"/>
        </w:rPr>
        <w:t>Балюк</w:t>
      </w:r>
      <w:proofErr w:type="spellEnd"/>
      <w:r>
        <w:rPr>
          <w:rFonts w:ascii="Times New Roman" w:hAnsi="Times New Roman"/>
          <w:color w:val="000000"/>
          <w:sz w:val="24"/>
          <w:szCs w:val="24"/>
        </w:rPr>
        <w:t>, И.Б. Смирнова. - 14-е изд., стер. - М.: Издательский центр "Акад</w:t>
      </w:r>
      <w:r>
        <w:rPr>
          <w:rFonts w:ascii="Times New Roman" w:hAnsi="Times New Roman"/>
          <w:color w:val="000000"/>
          <w:sz w:val="24"/>
          <w:szCs w:val="24"/>
        </w:rPr>
        <w:t>е</w:t>
      </w:r>
      <w:r>
        <w:rPr>
          <w:rFonts w:ascii="Times New Roman" w:hAnsi="Times New Roman"/>
          <w:color w:val="000000"/>
          <w:sz w:val="24"/>
          <w:szCs w:val="24"/>
        </w:rPr>
        <w:t xml:space="preserve">мия", 2021. - 336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w:t>
      </w:r>
    </w:p>
    <w:p w:rsidR="00BE10B1" w:rsidRDefault="00BE10B1" w:rsidP="00BE10B1">
      <w:pPr>
        <w:jc w:val="center"/>
        <w:rPr>
          <w:rFonts w:ascii="Times New Roman" w:hAnsi="Times New Roman"/>
          <w:b/>
          <w:bCs/>
          <w:sz w:val="24"/>
          <w:szCs w:val="24"/>
        </w:rPr>
      </w:pPr>
      <w:r>
        <w:rPr>
          <w:rFonts w:ascii="Times New Roman" w:hAnsi="Times New Roman"/>
          <w:b/>
          <w:bCs/>
          <w:sz w:val="24"/>
          <w:szCs w:val="24"/>
        </w:rPr>
        <w:t>4. КОНТРОЛЬ И ОЦЕНКА РЕЗУЛЬТАТОВ ОСВОЕНИЯ УЧЕБНОЙ ДИСЦИПЛ</w:t>
      </w:r>
      <w:r>
        <w:rPr>
          <w:rFonts w:ascii="Times New Roman" w:hAnsi="Times New Roman"/>
          <w:b/>
          <w:bCs/>
          <w:sz w:val="24"/>
          <w:szCs w:val="24"/>
        </w:rPr>
        <w:t>И</w:t>
      </w:r>
      <w:r>
        <w:rPr>
          <w:rFonts w:ascii="Times New Roman" w:hAnsi="Times New Roman"/>
          <w:b/>
          <w:bCs/>
          <w:sz w:val="24"/>
          <w:szCs w:val="24"/>
        </w:rPr>
        <w:t>НЫ</w:t>
      </w:r>
    </w:p>
    <w:bookmarkEnd w:id="19"/>
    <w:p w:rsidR="00BE10B1" w:rsidRDefault="00BE10B1" w:rsidP="00BE10B1">
      <w:pPr>
        <w:pStyle w:val="ae"/>
        <w:ind w:left="720"/>
        <w:contextualSpacing/>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3394"/>
        <w:gridCol w:w="2517"/>
      </w:tblGrid>
      <w:tr w:rsidR="00BE10B1" w:rsidTr="00BE10B1">
        <w:tc>
          <w:tcPr>
            <w:tcW w:w="1912" w:type="pc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Результаты обучения</w:t>
            </w:r>
          </w:p>
        </w:tc>
        <w:tc>
          <w:tcPr>
            <w:tcW w:w="1773" w:type="pc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Критерии оценки</w:t>
            </w:r>
          </w:p>
        </w:tc>
        <w:tc>
          <w:tcPr>
            <w:tcW w:w="1315" w:type="pct"/>
            <w:hideMark/>
          </w:tcPr>
          <w:p w:rsidR="00BE10B1" w:rsidRDefault="00BE10B1">
            <w:pPr>
              <w:spacing w:after="0"/>
              <w:jc w:val="center"/>
              <w:rPr>
                <w:rFonts w:ascii="Times New Roman" w:hAnsi="Times New Roman"/>
                <w:b/>
                <w:bCs/>
                <w:sz w:val="24"/>
                <w:szCs w:val="24"/>
              </w:rPr>
            </w:pPr>
            <w:r>
              <w:rPr>
                <w:rFonts w:ascii="Times New Roman" w:hAnsi="Times New Roman"/>
                <w:b/>
                <w:bCs/>
                <w:sz w:val="24"/>
                <w:szCs w:val="24"/>
              </w:rPr>
              <w:t>Методы оценки</w:t>
            </w:r>
          </w:p>
        </w:tc>
      </w:tr>
      <w:tr w:rsidR="00BE10B1" w:rsidTr="00BE10B1">
        <w:trPr>
          <w:trHeight w:val="4982"/>
        </w:trPr>
        <w:tc>
          <w:tcPr>
            <w:tcW w:w="1912" w:type="pct"/>
            <w:hideMark/>
          </w:tcPr>
          <w:p w:rsidR="00BE10B1" w:rsidRDefault="00BE10B1">
            <w:pPr>
              <w:spacing w:after="0"/>
              <w:ind w:firstLine="284"/>
              <w:jc w:val="both"/>
              <w:rPr>
                <w:rFonts w:ascii="Times New Roman" w:hAnsi="Times New Roman"/>
                <w:b/>
                <w:iCs/>
                <w:sz w:val="24"/>
                <w:szCs w:val="24"/>
              </w:rPr>
            </w:pPr>
            <w:r>
              <w:rPr>
                <w:rFonts w:ascii="Times New Roman" w:hAnsi="Times New Roman"/>
                <w:b/>
                <w:iCs/>
                <w:sz w:val="24"/>
                <w:szCs w:val="24"/>
              </w:rPr>
              <w:t>Знания</w:t>
            </w:r>
          </w:p>
          <w:p w:rsidR="00BE10B1" w:rsidRDefault="00BE10B1">
            <w:pPr>
              <w:spacing w:after="0"/>
              <w:ind w:firstLine="284"/>
              <w:jc w:val="both"/>
              <w:rPr>
                <w:rFonts w:ascii="Times New Roman" w:hAnsi="Times New Roman"/>
                <w:iCs/>
                <w:sz w:val="24"/>
                <w:szCs w:val="24"/>
              </w:rPr>
            </w:pPr>
            <w:r>
              <w:rPr>
                <w:rFonts w:ascii="Times New Roman" w:hAnsi="Times New Roman"/>
                <w:iCs/>
                <w:sz w:val="24"/>
                <w:szCs w:val="24"/>
              </w:rPr>
              <w:t>правила построения простых и сложных предложений на пр</w:t>
            </w:r>
            <w:r>
              <w:rPr>
                <w:rFonts w:ascii="Times New Roman" w:hAnsi="Times New Roman"/>
                <w:iCs/>
                <w:sz w:val="24"/>
                <w:szCs w:val="24"/>
              </w:rPr>
              <w:t>о</w:t>
            </w:r>
            <w:r>
              <w:rPr>
                <w:rFonts w:ascii="Times New Roman" w:hAnsi="Times New Roman"/>
                <w:iCs/>
                <w:sz w:val="24"/>
                <w:szCs w:val="24"/>
              </w:rPr>
              <w:t xml:space="preserve">фессиональные темы; </w:t>
            </w:r>
          </w:p>
          <w:p w:rsidR="00BE10B1" w:rsidRDefault="00BE10B1">
            <w:pPr>
              <w:spacing w:after="0"/>
              <w:ind w:firstLine="284"/>
              <w:jc w:val="both"/>
              <w:rPr>
                <w:rFonts w:ascii="Times New Roman" w:hAnsi="Times New Roman"/>
                <w:iCs/>
                <w:sz w:val="24"/>
                <w:szCs w:val="24"/>
              </w:rPr>
            </w:pPr>
            <w:r>
              <w:rPr>
                <w:rFonts w:ascii="Times New Roman" w:hAnsi="Times New Roman"/>
                <w:iCs/>
                <w:sz w:val="24"/>
                <w:szCs w:val="24"/>
              </w:rPr>
              <w:t>основные общеупотребител</w:t>
            </w:r>
            <w:r>
              <w:rPr>
                <w:rFonts w:ascii="Times New Roman" w:hAnsi="Times New Roman"/>
                <w:iCs/>
                <w:sz w:val="24"/>
                <w:szCs w:val="24"/>
              </w:rPr>
              <w:t>ь</w:t>
            </w:r>
            <w:r>
              <w:rPr>
                <w:rFonts w:ascii="Times New Roman" w:hAnsi="Times New Roman"/>
                <w:iCs/>
                <w:sz w:val="24"/>
                <w:szCs w:val="24"/>
              </w:rPr>
              <w:t>ные глаголы (бытовая и профе</w:t>
            </w:r>
            <w:r>
              <w:rPr>
                <w:rFonts w:ascii="Times New Roman" w:hAnsi="Times New Roman"/>
                <w:iCs/>
                <w:sz w:val="24"/>
                <w:szCs w:val="24"/>
              </w:rPr>
              <w:t>с</w:t>
            </w:r>
            <w:r>
              <w:rPr>
                <w:rFonts w:ascii="Times New Roman" w:hAnsi="Times New Roman"/>
                <w:iCs/>
                <w:sz w:val="24"/>
                <w:szCs w:val="24"/>
              </w:rPr>
              <w:t xml:space="preserve">сиональная лексика); </w:t>
            </w:r>
          </w:p>
          <w:p w:rsidR="00BE10B1" w:rsidRDefault="00BE10B1">
            <w:pPr>
              <w:spacing w:after="0"/>
              <w:ind w:firstLine="284"/>
              <w:jc w:val="both"/>
              <w:rPr>
                <w:rFonts w:ascii="Times New Roman" w:hAnsi="Times New Roman"/>
                <w:iCs/>
                <w:sz w:val="24"/>
                <w:szCs w:val="24"/>
              </w:rPr>
            </w:pPr>
            <w:r>
              <w:rPr>
                <w:rFonts w:ascii="Times New Roman" w:hAnsi="Times New Roman"/>
                <w:iCs/>
                <w:sz w:val="24"/>
                <w:szCs w:val="24"/>
              </w:rPr>
              <w:t>лексический минимум, отн</w:t>
            </w:r>
            <w:r>
              <w:rPr>
                <w:rFonts w:ascii="Times New Roman" w:hAnsi="Times New Roman"/>
                <w:iCs/>
                <w:sz w:val="24"/>
                <w:szCs w:val="24"/>
              </w:rPr>
              <w:t>о</w:t>
            </w:r>
            <w:r>
              <w:rPr>
                <w:rFonts w:ascii="Times New Roman" w:hAnsi="Times New Roman"/>
                <w:iCs/>
                <w:sz w:val="24"/>
                <w:szCs w:val="24"/>
              </w:rPr>
              <w:t>сящийся к описанию предметов, средств и процессов професси</w:t>
            </w:r>
            <w:r>
              <w:rPr>
                <w:rFonts w:ascii="Times New Roman" w:hAnsi="Times New Roman"/>
                <w:iCs/>
                <w:sz w:val="24"/>
                <w:szCs w:val="24"/>
              </w:rPr>
              <w:t>о</w:t>
            </w:r>
            <w:r>
              <w:rPr>
                <w:rFonts w:ascii="Times New Roman" w:hAnsi="Times New Roman"/>
                <w:iCs/>
                <w:sz w:val="24"/>
                <w:szCs w:val="24"/>
              </w:rPr>
              <w:t xml:space="preserve">нальной деятельности; </w:t>
            </w:r>
          </w:p>
          <w:p w:rsidR="00BE10B1" w:rsidRDefault="00BE10B1">
            <w:pPr>
              <w:spacing w:after="0"/>
              <w:ind w:firstLine="284"/>
              <w:jc w:val="both"/>
              <w:rPr>
                <w:rFonts w:ascii="Times New Roman" w:hAnsi="Times New Roman"/>
                <w:bCs/>
                <w:sz w:val="24"/>
                <w:szCs w:val="24"/>
              </w:rPr>
            </w:pPr>
            <w:r>
              <w:rPr>
                <w:rFonts w:ascii="Times New Roman" w:hAnsi="Times New Roman"/>
                <w:iCs/>
                <w:sz w:val="24"/>
                <w:szCs w:val="24"/>
              </w:rPr>
              <w:t>особенности произношения; правила чтения текстов профе</w:t>
            </w:r>
            <w:r>
              <w:rPr>
                <w:rFonts w:ascii="Times New Roman" w:hAnsi="Times New Roman"/>
                <w:iCs/>
                <w:sz w:val="24"/>
                <w:szCs w:val="24"/>
              </w:rPr>
              <w:t>с</w:t>
            </w:r>
            <w:r>
              <w:rPr>
                <w:rFonts w:ascii="Times New Roman" w:hAnsi="Times New Roman"/>
                <w:iCs/>
                <w:sz w:val="24"/>
                <w:szCs w:val="24"/>
              </w:rPr>
              <w:t>сиональной направленности</w:t>
            </w:r>
          </w:p>
        </w:tc>
        <w:tc>
          <w:tcPr>
            <w:tcW w:w="1773" w:type="pct"/>
            <w:vAlign w:val="center"/>
            <w:hideMark/>
          </w:tcPr>
          <w:p w:rsidR="00BE10B1" w:rsidRDefault="00BE10B1">
            <w:pPr>
              <w:spacing w:after="0"/>
              <w:ind w:firstLine="309"/>
              <w:rPr>
                <w:rFonts w:ascii="Times New Roman" w:hAnsi="Times New Roman"/>
                <w:sz w:val="24"/>
                <w:szCs w:val="24"/>
              </w:rPr>
            </w:pPr>
            <w:r>
              <w:rPr>
                <w:rFonts w:ascii="Times New Roman" w:hAnsi="Times New Roman"/>
                <w:sz w:val="24"/>
                <w:szCs w:val="24"/>
              </w:rPr>
              <w:t>представление в устной и письменной речи сведений о себе;</w:t>
            </w:r>
          </w:p>
          <w:p w:rsidR="00BE10B1" w:rsidRDefault="00BE10B1">
            <w:pPr>
              <w:spacing w:after="0"/>
              <w:ind w:firstLine="309"/>
              <w:rPr>
                <w:rFonts w:ascii="Times New Roman" w:hAnsi="Times New Roman"/>
                <w:sz w:val="24"/>
                <w:szCs w:val="24"/>
              </w:rPr>
            </w:pPr>
            <w:r>
              <w:rPr>
                <w:rFonts w:ascii="Times New Roman" w:hAnsi="Times New Roman"/>
                <w:sz w:val="24"/>
                <w:szCs w:val="24"/>
              </w:rPr>
              <w:t xml:space="preserve">перечисление </w:t>
            </w:r>
            <w:r>
              <w:rPr>
                <w:rFonts w:ascii="Times New Roman" w:hAnsi="Times New Roman"/>
                <w:iCs/>
                <w:sz w:val="24"/>
                <w:szCs w:val="24"/>
                <w:lang w:eastAsia="en-US"/>
              </w:rPr>
              <w:t>наименов</w:t>
            </w:r>
            <w:r>
              <w:rPr>
                <w:rFonts w:ascii="Times New Roman" w:hAnsi="Times New Roman"/>
                <w:iCs/>
                <w:sz w:val="24"/>
                <w:szCs w:val="24"/>
                <w:lang w:eastAsia="en-US"/>
              </w:rPr>
              <w:t>а</w:t>
            </w:r>
            <w:r>
              <w:rPr>
                <w:rFonts w:ascii="Times New Roman" w:hAnsi="Times New Roman"/>
                <w:iCs/>
                <w:sz w:val="24"/>
                <w:szCs w:val="24"/>
                <w:lang w:eastAsia="en-US"/>
              </w:rPr>
              <w:t xml:space="preserve">ний </w:t>
            </w:r>
            <w:r>
              <w:rPr>
                <w:rFonts w:ascii="Times New Roman" w:hAnsi="Times New Roman"/>
                <w:sz w:val="24"/>
                <w:szCs w:val="24"/>
              </w:rPr>
              <w:t>инструментов, присп</w:t>
            </w:r>
            <w:r>
              <w:rPr>
                <w:rFonts w:ascii="Times New Roman" w:hAnsi="Times New Roman"/>
                <w:sz w:val="24"/>
                <w:szCs w:val="24"/>
              </w:rPr>
              <w:t>о</w:t>
            </w:r>
            <w:r>
              <w:rPr>
                <w:rFonts w:ascii="Times New Roman" w:hAnsi="Times New Roman"/>
                <w:sz w:val="24"/>
                <w:szCs w:val="24"/>
              </w:rPr>
              <w:t>соблений, материалов, обор</w:t>
            </w:r>
            <w:r>
              <w:rPr>
                <w:rFonts w:ascii="Times New Roman" w:hAnsi="Times New Roman"/>
                <w:sz w:val="24"/>
                <w:szCs w:val="24"/>
              </w:rPr>
              <w:t>у</w:t>
            </w:r>
            <w:r>
              <w:rPr>
                <w:rFonts w:ascii="Times New Roman" w:hAnsi="Times New Roman"/>
                <w:sz w:val="24"/>
                <w:szCs w:val="24"/>
              </w:rPr>
              <w:t>дования;</w:t>
            </w:r>
          </w:p>
          <w:p w:rsidR="00BE10B1" w:rsidRDefault="00BE10B1">
            <w:pPr>
              <w:spacing w:after="0"/>
              <w:ind w:firstLine="309"/>
              <w:jc w:val="both"/>
              <w:rPr>
                <w:rFonts w:ascii="Times New Roman" w:hAnsi="Times New Roman"/>
                <w:sz w:val="24"/>
                <w:szCs w:val="24"/>
              </w:rPr>
            </w:pPr>
            <w:r>
              <w:rPr>
                <w:rFonts w:ascii="Times New Roman" w:hAnsi="Times New Roman"/>
                <w:sz w:val="24"/>
                <w:szCs w:val="24"/>
              </w:rPr>
              <w:t>формулировка задач и сложностей, возникающих при обработке деталей на т</w:t>
            </w:r>
            <w:r>
              <w:rPr>
                <w:rFonts w:ascii="Times New Roman" w:hAnsi="Times New Roman"/>
                <w:sz w:val="24"/>
                <w:szCs w:val="24"/>
              </w:rPr>
              <w:t>о</w:t>
            </w:r>
            <w:r>
              <w:rPr>
                <w:rFonts w:ascii="Times New Roman" w:hAnsi="Times New Roman"/>
                <w:sz w:val="24"/>
                <w:szCs w:val="24"/>
              </w:rPr>
              <w:t>карных станках с числовым программным управлением</w:t>
            </w:r>
          </w:p>
        </w:tc>
        <w:tc>
          <w:tcPr>
            <w:tcW w:w="1315" w:type="pct"/>
            <w:hideMark/>
          </w:tcPr>
          <w:p w:rsidR="00BE10B1" w:rsidRDefault="00BE10B1">
            <w:pPr>
              <w:spacing w:after="0"/>
              <w:rPr>
                <w:rFonts w:ascii="Times New Roman" w:hAnsi="Times New Roman"/>
                <w:bCs/>
                <w:sz w:val="24"/>
                <w:szCs w:val="24"/>
              </w:rPr>
            </w:pPr>
            <w:r>
              <w:rPr>
                <w:rFonts w:ascii="Times New Roman" w:hAnsi="Times New Roman"/>
                <w:bCs/>
                <w:sz w:val="24"/>
                <w:szCs w:val="24"/>
              </w:rPr>
              <w:t>Тестирование</w:t>
            </w:r>
          </w:p>
          <w:p w:rsidR="00BE10B1" w:rsidRDefault="00BE10B1">
            <w:pPr>
              <w:spacing w:after="0"/>
              <w:rPr>
                <w:rFonts w:ascii="Times New Roman" w:hAnsi="Times New Roman"/>
                <w:bCs/>
                <w:sz w:val="24"/>
                <w:szCs w:val="24"/>
              </w:rPr>
            </w:pPr>
            <w:r>
              <w:rPr>
                <w:rFonts w:ascii="Times New Roman" w:hAnsi="Times New Roman"/>
                <w:bCs/>
                <w:sz w:val="24"/>
                <w:szCs w:val="24"/>
              </w:rPr>
              <w:t>Устный  и письме</w:t>
            </w:r>
            <w:r>
              <w:rPr>
                <w:rFonts w:ascii="Times New Roman" w:hAnsi="Times New Roman"/>
                <w:bCs/>
                <w:sz w:val="24"/>
                <w:szCs w:val="24"/>
              </w:rPr>
              <w:t>н</w:t>
            </w:r>
            <w:r>
              <w:rPr>
                <w:rFonts w:ascii="Times New Roman" w:hAnsi="Times New Roman"/>
                <w:bCs/>
                <w:sz w:val="24"/>
                <w:szCs w:val="24"/>
              </w:rPr>
              <w:t>ный опрос</w:t>
            </w:r>
          </w:p>
        </w:tc>
      </w:tr>
      <w:tr w:rsidR="00BE10B1" w:rsidTr="00BE10B1">
        <w:trPr>
          <w:trHeight w:val="8353"/>
        </w:trPr>
        <w:tc>
          <w:tcPr>
            <w:tcW w:w="1912" w:type="pct"/>
            <w:vAlign w:val="center"/>
            <w:hideMark/>
          </w:tcPr>
          <w:p w:rsidR="00BE10B1" w:rsidRDefault="00BE10B1">
            <w:pPr>
              <w:spacing w:after="0"/>
              <w:rPr>
                <w:rFonts w:ascii="Times New Roman" w:hAnsi="Times New Roman"/>
                <w:sz w:val="24"/>
                <w:szCs w:val="24"/>
              </w:rPr>
            </w:pPr>
            <w:r>
              <w:rPr>
                <w:rFonts w:ascii="Times New Roman" w:hAnsi="Times New Roman"/>
                <w:b/>
                <w:sz w:val="24"/>
                <w:szCs w:val="24"/>
              </w:rPr>
              <w:lastRenderedPageBreak/>
              <w:t>Умения</w:t>
            </w:r>
            <w:r>
              <w:rPr>
                <w:rFonts w:ascii="Times New Roman" w:hAnsi="Times New Roman"/>
                <w:sz w:val="24"/>
                <w:szCs w:val="24"/>
              </w:rPr>
              <w:t xml:space="preserve">: </w:t>
            </w:r>
          </w:p>
          <w:p w:rsidR="00BE10B1" w:rsidRDefault="00BE10B1">
            <w:pPr>
              <w:spacing w:after="0"/>
              <w:ind w:firstLine="284"/>
              <w:jc w:val="both"/>
              <w:rPr>
                <w:rFonts w:ascii="Times New Roman" w:hAnsi="Times New Roman"/>
                <w:iCs/>
                <w:sz w:val="24"/>
                <w:szCs w:val="24"/>
              </w:rPr>
            </w:pPr>
            <w:r>
              <w:rPr>
                <w:rFonts w:ascii="Times New Roman" w:hAnsi="Times New Roman"/>
                <w:iCs/>
                <w:sz w:val="24"/>
                <w:szCs w:val="24"/>
              </w:rPr>
              <w:t>понимать общий смысл четко произнесенных высказываний на известные темы (професси</w:t>
            </w:r>
            <w:r>
              <w:rPr>
                <w:rFonts w:ascii="Times New Roman" w:hAnsi="Times New Roman"/>
                <w:iCs/>
                <w:sz w:val="24"/>
                <w:szCs w:val="24"/>
              </w:rPr>
              <w:t>о</w:t>
            </w:r>
            <w:r>
              <w:rPr>
                <w:rFonts w:ascii="Times New Roman" w:hAnsi="Times New Roman"/>
                <w:iCs/>
                <w:sz w:val="24"/>
                <w:szCs w:val="24"/>
              </w:rPr>
              <w:t>нальные и бытовые), понимать тексты на базовые професси</w:t>
            </w:r>
            <w:r>
              <w:rPr>
                <w:rFonts w:ascii="Times New Roman" w:hAnsi="Times New Roman"/>
                <w:iCs/>
                <w:sz w:val="24"/>
                <w:szCs w:val="24"/>
              </w:rPr>
              <w:t>о</w:t>
            </w:r>
            <w:r>
              <w:rPr>
                <w:rFonts w:ascii="Times New Roman" w:hAnsi="Times New Roman"/>
                <w:iCs/>
                <w:sz w:val="24"/>
                <w:szCs w:val="24"/>
              </w:rPr>
              <w:t xml:space="preserve">нальные темы; </w:t>
            </w:r>
          </w:p>
          <w:p w:rsidR="00BE10B1" w:rsidRDefault="00BE10B1">
            <w:pPr>
              <w:spacing w:after="0"/>
              <w:ind w:firstLine="284"/>
              <w:jc w:val="both"/>
              <w:rPr>
                <w:rFonts w:ascii="Times New Roman" w:hAnsi="Times New Roman"/>
                <w:iCs/>
                <w:sz w:val="24"/>
                <w:szCs w:val="24"/>
              </w:rPr>
            </w:pPr>
            <w:r>
              <w:rPr>
                <w:rFonts w:ascii="Times New Roman" w:hAnsi="Times New Roman"/>
                <w:iCs/>
                <w:sz w:val="24"/>
                <w:szCs w:val="24"/>
              </w:rPr>
              <w:t>участвовать в диалогах на знакомые общие и професси</w:t>
            </w:r>
            <w:r>
              <w:rPr>
                <w:rFonts w:ascii="Times New Roman" w:hAnsi="Times New Roman"/>
                <w:iCs/>
                <w:sz w:val="24"/>
                <w:szCs w:val="24"/>
              </w:rPr>
              <w:t>о</w:t>
            </w:r>
            <w:r>
              <w:rPr>
                <w:rFonts w:ascii="Times New Roman" w:hAnsi="Times New Roman"/>
                <w:iCs/>
                <w:sz w:val="24"/>
                <w:szCs w:val="24"/>
              </w:rPr>
              <w:t xml:space="preserve">нальные темы; </w:t>
            </w:r>
          </w:p>
          <w:p w:rsidR="00BE10B1" w:rsidRDefault="00BE10B1">
            <w:pPr>
              <w:spacing w:after="0"/>
              <w:ind w:firstLine="284"/>
              <w:jc w:val="both"/>
              <w:rPr>
                <w:rFonts w:ascii="Times New Roman" w:hAnsi="Times New Roman"/>
                <w:iCs/>
                <w:sz w:val="24"/>
                <w:szCs w:val="24"/>
              </w:rPr>
            </w:pPr>
            <w:r>
              <w:rPr>
                <w:rFonts w:ascii="Times New Roman" w:hAnsi="Times New Roman"/>
                <w:iCs/>
                <w:sz w:val="24"/>
                <w:szCs w:val="24"/>
              </w:rPr>
              <w:t>строить простые высказыв</w:t>
            </w:r>
            <w:r>
              <w:rPr>
                <w:rFonts w:ascii="Times New Roman" w:hAnsi="Times New Roman"/>
                <w:iCs/>
                <w:sz w:val="24"/>
                <w:szCs w:val="24"/>
              </w:rPr>
              <w:t>а</w:t>
            </w:r>
            <w:r>
              <w:rPr>
                <w:rFonts w:ascii="Times New Roman" w:hAnsi="Times New Roman"/>
                <w:iCs/>
                <w:sz w:val="24"/>
                <w:szCs w:val="24"/>
              </w:rPr>
              <w:t>ния о себе и о своей професси</w:t>
            </w:r>
            <w:r>
              <w:rPr>
                <w:rFonts w:ascii="Times New Roman" w:hAnsi="Times New Roman"/>
                <w:iCs/>
                <w:sz w:val="24"/>
                <w:szCs w:val="24"/>
              </w:rPr>
              <w:t>о</w:t>
            </w:r>
            <w:r>
              <w:rPr>
                <w:rFonts w:ascii="Times New Roman" w:hAnsi="Times New Roman"/>
                <w:iCs/>
                <w:sz w:val="24"/>
                <w:szCs w:val="24"/>
              </w:rPr>
              <w:t xml:space="preserve">нальной деятельности; </w:t>
            </w:r>
          </w:p>
          <w:p w:rsidR="00BE10B1" w:rsidRDefault="00BE10B1">
            <w:pPr>
              <w:spacing w:after="0"/>
              <w:ind w:firstLine="284"/>
              <w:jc w:val="both"/>
              <w:rPr>
                <w:rFonts w:ascii="Times New Roman" w:hAnsi="Times New Roman"/>
                <w:iCs/>
                <w:sz w:val="24"/>
                <w:szCs w:val="24"/>
              </w:rPr>
            </w:pPr>
            <w:r>
              <w:rPr>
                <w:rFonts w:ascii="Times New Roman" w:hAnsi="Times New Roman"/>
                <w:iCs/>
                <w:sz w:val="24"/>
                <w:szCs w:val="24"/>
              </w:rPr>
              <w:t>кратко обосновывать и объя</w:t>
            </w:r>
            <w:r>
              <w:rPr>
                <w:rFonts w:ascii="Times New Roman" w:hAnsi="Times New Roman"/>
                <w:iCs/>
                <w:sz w:val="24"/>
                <w:szCs w:val="24"/>
              </w:rPr>
              <w:t>с</w:t>
            </w:r>
            <w:r>
              <w:rPr>
                <w:rFonts w:ascii="Times New Roman" w:hAnsi="Times New Roman"/>
                <w:iCs/>
                <w:sz w:val="24"/>
                <w:szCs w:val="24"/>
              </w:rPr>
              <w:t xml:space="preserve">нить свои действия (текущие и планируемые); </w:t>
            </w:r>
          </w:p>
          <w:p w:rsidR="00BE10B1" w:rsidRDefault="00BE10B1">
            <w:pPr>
              <w:spacing w:after="0"/>
              <w:ind w:firstLine="284"/>
              <w:jc w:val="both"/>
              <w:rPr>
                <w:rFonts w:ascii="Times New Roman" w:hAnsi="Times New Roman"/>
                <w:sz w:val="24"/>
                <w:szCs w:val="24"/>
              </w:rPr>
            </w:pPr>
            <w:r>
              <w:rPr>
                <w:rFonts w:ascii="Times New Roman" w:hAnsi="Times New Roman"/>
                <w:iCs/>
                <w:sz w:val="24"/>
                <w:szCs w:val="24"/>
              </w:rPr>
              <w:t>писать простые связные с</w:t>
            </w:r>
            <w:r>
              <w:rPr>
                <w:rFonts w:ascii="Times New Roman" w:hAnsi="Times New Roman"/>
                <w:iCs/>
                <w:sz w:val="24"/>
                <w:szCs w:val="24"/>
              </w:rPr>
              <w:t>о</w:t>
            </w:r>
            <w:r>
              <w:rPr>
                <w:rFonts w:ascii="Times New Roman" w:hAnsi="Times New Roman"/>
                <w:iCs/>
                <w:sz w:val="24"/>
                <w:szCs w:val="24"/>
              </w:rPr>
              <w:t>общения на знакомые или инт</w:t>
            </w:r>
            <w:r>
              <w:rPr>
                <w:rFonts w:ascii="Times New Roman" w:hAnsi="Times New Roman"/>
                <w:iCs/>
                <w:sz w:val="24"/>
                <w:szCs w:val="24"/>
              </w:rPr>
              <w:t>е</w:t>
            </w:r>
            <w:r>
              <w:rPr>
                <w:rFonts w:ascii="Times New Roman" w:hAnsi="Times New Roman"/>
                <w:iCs/>
                <w:sz w:val="24"/>
                <w:szCs w:val="24"/>
              </w:rPr>
              <w:t>ресующие профессиональные темы;</w:t>
            </w:r>
          </w:p>
          <w:p w:rsidR="00BE10B1" w:rsidRDefault="00BE10B1">
            <w:pPr>
              <w:spacing w:after="0"/>
              <w:ind w:firstLine="284"/>
              <w:jc w:val="both"/>
              <w:rPr>
                <w:rFonts w:ascii="Times New Roman" w:hAnsi="Times New Roman"/>
                <w:sz w:val="24"/>
                <w:szCs w:val="24"/>
              </w:rPr>
            </w:pPr>
            <w:r>
              <w:rPr>
                <w:rFonts w:ascii="Times New Roman" w:hAnsi="Times New Roman"/>
                <w:sz w:val="24"/>
                <w:szCs w:val="24"/>
              </w:rPr>
              <w:t>читать чертежи и технич</w:t>
            </w:r>
            <w:r>
              <w:rPr>
                <w:rFonts w:ascii="Times New Roman" w:hAnsi="Times New Roman"/>
                <w:sz w:val="24"/>
                <w:szCs w:val="24"/>
              </w:rPr>
              <w:t>е</w:t>
            </w:r>
            <w:r>
              <w:rPr>
                <w:rFonts w:ascii="Times New Roman" w:hAnsi="Times New Roman"/>
                <w:sz w:val="24"/>
                <w:szCs w:val="24"/>
              </w:rPr>
              <w:t xml:space="preserve">скую документацию согласно стандартам </w:t>
            </w:r>
            <w:r>
              <w:rPr>
                <w:rFonts w:ascii="Times New Roman" w:hAnsi="Times New Roman"/>
                <w:sz w:val="24"/>
                <w:szCs w:val="24"/>
                <w:lang w:val="en-US"/>
              </w:rPr>
              <w:t>ISO</w:t>
            </w:r>
            <w:r>
              <w:rPr>
                <w:rFonts w:ascii="Times New Roman" w:hAnsi="Times New Roman"/>
                <w:sz w:val="24"/>
                <w:szCs w:val="24"/>
              </w:rPr>
              <w:t>;</w:t>
            </w:r>
          </w:p>
          <w:p w:rsidR="00BE10B1" w:rsidRDefault="00BE10B1">
            <w:pPr>
              <w:spacing w:after="0"/>
              <w:ind w:firstLine="284"/>
              <w:jc w:val="both"/>
              <w:rPr>
                <w:rFonts w:ascii="Times New Roman" w:hAnsi="Times New Roman"/>
                <w:sz w:val="24"/>
                <w:szCs w:val="24"/>
              </w:rPr>
            </w:pPr>
            <w:r>
              <w:rPr>
                <w:rFonts w:ascii="Times New Roman" w:hAnsi="Times New Roman"/>
                <w:sz w:val="24"/>
                <w:szCs w:val="24"/>
              </w:rPr>
              <w:t>применять профессионально-ориентированную лексику при возникновении сложностей во время изготовления изделий на токарных станках с числовым программным управлением.</w:t>
            </w:r>
          </w:p>
        </w:tc>
        <w:tc>
          <w:tcPr>
            <w:tcW w:w="1773" w:type="pct"/>
            <w:vAlign w:val="center"/>
            <w:hideMark/>
          </w:tcPr>
          <w:p w:rsidR="00BE10B1" w:rsidRDefault="00BE10B1">
            <w:pPr>
              <w:spacing w:after="0"/>
              <w:ind w:firstLine="309"/>
              <w:jc w:val="both"/>
              <w:rPr>
                <w:rFonts w:ascii="Times New Roman" w:hAnsi="Times New Roman"/>
                <w:iCs/>
                <w:sz w:val="24"/>
                <w:szCs w:val="24"/>
                <w:lang w:eastAsia="en-US"/>
              </w:rPr>
            </w:pPr>
            <w:r>
              <w:rPr>
                <w:rFonts w:ascii="Times New Roman" w:hAnsi="Times New Roman"/>
                <w:iCs/>
                <w:sz w:val="24"/>
                <w:szCs w:val="24"/>
                <w:lang w:eastAsia="en-US"/>
              </w:rPr>
              <w:t>ведение диалога на англи</w:t>
            </w:r>
            <w:r>
              <w:rPr>
                <w:rFonts w:ascii="Times New Roman" w:hAnsi="Times New Roman"/>
                <w:iCs/>
                <w:sz w:val="24"/>
                <w:szCs w:val="24"/>
                <w:lang w:eastAsia="en-US"/>
              </w:rPr>
              <w:t>й</w:t>
            </w:r>
            <w:r>
              <w:rPr>
                <w:rFonts w:ascii="Times New Roman" w:hAnsi="Times New Roman"/>
                <w:iCs/>
                <w:sz w:val="24"/>
                <w:szCs w:val="24"/>
                <w:lang w:eastAsia="en-US"/>
              </w:rPr>
              <w:t>ском языке в различных с</w:t>
            </w:r>
            <w:r>
              <w:rPr>
                <w:rFonts w:ascii="Times New Roman" w:hAnsi="Times New Roman"/>
                <w:iCs/>
                <w:sz w:val="24"/>
                <w:szCs w:val="24"/>
                <w:lang w:eastAsia="en-US"/>
              </w:rPr>
              <w:t>и</w:t>
            </w:r>
            <w:r>
              <w:rPr>
                <w:rFonts w:ascii="Times New Roman" w:hAnsi="Times New Roman"/>
                <w:iCs/>
                <w:sz w:val="24"/>
                <w:szCs w:val="24"/>
                <w:lang w:eastAsia="en-US"/>
              </w:rPr>
              <w:t xml:space="preserve">туациях профессионального общения; </w:t>
            </w:r>
          </w:p>
          <w:p w:rsidR="00BE10B1" w:rsidRDefault="00BE10B1">
            <w:pPr>
              <w:spacing w:after="0"/>
              <w:ind w:firstLine="309"/>
              <w:jc w:val="both"/>
              <w:rPr>
                <w:rFonts w:ascii="Times New Roman" w:hAnsi="Times New Roman"/>
                <w:b/>
                <w:bCs/>
                <w:sz w:val="24"/>
                <w:szCs w:val="24"/>
              </w:rPr>
            </w:pPr>
            <w:r>
              <w:rPr>
                <w:rFonts w:ascii="Times New Roman" w:hAnsi="Times New Roman"/>
                <w:sz w:val="24"/>
                <w:szCs w:val="24"/>
              </w:rPr>
              <w:t>общение между участн</w:t>
            </w:r>
            <w:r>
              <w:rPr>
                <w:rFonts w:ascii="Times New Roman" w:hAnsi="Times New Roman"/>
                <w:sz w:val="24"/>
                <w:szCs w:val="24"/>
              </w:rPr>
              <w:t>и</w:t>
            </w:r>
            <w:r>
              <w:rPr>
                <w:rFonts w:ascii="Times New Roman" w:hAnsi="Times New Roman"/>
                <w:sz w:val="24"/>
                <w:szCs w:val="24"/>
              </w:rPr>
              <w:t xml:space="preserve">ками движения  </w:t>
            </w:r>
            <w:r>
              <w:rPr>
                <w:rFonts w:ascii="Times New Roman" w:hAnsi="Times New Roman"/>
                <w:sz w:val="24"/>
                <w:szCs w:val="24"/>
                <w:lang w:val="en-US"/>
              </w:rPr>
              <w:t>WS</w:t>
            </w:r>
            <w:r>
              <w:rPr>
                <w:rFonts w:ascii="Times New Roman" w:hAnsi="Times New Roman"/>
                <w:sz w:val="24"/>
                <w:szCs w:val="24"/>
              </w:rPr>
              <w:t xml:space="preserve"> разных стран в официальных и н</w:t>
            </w:r>
            <w:r>
              <w:rPr>
                <w:rFonts w:ascii="Times New Roman" w:hAnsi="Times New Roman"/>
                <w:sz w:val="24"/>
                <w:szCs w:val="24"/>
              </w:rPr>
              <w:t>е</w:t>
            </w:r>
            <w:r>
              <w:rPr>
                <w:rFonts w:ascii="Times New Roman" w:hAnsi="Times New Roman"/>
                <w:sz w:val="24"/>
                <w:szCs w:val="24"/>
              </w:rPr>
              <w:t xml:space="preserve">официальных ситуациях с </w:t>
            </w:r>
            <w:r>
              <w:rPr>
                <w:rFonts w:ascii="Times New Roman" w:hAnsi="Times New Roman"/>
                <w:bCs/>
                <w:sz w:val="24"/>
                <w:szCs w:val="24"/>
              </w:rPr>
              <w:t>и</w:t>
            </w:r>
            <w:r>
              <w:rPr>
                <w:rFonts w:ascii="Times New Roman" w:hAnsi="Times New Roman"/>
                <w:bCs/>
                <w:sz w:val="24"/>
                <w:szCs w:val="24"/>
              </w:rPr>
              <w:t>с</w:t>
            </w:r>
            <w:r>
              <w:rPr>
                <w:rFonts w:ascii="Times New Roman" w:hAnsi="Times New Roman"/>
                <w:bCs/>
                <w:sz w:val="24"/>
                <w:szCs w:val="24"/>
              </w:rPr>
              <w:t>пользованием потенциального словаря интернациональной лексики;</w:t>
            </w:r>
          </w:p>
          <w:p w:rsidR="00BE10B1" w:rsidRDefault="00BE10B1">
            <w:pPr>
              <w:spacing w:after="0"/>
              <w:ind w:firstLine="309"/>
              <w:jc w:val="both"/>
              <w:rPr>
                <w:rFonts w:ascii="Times New Roman" w:hAnsi="Times New Roman"/>
                <w:iCs/>
                <w:sz w:val="24"/>
                <w:szCs w:val="24"/>
                <w:lang w:eastAsia="en-US"/>
              </w:rPr>
            </w:pPr>
            <w:r>
              <w:rPr>
                <w:rFonts w:ascii="Times New Roman" w:hAnsi="Times New Roman"/>
                <w:iCs/>
                <w:sz w:val="24"/>
                <w:szCs w:val="24"/>
                <w:lang w:eastAsia="en-US"/>
              </w:rPr>
              <w:t>заполнение документов в рамках олимпиадного движ</w:t>
            </w:r>
            <w:r>
              <w:rPr>
                <w:rFonts w:ascii="Times New Roman" w:hAnsi="Times New Roman"/>
                <w:iCs/>
                <w:sz w:val="24"/>
                <w:szCs w:val="24"/>
                <w:lang w:eastAsia="en-US"/>
              </w:rPr>
              <w:t>е</w:t>
            </w:r>
            <w:r>
              <w:rPr>
                <w:rFonts w:ascii="Times New Roman" w:hAnsi="Times New Roman"/>
                <w:iCs/>
                <w:sz w:val="24"/>
                <w:szCs w:val="24"/>
                <w:lang w:eastAsia="en-US"/>
              </w:rPr>
              <w:t xml:space="preserve">ния </w:t>
            </w:r>
            <w:r>
              <w:rPr>
                <w:rFonts w:ascii="Times New Roman" w:hAnsi="Times New Roman"/>
                <w:sz w:val="24"/>
                <w:szCs w:val="24"/>
                <w:lang w:val="en-US"/>
              </w:rPr>
              <w:t>WS</w:t>
            </w:r>
            <w:r>
              <w:rPr>
                <w:rFonts w:ascii="Times New Roman" w:hAnsi="Times New Roman"/>
                <w:sz w:val="24"/>
                <w:szCs w:val="24"/>
              </w:rPr>
              <w:t>;</w:t>
            </w:r>
          </w:p>
          <w:p w:rsidR="00BE10B1" w:rsidRDefault="00BE10B1">
            <w:pPr>
              <w:spacing w:after="0"/>
              <w:ind w:firstLine="309"/>
              <w:jc w:val="both"/>
              <w:rPr>
                <w:rFonts w:ascii="Times New Roman" w:hAnsi="Times New Roman"/>
                <w:bCs/>
                <w:sz w:val="24"/>
                <w:szCs w:val="24"/>
              </w:rPr>
            </w:pPr>
            <w:r>
              <w:rPr>
                <w:rFonts w:ascii="Times New Roman" w:hAnsi="Times New Roman"/>
                <w:sz w:val="24"/>
                <w:szCs w:val="24"/>
              </w:rPr>
              <w:t>ч</w:t>
            </w:r>
            <w:r>
              <w:rPr>
                <w:rFonts w:ascii="Times New Roman" w:hAnsi="Times New Roman"/>
                <w:bCs/>
                <w:sz w:val="24"/>
                <w:szCs w:val="24"/>
              </w:rPr>
              <w:t xml:space="preserve">тение чертежей согласно </w:t>
            </w:r>
            <w:r>
              <w:rPr>
                <w:rFonts w:ascii="Times New Roman" w:hAnsi="Times New Roman"/>
                <w:bCs/>
                <w:sz w:val="24"/>
                <w:szCs w:val="24"/>
                <w:lang w:val="en-US"/>
              </w:rPr>
              <w:t>ISO</w:t>
            </w:r>
            <w:r>
              <w:rPr>
                <w:rFonts w:ascii="Times New Roman" w:hAnsi="Times New Roman"/>
                <w:bCs/>
                <w:sz w:val="24"/>
                <w:szCs w:val="24"/>
              </w:rPr>
              <w:t>;</w:t>
            </w:r>
          </w:p>
          <w:p w:rsidR="00BE10B1" w:rsidRDefault="00BE10B1">
            <w:pPr>
              <w:spacing w:after="0"/>
              <w:ind w:firstLine="309"/>
              <w:jc w:val="both"/>
              <w:rPr>
                <w:rFonts w:ascii="Times New Roman" w:hAnsi="Times New Roman"/>
                <w:iCs/>
                <w:sz w:val="24"/>
                <w:szCs w:val="24"/>
                <w:lang w:eastAsia="en-US"/>
              </w:rPr>
            </w:pPr>
            <w:r>
              <w:rPr>
                <w:rFonts w:ascii="Times New Roman" w:hAnsi="Times New Roman"/>
                <w:sz w:val="24"/>
                <w:szCs w:val="24"/>
              </w:rPr>
              <w:t>чтение технического оп</w:t>
            </w:r>
            <w:r>
              <w:rPr>
                <w:rFonts w:ascii="Times New Roman" w:hAnsi="Times New Roman"/>
                <w:sz w:val="24"/>
                <w:szCs w:val="24"/>
              </w:rPr>
              <w:t>и</w:t>
            </w:r>
            <w:r>
              <w:rPr>
                <w:rFonts w:ascii="Times New Roman" w:hAnsi="Times New Roman"/>
                <w:sz w:val="24"/>
                <w:szCs w:val="24"/>
              </w:rPr>
              <w:t xml:space="preserve">сания, задания </w:t>
            </w:r>
            <w:r>
              <w:rPr>
                <w:rFonts w:ascii="Times New Roman" w:hAnsi="Times New Roman"/>
                <w:sz w:val="24"/>
                <w:szCs w:val="24"/>
                <w:lang w:val="en-US"/>
              </w:rPr>
              <w:t>WSR</w:t>
            </w:r>
            <w:r>
              <w:rPr>
                <w:rFonts w:ascii="Times New Roman" w:hAnsi="Times New Roman"/>
                <w:sz w:val="24"/>
                <w:szCs w:val="24"/>
              </w:rPr>
              <w:t>;</w:t>
            </w:r>
          </w:p>
          <w:p w:rsidR="00BE10B1" w:rsidRDefault="00BE10B1">
            <w:pPr>
              <w:spacing w:after="0"/>
              <w:ind w:firstLine="309"/>
              <w:jc w:val="both"/>
              <w:rPr>
                <w:rFonts w:ascii="Times New Roman" w:hAnsi="Times New Roman"/>
                <w:b/>
                <w:bCs/>
                <w:sz w:val="24"/>
                <w:szCs w:val="24"/>
              </w:rPr>
            </w:pPr>
            <w:r>
              <w:rPr>
                <w:rFonts w:ascii="Times New Roman" w:hAnsi="Times New Roman"/>
                <w:sz w:val="24"/>
                <w:szCs w:val="24"/>
              </w:rPr>
              <w:t xml:space="preserve">применение в </w:t>
            </w:r>
            <w:r>
              <w:rPr>
                <w:rFonts w:ascii="Times New Roman" w:hAnsi="Times New Roman"/>
                <w:iCs/>
                <w:sz w:val="24"/>
                <w:szCs w:val="24"/>
                <w:lang w:eastAsia="en-US"/>
              </w:rPr>
              <w:t xml:space="preserve">ситуациях профессионального общения </w:t>
            </w:r>
            <w:proofErr w:type="spellStart"/>
            <w:r>
              <w:rPr>
                <w:rFonts w:ascii="Times New Roman" w:hAnsi="Times New Roman"/>
                <w:iCs/>
                <w:sz w:val="24"/>
                <w:szCs w:val="24"/>
                <w:lang w:eastAsia="en-US"/>
              </w:rPr>
              <w:t>наименований</w:t>
            </w:r>
            <w:r>
              <w:rPr>
                <w:rFonts w:ascii="Times New Roman" w:hAnsi="Times New Roman"/>
                <w:sz w:val="24"/>
                <w:szCs w:val="24"/>
              </w:rPr>
              <w:t>инструментов</w:t>
            </w:r>
            <w:proofErr w:type="spellEnd"/>
            <w:r>
              <w:rPr>
                <w:rFonts w:ascii="Times New Roman" w:hAnsi="Times New Roman"/>
                <w:sz w:val="24"/>
                <w:szCs w:val="24"/>
              </w:rPr>
              <w:t xml:space="preserve">, приспособлений, материалов необходимых для обработки деталей на токарных станках с числовым программным управлением </w:t>
            </w:r>
          </w:p>
        </w:tc>
        <w:tc>
          <w:tcPr>
            <w:tcW w:w="1315" w:type="pct"/>
          </w:tcPr>
          <w:p w:rsidR="00BE10B1" w:rsidRDefault="00BE10B1">
            <w:pPr>
              <w:spacing w:after="0"/>
              <w:rPr>
                <w:rFonts w:ascii="Times New Roman" w:hAnsi="Times New Roman"/>
                <w:bCs/>
                <w:sz w:val="24"/>
                <w:szCs w:val="24"/>
              </w:rPr>
            </w:pPr>
            <w:r>
              <w:rPr>
                <w:rFonts w:ascii="Times New Roman" w:hAnsi="Times New Roman"/>
                <w:bCs/>
                <w:sz w:val="24"/>
                <w:szCs w:val="24"/>
              </w:rPr>
              <w:t>Выполнение практ</w:t>
            </w:r>
            <w:r>
              <w:rPr>
                <w:rFonts w:ascii="Times New Roman" w:hAnsi="Times New Roman"/>
                <w:bCs/>
                <w:sz w:val="24"/>
                <w:szCs w:val="24"/>
              </w:rPr>
              <w:t>и</w:t>
            </w:r>
            <w:r>
              <w:rPr>
                <w:rFonts w:ascii="Times New Roman" w:hAnsi="Times New Roman"/>
                <w:bCs/>
                <w:sz w:val="24"/>
                <w:szCs w:val="24"/>
              </w:rPr>
              <w:t>ческой работы</w:t>
            </w:r>
          </w:p>
          <w:p w:rsidR="00BE10B1" w:rsidRDefault="00BE10B1">
            <w:pPr>
              <w:spacing w:after="0"/>
              <w:rPr>
                <w:rFonts w:ascii="Times New Roman" w:hAnsi="Times New Roman"/>
                <w:bCs/>
                <w:sz w:val="24"/>
                <w:szCs w:val="24"/>
              </w:rPr>
            </w:pPr>
          </w:p>
        </w:tc>
      </w:tr>
    </w:tbl>
    <w:p w:rsidR="00BE10B1" w:rsidRDefault="00BE10B1" w:rsidP="00BE10B1">
      <w:pPr>
        <w:spacing w:after="0"/>
        <w:jc w:val="both"/>
        <w:rPr>
          <w:rFonts w:ascii="Times New Roman" w:hAnsi="Times New Roman"/>
          <w:b/>
          <w:sz w:val="8"/>
          <w:szCs w:val="24"/>
        </w:rPr>
      </w:pPr>
    </w:p>
    <w:p w:rsidR="00BE10B1" w:rsidRDefault="00BE10B1" w:rsidP="00BE10B1">
      <w:pPr>
        <w:spacing w:after="0"/>
        <w:jc w:val="both"/>
        <w:rPr>
          <w:rFonts w:ascii="Times New Roman" w:hAnsi="Times New Roman"/>
          <w:b/>
          <w:sz w:val="24"/>
          <w:szCs w:val="24"/>
        </w:rPr>
      </w:pPr>
    </w:p>
    <w:p w:rsidR="00BE10B1" w:rsidRDefault="00BE10B1" w:rsidP="00BE10B1">
      <w:pPr>
        <w:spacing w:after="0"/>
        <w:jc w:val="both"/>
        <w:rPr>
          <w:rFonts w:ascii="Times New Roman" w:hAnsi="Times New Roman"/>
          <w:b/>
          <w:sz w:val="24"/>
          <w:szCs w:val="24"/>
        </w:rPr>
      </w:pPr>
    </w:p>
    <w:p w:rsidR="00BE10B1" w:rsidRDefault="00BE10B1" w:rsidP="00BE10B1">
      <w:pPr>
        <w:spacing w:after="0" w:line="240" w:lineRule="auto"/>
        <w:rPr>
          <w:rFonts w:ascii="Times New Roman" w:hAnsi="Times New Roman"/>
          <w:b/>
          <w:i/>
        </w:rPr>
      </w:pPr>
    </w:p>
    <w:p w:rsidR="00BE10B1" w:rsidRDefault="00BE10B1">
      <w:pPr>
        <w:spacing w:after="0" w:line="240" w:lineRule="auto"/>
        <w:rPr>
          <w:rFonts w:ascii="Times New Roman" w:hAnsi="Times New Roman"/>
          <w:b/>
          <w:i/>
        </w:rPr>
      </w:pPr>
      <w:r>
        <w:rPr>
          <w:rFonts w:ascii="Times New Roman" w:hAnsi="Times New Roman"/>
          <w:b/>
          <w:i/>
        </w:rPr>
        <w:br w:type="page"/>
      </w:r>
    </w:p>
    <w:p w:rsidR="00BE10B1" w:rsidRPr="00F430AC" w:rsidRDefault="00BE10B1" w:rsidP="00BE10B1">
      <w:pPr>
        <w:jc w:val="right"/>
        <w:rPr>
          <w:rFonts w:ascii="Times New Roman" w:hAnsi="Times New Roman"/>
          <w:bCs/>
          <w:sz w:val="24"/>
          <w:szCs w:val="24"/>
        </w:rPr>
      </w:pPr>
      <w:bookmarkStart w:id="20" w:name="_Hlk75278658"/>
      <w:r w:rsidRPr="00F430AC">
        <w:rPr>
          <w:rFonts w:ascii="Times New Roman" w:hAnsi="Times New Roman"/>
          <w:bCs/>
          <w:sz w:val="24"/>
          <w:szCs w:val="24"/>
        </w:rPr>
        <w:lastRenderedPageBreak/>
        <w:t>Приложение 3</w:t>
      </w:r>
    </w:p>
    <w:p w:rsidR="00BE10B1" w:rsidRPr="00F430AC" w:rsidRDefault="00BE10B1" w:rsidP="00BE10B1">
      <w:pPr>
        <w:jc w:val="right"/>
        <w:rPr>
          <w:rFonts w:ascii="Times New Roman" w:hAnsi="Times New Roman"/>
          <w:bCs/>
          <w:sz w:val="24"/>
          <w:szCs w:val="24"/>
        </w:rPr>
      </w:pPr>
      <w:r w:rsidRPr="00F430AC">
        <w:rPr>
          <w:rFonts w:ascii="Times New Roman" w:hAnsi="Times New Roman"/>
          <w:bCs/>
          <w:sz w:val="24"/>
          <w:szCs w:val="24"/>
        </w:rPr>
        <w:t xml:space="preserve">к ПООП по </w:t>
      </w:r>
      <w:r w:rsidRPr="009A72E5">
        <w:rPr>
          <w:rFonts w:ascii="Times New Roman" w:hAnsi="Times New Roman"/>
          <w:bCs/>
          <w:sz w:val="24"/>
          <w:szCs w:val="24"/>
        </w:rPr>
        <w:t xml:space="preserve">профессии 15.01.33 </w:t>
      </w:r>
    </w:p>
    <w:p w:rsidR="00BE10B1" w:rsidRPr="00F430AC" w:rsidRDefault="00BE10B1" w:rsidP="00BE10B1">
      <w:pPr>
        <w:spacing w:after="0" w:line="240" w:lineRule="auto"/>
        <w:jc w:val="right"/>
        <w:rPr>
          <w:rFonts w:ascii="Times New Roman" w:hAnsi="Times New Roman"/>
          <w:bCs/>
          <w:color w:val="000000"/>
          <w:sz w:val="24"/>
          <w:szCs w:val="24"/>
        </w:rPr>
      </w:pPr>
      <w:r>
        <w:rPr>
          <w:rFonts w:ascii="Times New Roman" w:hAnsi="Times New Roman"/>
          <w:bCs/>
          <w:color w:val="000000"/>
          <w:sz w:val="24"/>
          <w:szCs w:val="24"/>
        </w:rPr>
        <w:t>«</w:t>
      </w:r>
      <w:r w:rsidRPr="009A72E5">
        <w:rPr>
          <w:rFonts w:ascii="Times New Roman" w:hAnsi="Times New Roman"/>
          <w:bCs/>
          <w:color w:val="000000"/>
          <w:sz w:val="24"/>
          <w:szCs w:val="24"/>
        </w:rPr>
        <w:t>Токарь на станках</w:t>
      </w:r>
      <w:r>
        <w:rPr>
          <w:rFonts w:ascii="Times New Roman" w:hAnsi="Times New Roman"/>
          <w:bCs/>
          <w:color w:val="000000"/>
          <w:sz w:val="24"/>
          <w:szCs w:val="24"/>
        </w:rPr>
        <w:t xml:space="preserve"> </w:t>
      </w:r>
      <w:r w:rsidRPr="009A72E5">
        <w:rPr>
          <w:rFonts w:ascii="Times New Roman" w:hAnsi="Times New Roman"/>
          <w:bCs/>
          <w:color w:val="000000"/>
          <w:sz w:val="24"/>
          <w:szCs w:val="24"/>
        </w:rPr>
        <w:t>с числовым программным управлением</w:t>
      </w:r>
      <w:r>
        <w:rPr>
          <w:rFonts w:ascii="Times New Roman" w:hAnsi="Times New Roman"/>
          <w:bCs/>
          <w:color w:val="000000"/>
          <w:sz w:val="24"/>
          <w:szCs w:val="24"/>
        </w:rPr>
        <w:t>»</w:t>
      </w:r>
    </w:p>
    <w:p w:rsidR="00BE10B1" w:rsidRPr="00B36A92" w:rsidRDefault="00BE10B1" w:rsidP="00BE10B1">
      <w:pPr>
        <w:jc w:val="right"/>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spacing w:after="0" w:line="240" w:lineRule="auto"/>
        <w:jc w:val="center"/>
        <w:rPr>
          <w:rFonts w:ascii="Times New Roman" w:hAnsi="Times New Roman"/>
          <w:sz w:val="24"/>
          <w:szCs w:val="24"/>
        </w:rPr>
      </w:pPr>
      <w:r w:rsidRPr="00B36A92">
        <w:rPr>
          <w:rFonts w:ascii="Times New Roman" w:hAnsi="Times New Roman"/>
          <w:b/>
          <w:sz w:val="24"/>
          <w:szCs w:val="24"/>
        </w:rPr>
        <w:t>ПРИМЕРНАЯ РАБОЧАЯ ПРОГРАММА ВОСПИТАНИЯ</w:t>
      </w:r>
    </w:p>
    <w:p w:rsidR="00BE10B1" w:rsidRPr="00B36A92" w:rsidRDefault="00BE10B1" w:rsidP="00BE10B1">
      <w:pPr>
        <w:jc w:val="center"/>
        <w:rPr>
          <w:rFonts w:ascii="Times New Roman" w:hAnsi="Times New Roman"/>
          <w:b/>
          <w:sz w:val="24"/>
          <w:szCs w:val="24"/>
        </w:rPr>
      </w:pPr>
    </w:p>
    <w:p w:rsidR="00BE10B1" w:rsidRPr="00B36A92" w:rsidRDefault="00BE10B1" w:rsidP="00BE10B1">
      <w:pPr>
        <w:jc w:val="center"/>
        <w:rPr>
          <w:rFonts w:ascii="Times New Roman" w:hAnsi="Times New Roman"/>
          <w:b/>
          <w:sz w:val="24"/>
          <w:szCs w:val="24"/>
          <w:u w:val="single"/>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
          <w:sz w:val="24"/>
          <w:szCs w:val="24"/>
        </w:rPr>
      </w:pPr>
    </w:p>
    <w:p w:rsidR="00BE10B1" w:rsidRPr="00B36A92" w:rsidRDefault="00BE10B1" w:rsidP="00BE10B1">
      <w:pPr>
        <w:jc w:val="center"/>
        <w:rPr>
          <w:rFonts w:ascii="Times New Roman" w:hAnsi="Times New Roman"/>
          <w:b/>
          <w:iCs/>
          <w:sz w:val="24"/>
          <w:szCs w:val="24"/>
        </w:rPr>
      </w:pPr>
    </w:p>
    <w:p w:rsidR="00BE10B1" w:rsidRPr="00B36A92" w:rsidRDefault="00BE10B1" w:rsidP="00BE10B1">
      <w:pPr>
        <w:jc w:val="center"/>
        <w:rPr>
          <w:rFonts w:ascii="Times New Roman" w:hAnsi="Times New Roman"/>
          <w:b/>
          <w:iCs/>
          <w:sz w:val="24"/>
          <w:szCs w:val="24"/>
        </w:rPr>
      </w:pPr>
    </w:p>
    <w:p w:rsidR="00BE10B1" w:rsidRPr="00B36A92" w:rsidRDefault="00BE10B1" w:rsidP="00BE10B1">
      <w:pPr>
        <w:jc w:val="center"/>
        <w:rPr>
          <w:rFonts w:ascii="Times New Roman" w:hAnsi="Times New Roman"/>
          <w:b/>
          <w:iCs/>
          <w:sz w:val="24"/>
          <w:szCs w:val="24"/>
        </w:rPr>
      </w:pPr>
    </w:p>
    <w:p w:rsidR="00BE10B1" w:rsidRPr="00B36A92" w:rsidRDefault="00BE10B1" w:rsidP="00BE10B1">
      <w:pPr>
        <w:jc w:val="center"/>
        <w:rPr>
          <w:rFonts w:ascii="Times New Roman" w:hAnsi="Times New Roman"/>
          <w:b/>
          <w:iCs/>
          <w:sz w:val="24"/>
          <w:szCs w:val="24"/>
        </w:rPr>
      </w:pPr>
      <w:r w:rsidRPr="00B36A92">
        <w:rPr>
          <w:rFonts w:ascii="Times New Roman" w:hAnsi="Times New Roman"/>
          <w:b/>
          <w:iCs/>
          <w:sz w:val="24"/>
          <w:szCs w:val="24"/>
        </w:rPr>
        <w:t>202</w:t>
      </w:r>
      <w:r>
        <w:rPr>
          <w:rFonts w:ascii="Times New Roman" w:hAnsi="Times New Roman"/>
          <w:b/>
          <w:iCs/>
          <w:sz w:val="24"/>
          <w:szCs w:val="24"/>
        </w:rPr>
        <w:t xml:space="preserve">1 </w:t>
      </w:r>
      <w:r w:rsidRPr="00B36A92">
        <w:rPr>
          <w:rFonts w:ascii="Times New Roman" w:hAnsi="Times New Roman"/>
          <w:b/>
          <w:iCs/>
          <w:sz w:val="24"/>
          <w:szCs w:val="24"/>
        </w:rPr>
        <w:t>г.</w:t>
      </w:r>
    </w:p>
    <w:p w:rsidR="00BE10B1" w:rsidRPr="00B36A92" w:rsidRDefault="00BE10B1" w:rsidP="00BE10B1">
      <w:pPr>
        <w:spacing w:before="120" w:after="120"/>
        <w:jc w:val="center"/>
        <w:rPr>
          <w:rFonts w:ascii="Times New Roman" w:hAnsi="Times New Roman"/>
          <w:b/>
          <w:sz w:val="28"/>
          <w:szCs w:val="28"/>
        </w:rPr>
      </w:pPr>
      <w:r>
        <w:rPr>
          <w:rFonts w:ascii="Times New Roman" w:hAnsi="Times New Roman"/>
          <w:b/>
          <w:sz w:val="24"/>
          <w:szCs w:val="24"/>
        </w:rPr>
        <w:br w:type="page"/>
      </w:r>
      <w:r w:rsidRPr="00B36A92">
        <w:rPr>
          <w:rFonts w:ascii="Times New Roman" w:hAnsi="Times New Roman"/>
          <w:b/>
          <w:sz w:val="28"/>
          <w:szCs w:val="28"/>
        </w:rPr>
        <w:lastRenderedPageBreak/>
        <w:t>СОДЕРЖАНИЕ</w:t>
      </w:r>
    </w:p>
    <w:p w:rsidR="00BE10B1" w:rsidRPr="00B36A92" w:rsidRDefault="00BE10B1" w:rsidP="00BE10B1">
      <w:pPr>
        <w:spacing w:before="120" w:after="120"/>
        <w:jc w:val="center"/>
        <w:rPr>
          <w:rFonts w:ascii="Times New Roman" w:hAnsi="Times New Roman"/>
          <w:b/>
          <w:sz w:val="28"/>
          <w:szCs w:val="28"/>
        </w:rPr>
      </w:pPr>
    </w:p>
    <w:p w:rsidR="00BE10B1" w:rsidRPr="00B36A92" w:rsidRDefault="00BE10B1" w:rsidP="00BE10B1">
      <w:pPr>
        <w:keepNext/>
        <w:tabs>
          <w:tab w:val="right" w:leader="dot" w:pos="9356"/>
        </w:tabs>
        <w:spacing w:before="120" w:after="120" w:line="360" w:lineRule="auto"/>
        <w:outlineLvl w:val="0"/>
        <w:rPr>
          <w:rFonts w:ascii="Times New Roman" w:hAnsi="Times New Roman"/>
          <w:b/>
          <w:kern w:val="32"/>
          <w:sz w:val="24"/>
          <w:szCs w:val="24"/>
          <w:lang/>
        </w:rPr>
      </w:pPr>
      <w:r w:rsidRPr="00B36A92">
        <w:rPr>
          <w:rFonts w:ascii="Times New Roman" w:hAnsi="Times New Roman"/>
          <w:b/>
          <w:kern w:val="32"/>
          <w:sz w:val="24"/>
          <w:szCs w:val="24"/>
          <w:lang/>
        </w:rPr>
        <w:t xml:space="preserve">РАЗДЕЛ 1. </w:t>
      </w:r>
      <w:r w:rsidRPr="00B36A92">
        <w:rPr>
          <w:rFonts w:ascii="Times New Roman" w:hAnsi="Times New Roman"/>
          <w:b/>
          <w:kern w:val="32"/>
          <w:sz w:val="24"/>
          <w:szCs w:val="24"/>
          <w:lang/>
        </w:rPr>
        <w:t xml:space="preserve">ПАСПОРТ </w:t>
      </w:r>
      <w:r w:rsidRPr="00B36A92">
        <w:rPr>
          <w:rFonts w:ascii="Times New Roman" w:hAnsi="Times New Roman"/>
          <w:b/>
          <w:kern w:val="32"/>
          <w:sz w:val="24"/>
          <w:szCs w:val="24"/>
          <w:lang/>
        </w:rPr>
        <w:t xml:space="preserve">ПРИМЕРНОЙ РАБОЧЕЙ </w:t>
      </w:r>
      <w:r w:rsidRPr="00B36A92">
        <w:rPr>
          <w:rFonts w:ascii="Times New Roman" w:hAnsi="Times New Roman"/>
          <w:b/>
          <w:kern w:val="32"/>
          <w:sz w:val="24"/>
          <w:szCs w:val="24"/>
          <w:lang/>
        </w:rPr>
        <w:t>ПРОГРАММЫ</w:t>
      </w:r>
      <w:r w:rsidRPr="00B36A92">
        <w:rPr>
          <w:rFonts w:ascii="Times New Roman" w:hAnsi="Times New Roman"/>
          <w:b/>
          <w:kern w:val="32"/>
          <w:sz w:val="24"/>
          <w:szCs w:val="24"/>
          <w:lang/>
        </w:rPr>
        <w:t xml:space="preserve"> ВОСПИТАНИЯ</w:t>
      </w:r>
    </w:p>
    <w:p w:rsidR="00BE10B1" w:rsidRPr="00B36A92" w:rsidRDefault="00BE10B1" w:rsidP="00BE10B1">
      <w:pPr>
        <w:keepNext/>
        <w:tabs>
          <w:tab w:val="right" w:leader="dot" w:pos="9356"/>
        </w:tabs>
        <w:spacing w:before="120" w:after="120" w:line="360" w:lineRule="auto"/>
        <w:outlineLvl w:val="0"/>
        <w:rPr>
          <w:rFonts w:ascii="Times New Roman" w:hAnsi="Times New Roman"/>
          <w:b/>
          <w:kern w:val="32"/>
          <w:sz w:val="24"/>
          <w:szCs w:val="24"/>
          <w:lang/>
        </w:rPr>
      </w:pPr>
      <w:r w:rsidRPr="00B36A92">
        <w:rPr>
          <w:rFonts w:ascii="Times New Roman" w:hAnsi="Times New Roman"/>
          <w:b/>
          <w:kern w:val="32"/>
          <w:sz w:val="24"/>
          <w:szCs w:val="24"/>
          <w:lang/>
        </w:rPr>
        <w:t xml:space="preserve">РАЗДЕЛ 2. </w:t>
      </w:r>
      <w:r w:rsidRPr="00B36A92">
        <w:rPr>
          <w:rFonts w:ascii="Times New Roman" w:hAnsi="Times New Roman"/>
          <w:b/>
          <w:bCs/>
          <w:kern w:val="32"/>
          <w:sz w:val="24"/>
          <w:szCs w:val="24"/>
          <w:lang/>
        </w:rPr>
        <w:t xml:space="preserve"> </w:t>
      </w:r>
      <w:r w:rsidRPr="00B36A92">
        <w:rPr>
          <w:rFonts w:ascii="Times New Roman" w:hAnsi="Times New Roman"/>
          <w:b/>
          <w:bCs/>
          <w:iCs/>
          <w:kern w:val="32"/>
          <w:sz w:val="24"/>
          <w:szCs w:val="24"/>
          <w:lang/>
        </w:rPr>
        <w:t xml:space="preserve">ОЦЕНКА ОСВОЕНИЯ </w:t>
      </w:r>
      <w:proofErr w:type="gramStart"/>
      <w:r w:rsidRPr="00B36A92">
        <w:rPr>
          <w:rFonts w:ascii="Times New Roman" w:hAnsi="Times New Roman"/>
          <w:b/>
          <w:bCs/>
          <w:iCs/>
          <w:kern w:val="32"/>
          <w:sz w:val="24"/>
          <w:szCs w:val="24"/>
          <w:lang/>
        </w:rPr>
        <w:t>ОБУЧАЮЩИМИСЯ</w:t>
      </w:r>
      <w:proofErr w:type="gramEnd"/>
      <w:r w:rsidRPr="00B36A92">
        <w:rPr>
          <w:rFonts w:ascii="Times New Roman" w:hAnsi="Times New Roman"/>
          <w:b/>
          <w:bCs/>
          <w:iCs/>
          <w:kern w:val="32"/>
          <w:sz w:val="24"/>
          <w:szCs w:val="24"/>
          <w:lang/>
        </w:rPr>
        <w:t xml:space="preserve"> ОСНОВНОЙ </w:t>
      </w:r>
      <w:r w:rsidRPr="00B36A92">
        <w:rPr>
          <w:rFonts w:ascii="Times New Roman" w:hAnsi="Times New Roman"/>
          <w:b/>
          <w:bCs/>
          <w:iCs/>
          <w:kern w:val="32"/>
          <w:sz w:val="24"/>
          <w:szCs w:val="24"/>
          <w:lang/>
        </w:rPr>
        <w:br/>
        <w:t xml:space="preserve">ОБРАЗОВАТЕЛЬНОЙ ПРОГРАММЫ В ЧАСТИ ДОСТИЖЕНИЯ </w:t>
      </w:r>
      <w:r w:rsidRPr="00B36A92">
        <w:rPr>
          <w:rFonts w:ascii="Times New Roman" w:hAnsi="Times New Roman"/>
          <w:b/>
          <w:bCs/>
          <w:iCs/>
          <w:kern w:val="32"/>
          <w:sz w:val="24"/>
          <w:szCs w:val="24"/>
          <w:lang/>
        </w:rPr>
        <w:br/>
        <w:t>ЛИЧНОСТНЫХ РЕЗУЛЬТАТОВ</w:t>
      </w:r>
    </w:p>
    <w:p w:rsidR="00BE10B1" w:rsidRPr="00B36A92" w:rsidRDefault="00BE10B1" w:rsidP="00BE10B1">
      <w:pPr>
        <w:keepNext/>
        <w:tabs>
          <w:tab w:val="right" w:leader="dot" w:pos="9356"/>
        </w:tabs>
        <w:spacing w:before="120" w:after="120" w:line="360" w:lineRule="auto"/>
        <w:outlineLvl w:val="0"/>
        <w:rPr>
          <w:rFonts w:ascii="Times New Roman" w:hAnsi="Times New Roman"/>
          <w:b/>
          <w:kern w:val="32"/>
          <w:sz w:val="24"/>
          <w:szCs w:val="24"/>
          <w:lang/>
        </w:rPr>
      </w:pPr>
      <w:r w:rsidRPr="00B36A92">
        <w:rPr>
          <w:rFonts w:ascii="Times New Roman" w:hAnsi="Times New Roman"/>
          <w:b/>
          <w:kern w:val="32"/>
          <w:sz w:val="24"/>
          <w:szCs w:val="24"/>
          <w:lang/>
        </w:rPr>
        <w:t xml:space="preserve">РАЗДЕЛ </w:t>
      </w:r>
      <w:r w:rsidRPr="00B36A92">
        <w:rPr>
          <w:rFonts w:ascii="Times New Roman" w:hAnsi="Times New Roman"/>
          <w:b/>
          <w:kern w:val="32"/>
          <w:sz w:val="24"/>
          <w:szCs w:val="24"/>
          <w:lang/>
        </w:rPr>
        <w:t>3</w:t>
      </w:r>
      <w:r w:rsidRPr="00B36A92">
        <w:rPr>
          <w:rFonts w:ascii="Times New Roman" w:hAnsi="Times New Roman"/>
          <w:b/>
          <w:kern w:val="32"/>
          <w:sz w:val="24"/>
          <w:szCs w:val="24"/>
          <w:lang/>
        </w:rPr>
        <w:t xml:space="preserve">. </w:t>
      </w:r>
      <w:r w:rsidRPr="00B36A92">
        <w:rPr>
          <w:rFonts w:ascii="Times New Roman" w:hAnsi="Times New Roman"/>
          <w:b/>
          <w:bCs/>
          <w:iCs/>
          <w:kern w:val="32"/>
          <w:sz w:val="24"/>
          <w:szCs w:val="24"/>
          <w:lang/>
        </w:rPr>
        <w:t>ТРЕБОВАНИЯ К РЕСУРСНОМУ ОБЕСПЕЧЕНИЮ ВОСПИТАТЕЛЬНОЙ РАБОТЫ</w:t>
      </w:r>
    </w:p>
    <w:p w:rsidR="00BE10B1" w:rsidRPr="004F3587" w:rsidRDefault="00BE10B1" w:rsidP="00BE10B1">
      <w:pPr>
        <w:spacing w:after="0" w:line="240" w:lineRule="auto"/>
        <w:jc w:val="center"/>
        <w:rPr>
          <w:rFonts w:ascii="Times New Roman" w:hAnsi="Times New Roman"/>
          <w:b/>
          <w:sz w:val="24"/>
          <w:szCs w:val="24"/>
        </w:rPr>
      </w:pPr>
      <w:r w:rsidRPr="00B36A92">
        <w:rPr>
          <w:rFonts w:ascii="Times New Roman" w:hAnsi="Times New Roman"/>
          <w:b/>
          <w:iCs/>
          <w:kern w:val="32"/>
          <w:sz w:val="24"/>
          <w:szCs w:val="24"/>
          <w:lang/>
        </w:rPr>
        <w:t>РАЗДЕЛ 4. ПРИМЕРНЫЙ КАЛЕНДАРНЫЙ ПЛАН ВОСПИТАТЕЛЬНОЙ РАБОТЫ</w:t>
      </w:r>
    </w:p>
    <w:p w:rsidR="00BE10B1" w:rsidRPr="004F3587" w:rsidRDefault="00BE10B1" w:rsidP="00BE10B1">
      <w:pPr>
        <w:widowControl w:val="0"/>
        <w:autoSpaceDE w:val="0"/>
        <w:autoSpaceDN w:val="0"/>
        <w:spacing w:before="120" w:after="120" w:line="240" w:lineRule="auto"/>
        <w:rPr>
          <w:rFonts w:ascii="Times New Roman" w:hAnsi="Times New Roman"/>
          <w:b/>
          <w:sz w:val="24"/>
          <w:szCs w:val="24"/>
          <w:lang/>
        </w:rPr>
      </w:pPr>
      <w:r>
        <w:rPr>
          <w:rFonts w:ascii="Times New Roman" w:hAnsi="Times New Roman"/>
          <w:b/>
          <w:sz w:val="24"/>
          <w:szCs w:val="24"/>
          <w:lang/>
        </w:rPr>
        <w:br w:type="page"/>
      </w:r>
      <w:r w:rsidRPr="004F3587">
        <w:rPr>
          <w:rFonts w:ascii="Times New Roman" w:hAnsi="Times New Roman"/>
          <w:b/>
          <w:sz w:val="24"/>
          <w:szCs w:val="24"/>
          <w:lang/>
        </w:rPr>
        <w:lastRenderedPageBreak/>
        <w:t xml:space="preserve">РАЗДЕЛ 1. </w:t>
      </w:r>
      <w:bookmarkStart w:id="21" w:name="_Hlk73030772"/>
      <w:r w:rsidRPr="004F3587">
        <w:rPr>
          <w:rFonts w:ascii="Times New Roman" w:hAnsi="Times New Roman"/>
          <w:b/>
          <w:sz w:val="24"/>
          <w:szCs w:val="24"/>
          <w:lang/>
        </w:rPr>
        <w:t>ПАСПОРТ ПРИМЕРНОЙ РАБОЧЕЙ ПРОГРАММЫ ВОСПИТАНИЯ</w:t>
      </w:r>
      <w:bookmarkEnd w:id="21"/>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4"/>
        <w:gridCol w:w="7088"/>
      </w:tblGrid>
      <w:tr w:rsidR="00BE10B1" w:rsidRPr="004F3587" w:rsidTr="00A16245">
        <w:tc>
          <w:tcPr>
            <w:tcW w:w="1984" w:type="dxa"/>
          </w:tcPr>
          <w:p w:rsidR="00BE10B1" w:rsidRPr="004F3587" w:rsidRDefault="00BE10B1" w:rsidP="00A16245">
            <w:pPr>
              <w:widowControl w:val="0"/>
              <w:autoSpaceDE w:val="0"/>
              <w:autoSpaceDN w:val="0"/>
              <w:spacing w:before="120" w:after="120" w:line="240" w:lineRule="auto"/>
              <w:jc w:val="center"/>
              <w:rPr>
                <w:rFonts w:ascii="Times New Roman" w:hAnsi="Times New Roman"/>
                <w:b/>
                <w:sz w:val="24"/>
                <w:szCs w:val="24"/>
                <w:lang/>
              </w:rPr>
            </w:pPr>
            <w:r w:rsidRPr="004F3587">
              <w:rPr>
                <w:rFonts w:ascii="Times New Roman" w:hAnsi="Times New Roman"/>
                <w:b/>
                <w:sz w:val="24"/>
                <w:szCs w:val="24"/>
                <w:lang/>
              </w:rPr>
              <w:t xml:space="preserve">Название </w:t>
            </w:r>
          </w:p>
        </w:tc>
        <w:tc>
          <w:tcPr>
            <w:tcW w:w="7088" w:type="dxa"/>
          </w:tcPr>
          <w:p w:rsidR="00BE10B1" w:rsidRPr="004F3587" w:rsidRDefault="00BE10B1" w:rsidP="00A16245">
            <w:pPr>
              <w:widowControl w:val="0"/>
              <w:autoSpaceDE w:val="0"/>
              <w:autoSpaceDN w:val="0"/>
              <w:spacing w:before="120" w:after="120" w:line="240" w:lineRule="auto"/>
              <w:jc w:val="center"/>
              <w:rPr>
                <w:rFonts w:ascii="Times New Roman" w:hAnsi="Times New Roman"/>
                <w:b/>
                <w:sz w:val="24"/>
                <w:szCs w:val="24"/>
                <w:lang/>
              </w:rPr>
            </w:pPr>
            <w:r w:rsidRPr="004F3587">
              <w:rPr>
                <w:rFonts w:ascii="Times New Roman" w:hAnsi="Times New Roman"/>
                <w:b/>
                <w:sz w:val="24"/>
                <w:szCs w:val="24"/>
                <w:lang/>
              </w:rPr>
              <w:t>Содержание</w:t>
            </w:r>
          </w:p>
        </w:tc>
      </w:tr>
      <w:tr w:rsidR="00BE10B1" w:rsidRPr="004F3587" w:rsidTr="00A16245">
        <w:tc>
          <w:tcPr>
            <w:tcW w:w="1984" w:type="dxa"/>
          </w:tcPr>
          <w:p w:rsidR="00BE10B1" w:rsidRPr="004F3587" w:rsidRDefault="00BE10B1" w:rsidP="00A16245">
            <w:pPr>
              <w:widowControl w:val="0"/>
              <w:autoSpaceDE w:val="0"/>
              <w:autoSpaceDN w:val="0"/>
              <w:spacing w:before="120" w:after="120" w:line="240" w:lineRule="auto"/>
              <w:jc w:val="center"/>
              <w:rPr>
                <w:rFonts w:ascii="Times New Roman" w:hAnsi="Times New Roman"/>
                <w:b/>
                <w:sz w:val="24"/>
                <w:szCs w:val="24"/>
                <w:lang/>
              </w:rPr>
            </w:pPr>
            <w:r w:rsidRPr="004F3587">
              <w:rPr>
                <w:rFonts w:ascii="Times New Roman" w:hAnsi="Times New Roman"/>
                <w:sz w:val="24"/>
                <w:szCs w:val="24"/>
                <w:lang/>
              </w:rPr>
              <w:t>Наименование программы</w:t>
            </w:r>
          </w:p>
        </w:tc>
        <w:tc>
          <w:tcPr>
            <w:tcW w:w="7088" w:type="dxa"/>
          </w:tcPr>
          <w:p w:rsidR="00BE10B1" w:rsidRDefault="00BE10B1" w:rsidP="00A16245">
            <w:pPr>
              <w:widowControl w:val="0"/>
              <w:autoSpaceDE w:val="0"/>
              <w:autoSpaceDN w:val="0"/>
              <w:spacing w:after="0" w:line="240" w:lineRule="auto"/>
              <w:rPr>
                <w:rFonts w:ascii="Times New Roman" w:hAnsi="Times New Roman"/>
                <w:sz w:val="24"/>
                <w:szCs w:val="24"/>
                <w:lang/>
              </w:rPr>
            </w:pPr>
            <w:r w:rsidRPr="004F3587">
              <w:rPr>
                <w:rFonts w:ascii="Times New Roman" w:hAnsi="Times New Roman"/>
                <w:sz w:val="24"/>
                <w:szCs w:val="24"/>
                <w:lang/>
              </w:rPr>
              <w:t xml:space="preserve">Примерная </w:t>
            </w:r>
            <w:r w:rsidRPr="004F3587">
              <w:rPr>
                <w:rFonts w:ascii="Times New Roman" w:hAnsi="Times New Roman"/>
                <w:sz w:val="24"/>
                <w:szCs w:val="24"/>
                <w:lang/>
              </w:rPr>
              <w:t xml:space="preserve">рабочая программа воспитания </w:t>
            </w:r>
          </w:p>
          <w:p w:rsidR="00BE10B1" w:rsidRPr="00A7218B" w:rsidRDefault="00BE10B1" w:rsidP="00053B32">
            <w:pPr>
              <w:widowControl w:val="0"/>
              <w:autoSpaceDE w:val="0"/>
              <w:autoSpaceDN w:val="0"/>
              <w:spacing w:after="0" w:line="240" w:lineRule="auto"/>
              <w:rPr>
                <w:rFonts w:ascii="Times New Roman" w:hAnsi="Times New Roman"/>
                <w:b/>
                <w:i/>
                <w:iCs/>
                <w:color w:val="FF0000"/>
                <w:sz w:val="24"/>
                <w:szCs w:val="24"/>
                <w:lang/>
              </w:rPr>
            </w:pPr>
            <w:r w:rsidRPr="004F3587">
              <w:rPr>
                <w:rFonts w:ascii="Times New Roman" w:hAnsi="Times New Roman"/>
                <w:sz w:val="24"/>
                <w:szCs w:val="24"/>
                <w:lang/>
              </w:rPr>
              <w:t xml:space="preserve">по </w:t>
            </w:r>
            <w:r w:rsidR="00053B32">
              <w:rPr>
                <w:rFonts w:ascii="Times New Roman" w:hAnsi="Times New Roman"/>
                <w:sz w:val="24"/>
                <w:szCs w:val="24"/>
                <w:lang/>
              </w:rPr>
              <w:t>профессии 1</w:t>
            </w:r>
            <w:r w:rsidR="00053B32" w:rsidRPr="00053B32">
              <w:rPr>
                <w:rFonts w:ascii="Times New Roman" w:hAnsi="Times New Roman"/>
                <w:sz w:val="24"/>
                <w:szCs w:val="24"/>
                <w:lang/>
              </w:rPr>
              <w:t>5.01.33 Токарь на станках с числовым програм</w:t>
            </w:r>
            <w:r w:rsidR="00053B32" w:rsidRPr="00053B32">
              <w:rPr>
                <w:rFonts w:ascii="Times New Roman" w:hAnsi="Times New Roman"/>
                <w:sz w:val="24"/>
                <w:szCs w:val="24"/>
                <w:lang/>
              </w:rPr>
              <w:t>м</w:t>
            </w:r>
            <w:r w:rsidR="00053B32" w:rsidRPr="00053B32">
              <w:rPr>
                <w:rFonts w:ascii="Times New Roman" w:hAnsi="Times New Roman"/>
                <w:sz w:val="24"/>
                <w:szCs w:val="24"/>
                <w:lang/>
              </w:rPr>
              <w:t>ным управлением</w:t>
            </w:r>
          </w:p>
        </w:tc>
      </w:tr>
      <w:tr w:rsidR="00BE10B1" w:rsidRPr="004F3587" w:rsidTr="00A16245">
        <w:tc>
          <w:tcPr>
            <w:tcW w:w="1984" w:type="dxa"/>
          </w:tcPr>
          <w:p w:rsidR="00BE10B1" w:rsidRPr="004F3587" w:rsidRDefault="00BE10B1" w:rsidP="00A16245">
            <w:pPr>
              <w:widowControl w:val="0"/>
              <w:autoSpaceDE w:val="0"/>
              <w:autoSpaceDN w:val="0"/>
              <w:spacing w:before="120" w:after="120" w:line="240" w:lineRule="auto"/>
              <w:jc w:val="center"/>
              <w:rPr>
                <w:rFonts w:ascii="Times New Roman" w:hAnsi="Times New Roman"/>
                <w:b/>
                <w:sz w:val="24"/>
                <w:szCs w:val="24"/>
                <w:lang/>
              </w:rPr>
            </w:pPr>
            <w:r w:rsidRPr="004F3587">
              <w:rPr>
                <w:rFonts w:ascii="Times New Roman" w:hAnsi="Times New Roman"/>
                <w:sz w:val="24"/>
                <w:szCs w:val="24"/>
                <w:lang/>
              </w:rPr>
              <w:t>Основани</w:t>
            </w:r>
            <w:r w:rsidRPr="004F3587">
              <w:rPr>
                <w:rFonts w:ascii="Times New Roman" w:hAnsi="Times New Roman"/>
                <w:sz w:val="24"/>
                <w:szCs w:val="24"/>
                <w:lang/>
              </w:rPr>
              <w:t>я</w:t>
            </w:r>
            <w:r w:rsidRPr="004F3587">
              <w:rPr>
                <w:rFonts w:ascii="Times New Roman" w:hAnsi="Times New Roman"/>
                <w:sz w:val="24"/>
                <w:szCs w:val="24"/>
                <w:lang/>
              </w:rPr>
              <w:t xml:space="preserve"> для разработки программы</w:t>
            </w:r>
          </w:p>
        </w:tc>
        <w:tc>
          <w:tcPr>
            <w:tcW w:w="7088" w:type="dxa"/>
          </w:tcPr>
          <w:p w:rsidR="00BE10B1" w:rsidRPr="004F3587" w:rsidRDefault="00BE10B1" w:rsidP="00A16245">
            <w:pPr>
              <w:widowControl w:val="0"/>
              <w:autoSpaceDE w:val="0"/>
              <w:autoSpaceDN w:val="0"/>
              <w:spacing w:after="0" w:line="240" w:lineRule="auto"/>
              <w:jc w:val="both"/>
              <w:rPr>
                <w:rFonts w:ascii="Times New Roman" w:hAnsi="Times New Roman"/>
                <w:sz w:val="24"/>
                <w:szCs w:val="24"/>
                <w:lang/>
              </w:rPr>
            </w:pPr>
            <w:r w:rsidRPr="004F3587">
              <w:rPr>
                <w:rFonts w:ascii="Times New Roman" w:hAnsi="Times New Roman"/>
                <w:sz w:val="24"/>
                <w:szCs w:val="24"/>
                <w:lang/>
              </w:rPr>
              <w:t>Настоящая программа разработана на основе следующих норм</w:t>
            </w:r>
            <w:r w:rsidRPr="004F3587">
              <w:rPr>
                <w:rFonts w:ascii="Times New Roman" w:hAnsi="Times New Roman"/>
                <w:sz w:val="24"/>
                <w:szCs w:val="24"/>
                <w:lang/>
              </w:rPr>
              <w:t>а</w:t>
            </w:r>
            <w:r w:rsidRPr="004F3587">
              <w:rPr>
                <w:rFonts w:ascii="Times New Roman" w:hAnsi="Times New Roman"/>
                <w:sz w:val="24"/>
                <w:szCs w:val="24"/>
                <w:lang/>
              </w:rPr>
              <w:t>тивных правовых документов:</w:t>
            </w:r>
          </w:p>
          <w:p w:rsidR="00BE10B1" w:rsidRPr="004F3587" w:rsidRDefault="00BE10B1" w:rsidP="00A16245">
            <w:pPr>
              <w:widowControl w:val="0"/>
              <w:autoSpaceDE w:val="0"/>
              <w:autoSpaceDN w:val="0"/>
              <w:spacing w:after="0" w:line="240" w:lineRule="auto"/>
              <w:ind w:left="35"/>
              <w:jc w:val="both"/>
              <w:rPr>
                <w:rFonts w:ascii="Times New Roman" w:hAnsi="Times New Roman"/>
                <w:sz w:val="24"/>
                <w:szCs w:val="24"/>
                <w:lang/>
              </w:rPr>
            </w:pPr>
            <w:r>
              <w:rPr>
                <w:rFonts w:ascii="Times New Roman" w:hAnsi="Times New Roman"/>
                <w:sz w:val="24"/>
                <w:szCs w:val="24"/>
                <w:lang/>
              </w:rPr>
              <w:t xml:space="preserve">- </w:t>
            </w:r>
            <w:r w:rsidRPr="004F3587">
              <w:rPr>
                <w:rFonts w:ascii="Times New Roman" w:hAnsi="Times New Roman"/>
                <w:sz w:val="24"/>
                <w:szCs w:val="24"/>
                <w:lang/>
              </w:rPr>
              <w:t>Конституция Российской Федерации;</w:t>
            </w:r>
          </w:p>
          <w:p w:rsidR="00BE10B1" w:rsidRPr="004F3587" w:rsidRDefault="00BE10B1" w:rsidP="00A16245">
            <w:pPr>
              <w:widowControl w:val="0"/>
              <w:autoSpaceDE w:val="0"/>
              <w:autoSpaceDN w:val="0"/>
              <w:spacing w:after="0" w:line="240" w:lineRule="auto"/>
              <w:ind w:left="35"/>
              <w:jc w:val="both"/>
              <w:rPr>
                <w:rFonts w:ascii="Times New Roman" w:hAnsi="Times New Roman"/>
                <w:sz w:val="24"/>
                <w:szCs w:val="24"/>
                <w:lang/>
              </w:rPr>
            </w:pPr>
            <w:r>
              <w:rPr>
                <w:rFonts w:ascii="Times New Roman" w:hAnsi="Times New Roman"/>
                <w:sz w:val="24"/>
                <w:szCs w:val="24"/>
                <w:lang/>
              </w:rPr>
              <w:t xml:space="preserve">- </w:t>
            </w:r>
            <w:r w:rsidRPr="004F3587">
              <w:rPr>
                <w:rFonts w:ascii="Times New Roman" w:hAnsi="Times New Roman"/>
                <w:sz w:val="24"/>
                <w:szCs w:val="24"/>
                <w:lang/>
              </w:rPr>
              <w:t>Указ Президента Российской Федерации от 21.07.2020 № 474 «О национальных целях развития Российской Федерации на п</w:t>
            </w:r>
            <w:r w:rsidRPr="004F3587">
              <w:rPr>
                <w:rFonts w:ascii="Times New Roman" w:hAnsi="Times New Roman"/>
                <w:sz w:val="24"/>
                <w:szCs w:val="24"/>
                <w:lang/>
              </w:rPr>
              <w:t>е</w:t>
            </w:r>
            <w:r w:rsidRPr="004F3587">
              <w:rPr>
                <w:rFonts w:ascii="Times New Roman" w:hAnsi="Times New Roman"/>
                <w:sz w:val="24"/>
                <w:szCs w:val="24"/>
                <w:lang/>
              </w:rPr>
              <w:t>риод до 2030 года»;</w:t>
            </w:r>
          </w:p>
          <w:p w:rsidR="00BE10B1" w:rsidRPr="004F3587" w:rsidRDefault="00BE10B1" w:rsidP="00A16245">
            <w:pPr>
              <w:widowControl w:val="0"/>
              <w:autoSpaceDE w:val="0"/>
              <w:autoSpaceDN w:val="0"/>
              <w:spacing w:after="0" w:line="240" w:lineRule="auto"/>
              <w:ind w:left="35"/>
              <w:jc w:val="both"/>
              <w:rPr>
                <w:rFonts w:ascii="Times New Roman" w:hAnsi="Times New Roman"/>
                <w:sz w:val="24"/>
                <w:szCs w:val="24"/>
                <w:lang/>
              </w:rPr>
            </w:pPr>
            <w:r>
              <w:rPr>
                <w:rFonts w:ascii="Times New Roman" w:hAnsi="Times New Roman"/>
                <w:sz w:val="24"/>
                <w:szCs w:val="24"/>
                <w:lang/>
              </w:rPr>
              <w:t xml:space="preserve">- </w:t>
            </w:r>
            <w:r w:rsidRPr="004F3587">
              <w:rPr>
                <w:rFonts w:ascii="Times New Roman" w:hAnsi="Times New Roman"/>
                <w:sz w:val="24"/>
                <w:szCs w:val="24"/>
                <w:lang/>
              </w:rPr>
              <w:t>Федеральный Закон от 31.07.2020 № 304-ФЗ «О внесении изм</w:t>
            </w:r>
            <w:r w:rsidRPr="004F3587">
              <w:rPr>
                <w:rFonts w:ascii="Times New Roman" w:hAnsi="Times New Roman"/>
                <w:sz w:val="24"/>
                <w:szCs w:val="24"/>
                <w:lang/>
              </w:rPr>
              <w:t>е</w:t>
            </w:r>
            <w:r w:rsidRPr="004F3587">
              <w:rPr>
                <w:rFonts w:ascii="Times New Roman" w:hAnsi="Times New Roman"/>
                <w:sz w:val="24"/>
                <w:szCs w:val="24"/>
                <w:lang/>
              </w:rPr>
              <w:t>нений в Федеральный закон «Об образовании в Российской Фед</w:t>
            </w:r>
            <w:r w:rsidRPr="004F3587">
              <w:rPr>
                <w:rFonts w:ascii="Times New Roman" w:hAnsi="Times New Roman"/>
                <w:sz w:val="24"/>
                <w:szCs w:val="24"/>
                <w:lang/>
              </w:rPr>
              <w:t>е</w:t>
            </w:r>
            <w:r w:rsidRPr="004F3587">
              <w:rPr>
                <w:rFonts w:ascii="Times New Roman" w:hAnsi="Times New Roman"/>
                <w:sz w:val="24"/>
                <w:szCs w:val="24"/>
                <w:lang/>
              </w:rPr>
              <w:t>рации» по вопросам воспитания обучающихся» (далее-ФЗ-304);</w:t>
            </w:r>
          </w:p>
          <w:p w:rsidR="00BE10B1" w:rsidRPr="004F3587" w:rsidRDefault="00BE10B1" w:rsidP="00A16245">
            <w:pPr>
              <w:widowControl w:val="0"/>
              <w:autoSpaceDE w:val="0"/>
              <w:autoSpaceDN w:val="0"/>
              <w:spacing w:after="0" w:line="240" w:lineRule="auto"/>
              <w:ind w:left="35"/>
              <w:jc w:val="both"/>
              <w:rPr>
                <w:rFonts w:ascii="Times New Roman" w:hAnsi="Times New Roman"/>
                <w:sz w:val="24"/>
                <w:szCs w:val="24"/>
                <w:lang/>
              </w:rPr>
            </w:pPr>
            <w:r>
              <w:rPr>
                <w:rFonts w:ascii="Times New Roman" w:hAnsi="Times New Roman"/>
                <w:sz w:val="24"/>
                <w:szCs w:val="24"/>
                <w:lang/>
              </w:rPr>
              <w:t>- Р</w:t>
            </w:r>
            <w:r w:rsidRPr="004F3587">
              <w:rPr>
                <w:rFonts w:ascii="Times New Roman" w:hAnsi="Times New Roman"/>
                <w:sz w:val="24"/>
                <w:szCs w:val="24"/>
                <w:lang/>
              </w:rPr>
              <w:t>аспоряжение Правительства Российской Федерации от 12.11.2020 № 2945-р об утверждении Плана мероприятий по ре</w:t>
            </w:r>
            <w:r w:rsidRPr="004F3587">
              <w:rPr>
                <w:rFonts w:ascii="Times New Roman" w:hAnsi="Times New Roman"/>
                <w:sz w:val="24"/>
                <w:szCs w:val="24"/>
                <w:lang/>
              </w:rPr>
              <w:t>а</w:t>
            </w:r>
            <w:r w:rsidRPr="004F3587">
              <w:rPr>
                <w:rFonts w:ascii="Times New Roman" w:hAnsi="Times New Roman"/>
                <w:sz w:val="24"/>
                <w:szCs w:val="24"/>
                <w:lang/>
              </w:rPr>
              <w:t>лизации в 2021–2025 годах Стратегии развития воспитания в Ро</w:t>
            </w:r>
            <w:r w:rsidRPr="004F3587">
              <w:rPr>
                <w:rFonts w:ascii="Times New Roman" w:hAnsi="Times New Roman"/>
                <w:sz w:val="24"/>
                <w:szCs w:val="24"/>
                <w:lang/>
              </w:rPr>
              <w:t>с</w:t>
            </w:r>
            <w:r w:rsidRPr="004F3587">
              <w:rPr>
                <w:rFonts w:ascii="Times New Roman" w:hAnsi="Times New Roman"/>
                <w:sz w:val="24"/>
                <w:szCs w:val="24"/>
                <w:lang/>
              </w:rPr>
              <w:t>сийской Федерации на период до 2025 года;</w:t>
            </w:r>
          </w:p>
          <w:p w:rsidR="00BE10B1" w:rsidRPr="008276E3" w:rsidRDefault="00BE10B1" w:rsidP="008033D0">
            <w:pPr>
              <w:widowControl w:val="0"/>
              <w:numPr>
                <w:ilvl w:val="0"/>
                <w:numId w:val="45"/>
              </w:numPr>
              <w:autoSpaceDE w:val="0"/>
              <w:autoSpaceDN w:val="0"/>
              <w:spacing w:after="0" w:line="240" w:lineRule="auto"/>
              <w:ind w:left="35" w:firstLine="0"/>
              <w:jc w:val="both"/>
              <w:rPr>
                <w:rFonts w:ascii="Times New Roman" w:hAnsi="Times New Roman"/>
                <w:sz w:val="24"/>
                <w:szCs w:val="24"/>
                <w:lang/>
              </w:rPr>
            </w:pPr>
            <w:r w:rsidRPr="008276E3">
              <w:rPr>
                <w:rFonts w:ascii="Times New Roman" w:hAnsi="Times New Roman"/>
                <w:sz w:val="24"/>
                <w:szCs w:val="24"/>
                <w:lang/>
              </w:rPr>
              <w:t>Федеральный закон от 11.08.1995 № 135-ФЗ «О благотв</w:t>
            </w:r>
            <w:r w:rsidRPr="008276E3">
              <w:rPr>
                <w:rFonts w:ascii="Times New Roman" w:hAnsi="Times New Roman"/>
                <w:sz w:val="24"/>
                <w:szCs w:val="24"/>
                <w:lang/>
              </w:rPr>
              <w:t>о</w:t>
            </w:r>
            <w:r w:rsidRPr="008276E3">
              <w:rPr>
                <w:rFonts w:ascii="Times New Roman" w:hAnsi="Times New Roman"/>
                <w:sz w:val="24"/>
                <w:szCs w:val="24"/>
                <w:lang/>
              </w:rPr>
              <w:t>рительной деятельности и добровольчестве (</w:t>
            </w:r>
            <w:proofErr w:type="spellStart"/>
            <w:r w:rsidRPr="008276E3">
              <w:rPr>
                <w:rFonts w:ascii="Times New Roman" w:hAnsi="Times New Roman"/>
                <w:sz w:val="24"/>
                <w:szCs w:val="24"/>
                <w:lang/>
              </w:rPr>
              <w:t>волонтерстве</w:t>
            </w:r>
            <w:proofErr w:type="spellEnd"/>
            <w:r w:rsidRPr="008276E3">
              <w:rPr>
                <w:rFonts w:ascii="Times New Roman" w:hAnsi="Times New Roman"/>
                <w:sz w:val="24"/>
                <w:szCs w:val="24"/>
                <w:lang/>
              </w:rPr>
              <w:t xml:space="preserve">)»; </w:t>
            </w:r>
          </w:p>
          <w:p w:rsidR="00BE10B1" w:rsidRPr="008276E3" w:rsidRDefault="00BE10B1" w:rsidP="008033D0">
            <w:pPr>
              <w:widowControl w:val="0"/>
              <w:numPr>
                <w:ilvl w:val="0"/>
                <w:numId w:val="45"/>
              </w:numPr>
              <w:autoSpaceDE w:val="0"/>
              <w:autoSpaceDN w:val="0"/>
              <w:spacing w:after="0" w:line="240" w:lineRule="auto"/>
              <w:ind w:left="35" w:firstLine="0"/>
              <w:jc w:val="both"/>
              <w:rPr>
                <w:rFonts w:ascii="Times New Roman" w:hAnsi="Times New Roman"/>
                <w:sz w:val="24"/>
                <w:szCs w:val="24"/>
                <w:lang/>
              </w:rPr>
            </w:pPr>
            <w:r w:rsidRPr="008276E3">
              <w:rPr>
                <w:rFonts w:ascii="Times New Roman" w:hAnsi="Times New Roman"/>
                <w:sz w:val="24"/>
                <w:szCs w:val="24"/>
                <w:lang/>
              </w:rPr>
              <w:t>Федеральный закон от 19.05.1995 № 82-ФЗ «Об общес</w:t>
            </w:r>
            <w:r w:rsidRPr="008276E3">
              <w:rPr>
                <w:rFonts w:ascii="Times New Roman" w:hAnsi="Times New Roman"/>
                <w:sz w:val="24"/>
                <w:szCs w:val="24"/>
                <w:lang/>
              </w:rPr>
              <w:t>т</w:t>
            </w:r>
            <w:r w:rsidRPr="008276E3">
              <w:rPr>
                <w:rFonts w:ascii="Times New Roman" w:hAnsi="Times New Roman"/>
                <w:sz w:val="24"/>
                <w:szCs w:val="24"/>
                <w:lang/>
              </w:rPr>
              <w:t>венных объединениях»;</w:t>
            </w:r>
          </w:p>
          <w:p w:rsidR="00BE10B1" w:rsidRPr="008276E3" w:rsidRDefault="00BE10B1" w:rsidP="008033D0">
            <w:pPr>
              <w:widowControl w:val="0"/>
              <w:numPr>
                <w:ilvl w:val="0"/>
                <w:numId w:val="45"/>
              </w:numPr>
              <w:autoSpaceDE w:val="0"/>
              <w:autoSpaceDN w:val="0"/>
              <w:spacing w:after="0" w:line="240" w:lineRule="auto"/>
              <w:ind w:left="35" w:firstLine="0"/>
              <w:jc w:val="both"/>
              <w:rPr>
                <w:rFonts w:ascii="Times New Roman" w:hAnsi="Times New Roman"/>
                <w:sz w:val="24"/>
                <w:szCs w:val="24"/>
                <w:lang/>
              </w:rPr>
            </w:pPr>
            <w:r w:rsidRPr="008276E3">
              <w:rPr>
                <w:rFonts w:ascii="Times New Roman" w:hAnsi="Times New Roman"/>
                <w:sz w:val="24"/>
                <w:szCs w:val="24"/>
                <w:lang/>
              </w:rPr>
              <w:t>Распоряжение Правительства РФ от 29 мая 2015 года №996-р «Стратегия развития воспитания в Российской Федерации на период до 2025 года»;</w:t>
            </w:r>
          </w:p>
          <w:p w:rsidR="00BE10B1" w:rsidRPr="008276E3" w:rsidRDefault="00BE10B1" w:rsidP="008033D0">
            <w:pPr>
              <w:widowControl w:val="0"/>
              <w:numPr>
                <w:ilvl w:val="0"/>
                <w:numId w:val="45"/>
              </w:numPr>
              <w:autoSpaceDE w:val="0"/>
              <w:autoSpaceDN w:val="0"/>
              <w:spacing w:after="0" w:line="240" w:lineRule="auto"/>
              <w:ind w:left="35" w:firstLine="0"/>
              <w:jc w:val="both"/>
              <w:rPr>
                <w:rFonts w:ascii="Times New Roman" w:hAnsi="Times New Roman"/>
                <w:sz w:val="24"/>
                <w:szCs w:val="24"/>
                <w:lang/>
              </w:rPr>
            </w:pPr>
            <w:r w:rsidRPr="008276E3">
              <w:rPr>
                <w:rFonts w:ascii="Times New Roman" w:hAnsi="Times New Roman"/>
                <w:sz w:val="24"/>
                <w:szCs w:val="24"/>
                <w:lang/>
              </w:rPr>
              <w:t>Федеральная государственная Программа развития восп</w:t>
            </w:r>
            <w:r w:rsidRPr="008276E3">
              <w:rPr>
                <w:rFonts w:ascii="Times New Roman" w:hAnsi="Times New Roman"/>
                <w:sz w:val="24"/>
                <w:szCs w:val="24"/>
                <w:lang/>
              </w:rPr>
              <w:t>и</w:t>
            </w:r>
            <w:r w:rsidRPr="008276E3">
              <w:rPr>
                <w:rFonts w:ascii="Times New Roman" w:hAnsi="Times New Roman"/>
                <w:sz w:val="24"/>
                <w:szCs w:val="24"/>
                <w:lang/>
              </w:rPr>
              <w:t>тательной компоненты в образовательных организациях;</w:t>
            </w:r>
          </w:p>
          <w:p w:rsidR="00BE10B1" w:rsidRPr="008276E3" w:rsidRDefault="00BE10B1" w:rsidP="008033D0">
            <w:pPr>
              <w:widowControl w:val="0"/>
              <w:numPr>
                <w:ilvl w:val="0"/>
                <w:numId w:val="45"/>
              </w:numPr>
              <w:autoSpaceDE w:val="0"/>
              <w:autoSpaceDN w:val="0"/>
              <w:spacing w:after="0" w:line="240" w:lineRule="auto"/>
              <w:ind w:left="35" w:firstLine="0"/>
              <w:jc w:val="both"/>
              <w:rPr>
                <w:rFonts w:ascii="Times New Roman" w:hAnsi="Times New Roman"/>
                <w:sz w:val="24"/>
                <w:szCs w:val="24"/>
                <w:lang/>
              </w:rPr>
            </w:pPr>
            <w:r w:rsidRPr="008276E3">
              <w:rPr>
                <w:rFonts w:ascii="Times New Roman" w:hAnsi="Times New Roman"/>
                <w:sz w:val="24"/>
                <w:szCs w:val="24"/>
                <w:lang/>
              </w:rPr>
              <w:t>Основы государственной молодежной политики Росси</w:t>
            </w:r>
            <w:r w:rsidRPr="008276E3">
              <w:rPr>
                <w:rFonts w:ascii="Times New Roman" w:hAnsi="Times New Roman"/>
                <w:sz w:val="24"/>
                <w:szCs w:val="24"/>
                <w:lang/>
              </w:rPr>
              <w:t>й</w:t>
            </w:r>
            <w:r w:rsidRPr="008276E3">
              <w:rPr>
                <w:rFonts w:ascii="Times New Roman" w:hAnsi="Times New Roman"/>
                <w:sz w:val="24"/>
                <w:szCs w:val="24"/>
                <w:lang/>
              </w:rPr>
              <w:t>ской Федерации на период до 2025 года;</w:t>
            </w:r>
          </w:p>
          <w:p w:rsidR="00BE10B1" w:rsidRPr="008276E3" w:rsidRDefault="00BE10B1" w:rsidP="008033D0">
            <w:pPr>
              <w:widowControl w:val="0"/>
              <w:numPr>
                <w:ilvl w:val="0"/>
                <w:numId w:val="45"/>
              </w:numPr>
              <w:autoSpaceDE w:val="0"/>
              <w:autoSpaceDN w:val="0"/>
              <w:spacing w:after="0" w:line="240" w:lineRule="auto"/>
              <w:ind w:left="35" w:firstLine="0"/>
              <w:jc w:val="both"/>
              <w:rPr>
                <w:rFonts w:ascii="Times New Roman" w:hAnsi="Times New Roman"/>
                <w:sz w:val="24"/>
                <w:szCs w:val="24"/>
                <w:lang/>
              </w:rPr>
            </w:pPr>
            <w:r w:rsidRPr="008276E3">
              <w:rPr>
                <w:rFonts w:ascii="Times New Roman" w:hAnsi="Times New Roman"/>
                <w:sz w:val="24"/>
                <w:szCs w:val="24"/>
                <w:lang/>
              </w:rPr>
              <w:t>Приказ Министерства экономического развития Росси</w:t>
            </w:r>
            <w:r w:rsidRPr="008276E3">
              <w:rPr>
                <w:rFonts w:ascii="Times New Roman" w:hAnsi="Times New Roman"/>
                <w:sz w:val="24"/>
                <w:szCs w:val="24"/>
                <w:lang/>
              </w:rPr>
              <w:t>й</w:t>
            </w:r>
            <w:r w:rsidRPr="008276E3">
              <w:rPr>
                <w:rFonts w:ascii="Times New Roman" w:hAnsi="Times New Roman"/>
                <w:sz w:val="24"/>
                <w:szCs w:val="24"/>
                <w:lang/>
              </w:rPr>
              <w:t>ской Федерации от 24.01.2020 «Об утверждении методик расчета показателей федерального проекта «Кадры для цифровой экон</w:t>
            </w:r>
            <w:r w:rsidRPr="008276E3">
              <w:rPr>
                <w:rFonts w:ascii="Times New Roman" w:hAnsi="Times New Roman"/>
                <w:sz w:val="24"/>
                <w:szCs w:val="24"/>
                <w:lang/>
              </w:rPr>
              <w:t>о</w:t>
            </w:r>
            <w:r w:rsidRPr="008276E3">
              <w:rPr>
                <w:rFonts w:ascii="Times New Roman" w:hAnsi="Times New Roman"/>
                <w:sz w:val="24"/>
                <w:szCs w:val="24"/>
                <w:lang/>
              </w:rPr>
              <w:t>мики» национальной программы «Цифровая экономика Росси</w:t>
            </w:r>
            <w:r w:rsidRPr="008276E3">
              <w:rPr>
                <w:rFonts w:ascii="Times New Roman" w:hAnsi="Times New Roman"/>
                <w:sz w:val="24"/>
                <w:szCs w:val="24"/>
                <w:lang/>
              </w:rPr>
              <w:t>й</w:t>
            </w:r>
            <w:r w:rsidRPr="008276E3">
              <w:rPr>
                <w:rFonts w:ascii="Times New Roman" w:hAnsi="Times New Roman"/>
                <w:sz w:val="24"/>
                <w:szCs w:val="24"/>
                <w:lang/>
              </w:rPr>
              <w:t xml:space="preserve">ской Федерации»; </w:t>
            </w:r>
          </w:p>
          <w:p w:rsidR="00BE10B1" w:rsidRPr="008276E3" w:rsidRDefault="00BE10B1" w:rsidP="008033D0">
            <w:pPr>
              <w:widowControl w:val="0"/>
              <w:numPr>
                <w:ilvl w:val="0"/>
                <w:numId w:val="45"/>
              </w:numPr>
              <w:autoSpaceDE w:val="0"/>
              <w:autoSpaceDN w:val="0"/>
              <w:spacing w:after="0" w:line="240" w:lineRule="auto"/>
              <w:ind w:left="35" w:firstLine="0"/>
              <w:jc w:val="both"/>
              <w:rPr>
                <w:rFonts w:ascii="Times New Roman" w:hAnsi="Times New Roman"/>
                <w:color w:val="FF0000"/>
                <w:sz w:val="24"/>
                <w:szCs w:val="24"/>
                <w:lang/>
              </w:rPr>
            </w:pPr>
            <w:r w:rsidRPr="008276E3">
              <w:rPr>
                <w:rFonts w:ascii="Times New Roman" w:hAnsi="Times New Roman"/>
                <w:sz w:val="24"/>
                <w:szCs w:val="24"/>
                <w:lang/>
              </w:rPr>
              <w:t>Прогноз социально-экономического развития Российской Федерации на период до 2036 года.</w:t>
            </w:r>
          </w:p>
        </w:tc>
      </w:tr>
      <w:tr w:rsidR="00BE10B1" w:rsidRPr="004F3587" w:rsidTr="00A16245">
        <w:tc>
          <w:tcPr>
            <w:tcW w:w="1984" w:type="dxa"/>
          </w:tcPr>
          <w:p w:rsidR="00BE10B1" w:rsidRPr="004F3587" w:rsidRDefault="00BE10B1" w:rsidP="00A16245">
            <w:pPr>
              <w:widowControl w:val="0"/>
              <w:autoSpaceDE w:val="0"/>
              <w:autoSpaceDN w:val="0"/>
              <w:spacing w:before="120" w:after="120" w:line="240" w:lineRule="auto"/>
              <w:jc w:val="center"/>
              <w:rPr>
                <w:rFonts w:ascii="Times New Roman" w:hAnsi="Times New Roman"/>
                <w:b/>
                <w:sz w:val="24"/>
                <w:szCs w:val="24"/>
                <w:lang/>
              </w:rPr>
            </w:pPr>
            <w:r w:rsidRPr="004F3587">
              <w:rPr>
                <w:rFonts w:ascii="Times New Roman" w:hAnsi="Times New Roman"/>
                <w:sz w:val="24"/>
                <w:szCs w:val="24"/>
                <w:lang/>
              </w:rPr>
              <w:t>Цель программы</w:t>
            </w:r>
          </w:p>
        </w:tc>
        <w:tc>
          <w:tcPr>
            <w:tcW w:w="7088" w:type="dxa"/>
          </w:tcPr>
          <w:p w:rsidR="00BE10B1" w:rsidRPr="004F3587" w:rsidRDefault="00BE10B1" w:rsidP="00A16245">
            <w:pPr>
              <w:widowControl w:val="0"/>
              <w:autoSpaceDE w:val="0"/>
              <w:autoSpaceDN w:val="0"/>
              <w:spacing w:after="0" w:line="240" w:lineRule="auto"/>
              <w:jc w:val="both"/>
              <w:rPr>
                <w:rFonts w:ascii="Times New Roman" w:hAnsi="Times New Roman"/>
                <w:bCs/>
                <w:sz w:val="24"/>
                <w:szCs w:val="24"/>
                <w:lang/>
              </w:rPr>
            </w:pPr>
            <w:r w:rsidRPr="004F3587">
              <w:rPr>
                <w:rFonts w:ascii="Times New Roman" w:hAnsi="Times New Roman"/>
                <w:bCs/>
                <w:sz w:val="24"/>
                <w:szCs w:val="24"/>
                <w:lang/>
              </w:rPr>
              <w:t xml:space="preserve">Цель рабочей программы воспитания – </w:t>
            </w:r>
            <w:r w:rsidRPr="004F3587">
              <w:rPr>
                <w:rFonts w:ascii="Times New Roman" w:hAnsi="Times New Roman"/>
                <w:bCs/>
                <w:sz w:val="24"/>
                <w:szCs w:val="24"/>
                <w:lang/>
              </w:rPr>
              <w:t>личностное развитие об</w:t>
            </w:r>
            <w:r w:rsidRPr="004F3587">
              <w:rPr>
                <w:rFonts w:ascii="Times New Roman" w:hAnsi="Times New Roman"/>
                <w:bCs/>
                <w:sz w:val="24"/>
                <w:szCs w:val="24"/>
                <w:lang/>
              </w:rPr>
              <w:t>у</w:t>
            </w:r>
            <w:r w:rsidRPr="004F3587">
              <w:rPr>
                <w:rFonts w:ascii="Times New Roman" w:hAnsi="Times New Roman"/>
                <w:bCs/>
                <w:sz w:val="24"/>
                <w:szCs w:val="24"/>
                <w:lang/>
              </w:rPr>
              <w:t>чающихся и их социализация, проявляющиеся в развитии их п</w:t>
            </w:r>
            <w:r w:rsidRPr="004F3587">
              <w:rPr>
                <w:rFonts w:ascii="Times New Roman" w:hAnsi="Times New Roman"/>
                <w:bCs/>
                <w:sz w:val="24"/>
                <w:szCs w:val="24"/>
                <w:lang/>
              </w:rPr>
              <w:t>о</w:t>
            </w:r>
            <w:r w:rsidRPr="004F3587">
              <w:rPr>
                <w:rFonts w:ascii="Times New Roman" w:hAnsi="Times New Roman"/>
                <w:bCs/>
                <w:sz w:val="24"/>
                <w:szCs w:val="24"/>
                <w:lang/>
              </w:rPr>
              <w:t>зитивных отношений к общественным ценностям, приобретении опыта поведения и применения сформированных общих комп</w:t>
            </w:r>
            <w:r w:rsidRPr="004F3587">
              <w:rPr>
                <w:rFonts w:ascii="Times New Roman" w:hAnsi="Times New Roman"/>
                <w:bCs/>
                <w:sz w:val="24"/>
                <w:szCs w:val="24"/>
                <w:lang/>
              </w:rPr>
              <w:t>е</w:t>
            </w:r>
            <w:r w:rsidRPr="004F3587">
              <w:rPr>
                <w:rFonts w:ascii="Times New Roman" w:hAnsi="Times New Roman"/>
                <w:bCs/>
                <w:sz w:val="24"/>
                <w:szCs w:val="24"/>
                <w:lang/>
              </w:rPr>
              <w:t>тенций квалифицированных рабочих, служащих/ специалистов среднего звена на практике</w:t>
            </w:r>
          </w:p>
        </w:tc>
      </w:tr>
      <w:tr w:rsidR="00BE10B1" w:rsidRPr="004F3587" w:rsidTr="00A16245">
        <w:tc>
          <w:tcPr>
            <w:tcW w:w="1984" w:type="dxa"/>
          </w:tcPr>
          <w:p w:rsidR="00BE10B1" w:rsidRPr="004F3587" w:rsidRDefault="00BE10B1" w:rsidP="00A16245">
            <w:pPr>
              <w:widowControl w:val="0"/>
              <w:autoSpaceDE w:val="0"/>
              <w:autoSpaceDN w:val="0"/>
              <w:spacing w:before="120" w:after="120" w:line="240" w:lineRule="auto"/>
              <w:jc w:val="center"/>
              <w:rPr>
                <w:rFonts w:ascii="Times New Roman" w:hAnsi="Times New Roman"/>
                <w:sz w:val="24"/>
                <w:szCs w:val="24"/>
                <w:lang/>
              </w:rPr>
            </w:pPr>
            <w:r w:rsidRPr="004F3587">
              <w:rPr>
                <w:rFonts w:ascii="Times New Roman" w:hAnsi="Times New Roman"/>
                <w:sz w:val="24"/>
                <w:szCs w:val="24"/>
                <w:lang/>
              </w:rPr>
              <w:t>Сроки реализации программы</w:t>
            </w:r>
          </w:p>
        </w:tc>
        <w:tc>
          <w:tcPr>
            <w:tcW w:w="7088" w:type="dxa"/>
          </w:tcPr>
          <w:p w:rsidR="00053B32" w:rsidRDefault="00053B32" w:rsidP="00A16245">
            <w:pPr>
              <w:widowControl w:val="0"/>
              <w:autoSpaceDE w:val="0"/>
              <w:autoSpaceDN w:val="0"/>
              <w:spacing w:before="120" w:after="120" w:line="240" w:lineRule="auto"/>
              <w:rPr>
                <w:rFonts w:ascii="Times New Roman" w:hAnsi="Times New Roman"/>
                <w:sz w:val="24"/>
                <w:szCs w:val="24"/>
              </w:rPr>
            </w:pPr>
            <w:r>
              <w:rPr>
                <w:rFonts w:ascii="Times New Roman" w:hAnsi="Times New Roman"/>
                <w:sz w:val="24"/>
                <w:szCs w:val="24"/>
              </w:rPr>
              <w:t>на базе среднего общего образования: 10 месяцев;</w:t>
            </w:r>
          </w:p>
          <w:p w:rsidR="00BE10B1" w:rsidRPr="00EB467B" w:rsidRDefault="00053B32" w:rsidP="00A16245">
            <w:pPr>
              <w:widowControl w:val="0"/>
              <w:autoSpaceDE w:val="0"/>
              <w:autoSpaceDN w:val="0"/>
              <w:spacing w:before="120" w:after="120" w:line="240" w:lineRule="auto"/>
              <w:rPr>
                <w:rFonts w:ascii="Times New Roman" w:hAnsi="Times New Roman"/>
                <w:i/>
                <w:iCs/>
                <w:sz w:val="24"/>
                <w:szCs w:val="24"/>
                <w:lang/>
              </w:rPr>
            </w:pPr>
            <w:r>
              <w:rPr>
                <w:rFonts w:ascii="Times New Roman" w:hAnsi="Times New Roman"/>
                <w:iCs/>
                <w:sz w:val="24"/>
                <w:szCs w:val="24"/>
              </w:rPr>
              <w:t>на базе основного общего образования с одновременным получ</w:t>
            </w:r>
            <w:r>
              <w:rPr>
                <w:rFonts w:ascii="Times New Roman" w:hAnsi="Times New Roman"/>
                <w:iCs/>
                <w:sz w:val="24"/>
                <w:szCs w:val="24"/>
              </w:rPr>
              <w:t>е</w:t>
            </w:r>
            <w:r>
              <w:rPr>
                <w:rFonts w:ascii="Times New Roman" w:hAnsi="Times New Roman"/>
                <w:iCs/>
                <w:sz w:val="24"/>
                <w:szCs w:val="24"/>
              </w:rPr>
              <w:t>нием среднего общего образования - 2 года 10 месяцев</w:t>
            </w:r>
          </w:p>
        </w:tc>
      </w:tr>
      <w:tr w:rsidR="00BE10B1" w:rsidRPr="004F3587" w:rsidTr="00A16245">
        <w:tc>
          <w:tcPr>
            <w:tcW w:w="1984" w:type="dxa"/>
          </w:tcPr>
          <w:p w:rsidR="00BE10B1" w:rsidRPr="004F3587" w:rsidRDefault="00BE10B1" w:rsidP="00A16245">
            <w:pPr>
              <w:widowControl w:val="0"/>
              <w:autoSpaceDE w:val="0"/>
              <w:autoSpaceDN w:val="0"/>
              <w:spacing w:before="120" w:after="120" w:line="240" w:lineRule="auto"/>
              <w:jc w:val="center"/>
              <w:rPr>
                <w:rFonts w:ascii="Times New Roman" w:hAnsi="Times New Roman"/>
                <w:sz w:val="24"/>
                <w:szCs w:val="24"/>
                <w:lang/>
              </w:rPr>
            </w:pPr>
            <w:r w:rsidRPr="004F3587">
              <w:rPr>
                <w:rFonts w:ascii="Times New Roman" w:hAnsi="Times New Roman"/>
                <w:sz w:val="24"/>
                <w:szCs w:val="24"/>
                <w:lang/>
              </w:rPr>
              <w:t xml:space="preserve">Исполнители </w:t>
            </w:r>
            <w:r w:rsidRPr="004F3587">
              <w:rPr>
                <w:rFonts w:ascii="Times New Roman" w:hAnsi="Times New Roman"/>
                <w:sz w:val="24"/>
                <w:szCs w:val="24"/>
                <w:lang/>
              </w:rPr>
              <w:br/>
            </w:r>
            <w:r w:rsidRPr="004F3587">
              <w:rPr>
                <w:rFonts w:ascii="Times New Roman" w:hAnsi="Times New Roman"/>
                <w:sz w:val="24"/>
                <w:szCs w:val="24"/>
                <w:lang/>
              </w:rPr>
              <w:lastRenderedPageBreak/>
              <w:t>программы</w:t>
            </w:r>
          </w:p>
        </w:tc>
        <w:tc>
          <w:tcPr>
            <w:tcW w:w="7088" w:type="dxa"/>
          </w:tcPr>
          <w:p w:rsidR="00BE10B1" w:rsidRPr="004F3587" w:rsidRDefault="00BE10B1" w:rsidP="00A16245">
            <w:pPr>
              <w:widowControl w:val="0"/>
              <w:autoSpaceDE w:val="0"/>
              <w:autoSpaceDN w:val="0"/>
              <w:spacing w:before="120" w:after="120" w:line="240" w:lineRule="auto"/>
              <w:jc w:val="both"/>
              <w:rPr>
                <w:rFonts w:ascii="Times New Roman" w:hAnsi="Times New Roman"/>
                <w:i/>
                <w:iCs/>
                <w:sz w:val="24"/>
                <w:szCs w:val="24"/>
                <w:lang/>
              </w:rPr>
            </w:pPr>
            <w:r w:rsidRPr="004F3587">
              <w:rPr>
                <w:rFonts w:ascii="Times New Roman" w:hAnsi="Times New Roman"/>
                <w:i/>
                <w:iCs/>
                <w:sz w:val="24"/>
                <w:szCs w:val="24"/>
                <w:lang/>
              </w:rPr>
              <w:lastRenderedPageBreak/>
              <w:t xml:space="preserve">Директор, заместитель директора, курирующий </w:t>
            </w:r>
            <w:r w:rsidRPr="004F3587">
              <w:rPr>
                <w:rFonts w:ascii="Times New Roman" w:hAnsi="Times New Roman"/>
                <w:i/>
                <w:iCs/>
                <w:sz w:val="24"/>
                <w:szCs w:val="24"/>
                <w:lang/>
              </w:rPr>
              <w:lastRenderedPageBreak/>
              <w:t>воспитательную работу, к</w:t>
            </w:r>
            <w:r w:rsidRPr="004F3587">
              <w:rPr>
                <w:rFonts w:ascii="Times New Roman" w:hAnsi="Times New Roman"/>
                <w:i/>
                <w:iCs/>
                <w:sz w:val="24"/>
                <w:szCs w:val="24"/>
                <w:lang/>
              </w:rPr>
              <w:t>ураторы</w:t>
            </w:r>
            <w:r w:rsidRPr="004F3587">
              <w:rPr>
                <w:rFonts w:ascii="Times New Roman" w:hAnsi="Times New Roman"/>
                <w:i/>
                <w:iCs/>
                <w:sz w:val="24"/>
                <w:szCs w:val="24"/>
                <w:lang/>
              </w:rPr>
              <w:t xml:space="preserve">, преподаватели, сотрудники учебной части, заведующие отделением, педагог-психолог, </w:t>
            </w:r>
            <w:proofErr w:type="spellStart"/>
            <w:r>
              <w:rPr>
                <w:rFonts w:ascii="Times New Roman" w:hAnsi="Times New Roman"/>
                <w:i/>
                <w:iCs/>
                <w:sz w:val="24"/>
                <w:szCs w:val="24"/>
                <w:lang/>
              </w:rPr>
              <w:t>ть</w:t>
            </w:r>
            <w:r>
              <w:rPr>
                <w:rFonts w:ascii="Times New Roman" w:hAnsi="Times New Roman"/>
                <w:i/>
                <w:iCs/>
                <w:sz w:val="24"/>
                <w:szCs w:val="24"/>
                <w:lang/>
              </w:rPr>
              <w:t>ю</w:t>
            </w:r>
            <w:r>
              <w:rPr>
                <w:rFonts w:ascii="Times New Roman" w:hAnsi="Times New Roman"/>
                <w:i/>
                <w:iCs/>
                <w:sz w:val="24"/>
                <w:szCs w:val="24"/>
                <w:lang/>
              </w:rPr>
              <w:t>тор</w:t>
            </w:r>
            <w:proofErr w:type="spellEnd"/>
            <w:r w:rsidRPr="004F3587">
              <w:rPr>
                <w:rFonts w:ascii="Times New Roman" w:hAnsi="Times New Roman"/>
                <w:i/>
                <w:iCs/>
                <w:sz w:val="24"/>
                <w:szCs w:val="24"/>
                <w:lang/>
              </w:rPr>
              <w:t xml:space="preserve">, педагог-организатор, социальный педагог, члены Студенческого совета, представители </w:t>
            </w:r>
            <w:r>
              <w:rPr>
                <w:rFonts w:ascii="Times New Roman" w:hAnsi="Times New Roman"/>
                <w:i/>
                <w:iCs/>
                <w:sz w:val="24"/>
                <w:szCs w:val="24"/>
                <w:lang/>
              </w:rPr>
              <w:t>родительского</w:t>
            </w:r>
            <w:r w:rsidRPr="004F3587">
              <w:rPr>
                <w:rFonts w:ascii="Times New Roman" w:hAnsi="Times New Roman"/>
                <w:i/>
                <w:iCs/>
                <w:sz w:val="24"/>
                <w:szCs w:val="24"/>
                <w:lang/>
              </w:rPr>
              <w:t xml:space="preserve"> комитета, представители организаций </w:t>
            </w:r>
            <w:r w:rsidRPr="004F3587">
              <w:rPr>
                <w:rFonts w:ascii="Times New Roman" w:hAnsi="Times New Roman"/>
                <w:i/>
                <w:iCs/>
                <w:sz w:val="24"/>
                <w:szCs w:val="24"/>
                <w:lang/>
              </w:rPr>
              <w:t xml:space="preserve">- </w:t>
            </w:r>
            <w:r w:rsidRPr="004F3587">
              <w:rPr>
                <w:rFonts w:ascii="Times New Roman" w:hAnsi="Times New Roman"/>
                <w:i/>
                <w:iCs/>
                <w:sz w:val="24"/>
                <w:szCs w:val="24"/>
                <w:lang/>
              </w:rPr>
              <w:t>работодателей</w:t>
            </w:r>
          </w:p>
        </w:tc>
      </w:tr>
    </w:tbl>
    <w:p w:rsidR="00BE10B1" w:rsidRPr="004F3587" w:rsidRDefault="00BE10B1" w:rsidP="00BE10B1">
      <w:pPr>
        <w:widowControl w:val="0"/>
        <w:autoSpaceDE w:val="0"/>
        <w:autoSpaceDN w:val="0"/>
        <w:spacing w:after="0" w:line="240" w:lineRule="auto"/>
        <w:jc w:val="both"/>
        <w:rPr>
          <w:rFonts w:ascii="Times New Roman" w:hAnsi="Times New Roman"/>
          <w:b/>
          <w:bCs/>
          <w:sz w:val="24"/>
          <w:szCs w:val="24"/>
          <w:lang/>
        </w:rPr>
      </w:pPr>
      <w:bookmarkStart w:id="22" w:name="_Hlk73030266"/>
      <w:bookmarkStart w:id="23" w:name="_Hlk73030355"/>
    </w:p>
    <w:tbl>
      <w:tblPr>
        <w:tblW w:w="485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31"/>
        <w:gridCol w:w="37"/>
        <w:gridCol w:w="2323"/>
      </w:tblGrid>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spacing w:after="0" w:line="240" w:lineRule="auto"/>
              <w:ind w:firstLine="34"/>
              <w:jc w:val="center"/>
              <w:rPr>
                <w:rFonts w:ascii="Times New Roman" w:hAnsi="Times New Roman"/>
                <w:b/>
                <w:bCs/>
                <w:sz w:val="24"/>
              </w:rPr>
            </w:pPr>
            <w:bookmarkStart w:id="24" w:name="_Hlk73028774"/>
            <w:bookmarkEnd w:id="22"/>
            <w:bookmarkEnd w:id="23"/>
            <w:r>
              <w:rPr>
                <w:rFonts w:ascii="Times New Roman" w:hAnsi="Times New Roman"/>
                <w:b/>
                <w:bCs/>
                <w:sz w:val="24"/>
              </w:rPr>
              <w:t xml:space="preserve">Личностные результаты </w:t>
            </w:r>
          </w:p>
          <w:p w:rsidR="00053B32" w:rsidRDefault="00053B32">
            <w:pPr>
              <w:spacing w:after="0" w:line="240" w:lineRule="auto"/>
              <w:ind w:firstLine="34"/>
              <w:jc w:val="center"/>
              <w:rPr>
                <w:rFonts w:ascii="Times New Roman" w:hAnsi="Times New Roman"/>
                <w:b/>
                <w:bCs/>
                <w:sz w:val="24"/>
              </w:rPr>
            </w:pPr>
            <w:r>
              <w:rPr>
                <w:rFonts w:ascii="Times New Roman" w:hAnsi="Times New Roman"/>
                <w:b/>
                <w:bCs/>
                <w:sz w:val="24"/>
              </w:rPr>
              <w:t xml:space="preserve">реализации программы воспитания </w:t>
            </w:r>
          </w:p>
          <w:p w:rsidR="00053B32" w:rsidRDefault="00053B32">
            <w:pPr>
              <w:spacing w:after="0" w:line="240" w:lineRule="auto"/>
              <w:ind w:firstLine="34"/>
              <w:jc w:val="center"/>
              <w:rPr>
                <w:rFonts w:ascii="Times New Roman" w:hAnsi="Times New Roman"/>
                <w:b/>
                <w:bCs/>
                <w:sz w:val="24"/>
              </w:rPr>
            </w:pPr>
            <w:r>
              <w:rPr>
                <w:rFonts w:ascii="Times New Roman" w:hAnsi="Times New Roman"/>
                <w:i/>
                <w:iCs/>
                <w:sz w:val="24"/>
              </w:rPr>
              <w:t>(дескрипторы)</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line="240" w:lineRule="auto"/>
              <w:ind w:firstLine="34"/>
              <w:jc w:val="center"/>
              <w:rPr>
                <w:rFonts w:ascii="Times New Roman" w:hAnsi="Times New Roman"/>
                <w:b/>
                <w:bCs/>
                <w:sz w:val="24"/>
              </w:rPr>
            </w:pPr>
            <w:r>
              <w:rPr>
                <w:rFonts w:ascii="Times New Roman" w:hAnsi="Times New Roman"/>
                <w:b/>
                <w:bCs/>
                <w:sz w:val="24"/>
              </w:rPr>
              <w:t>Код личностных результатов реал</w:t>
            </w:r>
            <w:r>
              <w:rPr>
                <w:rFonts w:ascii="Times New Roman" w:hAnsi="Times New Roman"/>
                <w:b/>
                <w:bCs/>
                <w:sz w:val="24"/>
              </w:rPr>
              <w:t>и</w:t>
            </w:r>
            <w:r>
              <w:rPr>
                <w:rFonts w:ascii="Times New Roman" w:hAnsi="Times New Roman"/>
                <w:b/>
                <w:bCs/>
                <w:sz w:val="24"/>
              </w:rPr>
              <w:t>зации программы воспитания</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spacing w:before="120"/>
              <w:jc w:val="both"/>
              <w:rPr>
                <w:rFonts w:ascii="Times New Roman" w:hAnsi="Times New Roman"/>
                <w:b/>
                <w:bCs/>
                <w:i/>
                <w:iCs/>
                <w:sz w:val="24"/>
                <w:lang/>
              </w:rPr>
            </w:pPr>
            <w:proofErr w:type="gramStart"/>
            <w:r>
              <w:rPr>
                <w:rFonts w:ascii="Times New Roman" w:hAnsi="Times New Roman"/>
                <w:sz w:val="24"/>
              </w:rPr>
              <w:t>Осознающий</w:t>
            </w:r>
            <w:proofErr w:type="gramEnd"/>
            <w:r>
              <w:rPr>
                <w:rFonts w:ascii="Times New Roman" w:hAnsi="Times New Roman"/>
                <w:sz w:val="24"/>
              </w:rPr>
              <w:t xml:space="preserve"> себя гражданином и защитником великой страны.</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1</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both"/>
              <w:rPr>
                <w:rFonts w:ascii="Times New Roman" w:hAnsi="Times New Roman"/>
                <w:b/>
                <w:bCs/>
                <w:sz w:val="24"/>
              </w:rPr>
            </w:pPr>
            <w:r>
              <w:rPr>
                <w:rFonts w:ascii="Times New Roman" w:hAnsi="Times New Roman"/>
                <w:sz w:val="24"/>
              </w:rPr>
              <w:t>Проявляющий активную гражданскую позицию, демонстр</w:t>
            </w:r>
            <w:r>
              <w:rPr>
                <w:rFonts w:ascii="Times New Roman" w:hAnsi="Times New Roman"/>
                <w:sz w:val="24"/>
              </w:rPr>
              <w:t>и</w:t>
            </w:r>
            <w:r>
              <w:rPr>
                <w:rFonts w:ascii="Times New Roman" w:hAnsi="Times New Roman"/>
                <w:sz w:val="24"/>
              </w:rPr>
              <w:t>рующий приверженность принципам честности, порядочности, открытости, экономически активный и участвующий в студе</w:t>
            </w:r>
            <w:r>
              <w:rPr>
                <w:rFonts w:ascii="Times New Roman" w:hAnsi="Times New Roman"/>
                <w:sz w:val="24"/>
              </w:rPr>
              <w:t>н</w:t>
            </w:r>
            <w:r>
              <w:rPr>
                <w:rFonts w:ascii="Times New Roman" w:hAnsi="Times New Roman"/>
                <w:sz w:val="24"/>
              </w:rPr>
              <w:t>ческом и территориальном самоуправлении, в том числе на у</w:t>
            </w:r>
            <w:r>
              <w:rPr>
                <w:rFonts w:ascii="Times New Roman" w:hAnsi="Times New Roman"/>
                <w:sz w:val="24"/>
              </w:rPr>
              <w:t>с</w:t>
            </w:r>
            <w:r>
              <w:rPr>
                <w:rFonts w:ascii="Times New Roman" w:hAnsi="Times New Roman"/>
                <w:sz w:val="24"/>
              </w:rPr>
              <w:t>ловиях добровольчества, продуктивно взаимодействующий и участвующий в деятельности общественных организаций.</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2</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both"/>
              <w:rPr>
                <w:rFonts w:ascii="Times New Roman" w:hAnsi="Times New Roman"/>
                <w:b/>
                <w:bCs/>
                <w:sz w:val="24"/>
              </w:rPr>
            </w:pPr>
            <w:proofErr w:type="gramStart"/>
            <w:r>
              <w:rPr>
                <w:rFonts w:ascii="Times New Roman" w:hAnsi="Times New Roman"/>
                <w:sz w:val="24"/>
              </w:rPr>
              <w:t>Соблюдающий</w:t>
            </w:r>
            <w:proofErr w:type="gramEnd"/>
            <w:r>
              <w:rPr>
                <w:rFonts w:ascii="Times New Roman" w:hAnsi="Times New Roman"/>
                <w:sz w:val="24"/>
              </w:rPr>
              <w:t xml:space="preserve"> нормы правопорядка, следующий идеалам гра</w:t>
            </w:r>
            <w:r>
              <w:rPr>
                <w:rFonts w:ascii="Times New Roman" w:hAnsi="Times New Roman"/>
                <w:sz w:val="24"/>
              </w:rPr>
              <w:t>ж</w:t>
            </w:r>
            <w:r>
              <w:rPr>
                <w:rFonts w:ascii="Times New Roman" w:hAnsi="Times New Roman"/>
                <w:sz w:val="24"/>
              </w:rPr>
              <w:t xml:space="preserve">данского общества, обеспечения безопасности, прав и свобод граждан России. </w:t>
            </w:r>
            <w:proofErr w:type="gramStart"/>
            <w:r>
              <w:rPr>
                <w:rFonts w:ascii="Times New Roman" w:hAnsi="Times New Roman"/>
                <w:sz w:val="24"/>
              </w:rPr>
              <w:t>Лояльный</w:t>
            </w:r>
            <w:proofErr w:type="gramEnd"/>
            <w:r>
              <w:rPr>
                <w:rFonts w:ascii="Times New Roman" w:hAnsi="Times New Roman"/>
                <w:sz w:val="24"/>
              </w:rPr>
              <w:t xml:space="preserve"> к установкам и проявлениям пре</w:t>
            </w:r>
            <w:r>
              <w:rPr>
                <w:rFonts w:ascii="Times New Roman" w:hAnsi="Times New Roman"/>
                <w:sz w:val="24"/>
              </w:rPr>
              <w:t>д</w:t>
            </w:r>
            <w:r>
              <w:rPr>
                <w:rFonts w:ascii="Times New Roman" w:hAnsi="Times New Roman"/>
                <w:sz w:val="24"/>
              </w:rPr>
              <w:t>ставителей субкультур, отличающий их от групп с деструкти</w:t>
            </w:r>
            <w:r>
              <w:rPr>
                <w:rFonts w:ascii="Times New Roman" w:hAnsi="Times New Roman"/>
                <w:sz w:val="24"/>
              </w:rPr>
              <w:t>в</w:t>
            </w:r>
            <w:r>
              <w:rPr>
                <w:rFonts w:ascii="Times New Roman" w:hAnsi="Times New Roman"/>
                <w:sz w:val="24"/>
              </w:rPr>
              <w:t xml:space="preserve">ным и </w:t>
            </w:r>
            <w:proofErr w:type="spellStart"/>
            <w:r>
              <w:rPr>
                <w:rFonts w:ascii="Times New Roman" w:hAnsi="Times New Roman"/>
                <w:sz w:val="24"/>
              </w:rPr>
              <w:t>девиантным</w:t>
            </w:r>
            <w:proofErr w:type="spellEnd"/>
            <w:r>
              <w:rPr>
                <w:rFonts w:ascii="Times New Roman" w:hAnsi="Times New Roman"/>
                <w:sz w:val="24"/>
              </w:rPr>
              <w:t xml:space="preserve"> поведением. </w:t>
            </w:r>
            <w:proofErr w:type="gramStart"/>
            <w:r>
              <w:rPr>
                <w:rFonts w:ascii="Times New Roman" w:hAnsi="Times New Roman"/>
                <w:sz w:val="24"/>
              </w:rPr>
              <w:t>Демонстрирующий</w:t>
            </w:r>
            <w:proofErr w:type="gramEnd"/>
            <w:r>
              <w:rPr>
                <w:rFonts w:ascii="Times New Roman" w:hAnsi="Times New Roman"/>
                <w:sz w:val="24"/>
              </w:rPr>
              <w:t xml:space="preserve"> неприятие и предупреждающий социально опасное поведение окружающих.</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3</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both"/>
              <w:rPr>
                <w:rFonts w:ascii="Times New Roman" w:hAnsi="Times New Roman"/>
                <w:b/>
                <w:bCs/>
                <w:sz w:val="24"/>
              </w:rPr>
            </w:pPr>
            <w:proofErr w:type="gramStart"/>
            <w:r>
              <w:rPr>
                <w:rFonts w:ascii="Times New Roman" w:hAnsi="Times New Roman"/>
                <w:sz w:val="24"/>
              </w:rPr>
              <w:t>Проявляющий</w:t>
            </w:r>
            <w:proofErr w:type="gramEnd"/>
            <w:r>
              <w:rPr>
                <w:rFonts w:ascii="Times New Roman" w:hAnsi="Times New Roman"/>
                <w:sz w:val="24"/>
              </w:rPr>
              <w:t xml:space="preserve"> и демонстрирующий уважение к людям труда, осознающий ценность собственного труда. </w:t>
            </w:r>
            <w:proofErr w:type="gramStart"/>
            <w:r>
              <w:rPr>
                <w:rFonts w:ascii="Times New Roman" w:hAnsi="Times New Roman"/>
                <w:sz w:val="24"/>
              </w:rPr>
              <w:t>Стремящийся</w:t>
            </w:r>
            <w:proofErr w:type="gramEnd"/>
            <w:r>
              <w:rPr>
                <w:rFonts w:ascii="Times New Roman" w:hAnsi="Times New Roman"/>
                <w:sz w:val="24"/>
              </w:rPr>
              <w:t xml:space="preserve"> к фо</w:t>
            </w:r>
            <w:r>
              <w:rPr>
                <w:rFonts w:ascii="Times New Roman" w:hAnsi="Times New Roman"/>
                <w:sz w:val="24"/>
              </w:rPr>
              <w:t>р</w:t>
            </w:r>
            <w:r>
              <w:rPr>
                <w:rFonts w:ascii="Times New Roman" w:hAnsi="Times New Roman"/>
                <w:sz w:val="24"/>
              </w:rPr>
              <w:t>мированию в сетевой среде личностно и профессионального конструктивного «цифрового следа».</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4</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both"/>
              <w:rPr>
                <w:rFonts w:ascii="Times New Roman" w:hAnsi="Times New Roman"/>
                <w:b/>
                <w:bCs/>
                <w:sz w:val="24"/>
              </w:rPr>
            </w:pPr>
            <w:proofErr w:type="gramStart"/>
            <w:r>
              <w:rPr>
                <w:rFonts w:ascii="Times New Roman" w:hAnsi="Times New Roman"/>
                <w:sz w:val="24"/>
              </w:rPr>
              <w:t>Демонстрирующий</w:t>
            </w:r>
            <w:proofErr w:type="gramEnd"/>
            <w:r>
              <w:rPr>
                <w:rFonts w:ascii="Times New Roman" w:hAnsi="Times New Roman"/>
                <w:sz w:val="24"/>
              </w:rPr>
              <w:t xml:space="preserve"> приверженность к родной культуре, истор</w:t>
            </w:r>
            <w:r>
              <w:rPr>
                <w:rFonts w:ascii="Times New Roman" w:hAnsi="Times New Roman"/>
                <w:sz w:val="24"/>
              </w:rPr>
              <w:t>и</w:t>
            </w:r>
            <w:r>
              <w:rPr>
                <w:rFonts w:ascii="Times New Roman" w:hAnsi="Times New Roman"/>
                <w:sz w:val="24"/>
              </w:rPr>
              <w:t>ческой памяти на основе любви к Родине, родному народу, м</w:t>
            </w:r>
            <w:r>
              <w:rPr>
                <w:rFonts w:ascii="Times New Roman" w:hAnsi="Times New Roman"/>
                <w:sz w:val="24"/>
              </w:rPr>
              <w:t>а</w:t>
            </w:r>
            <w:r>
              <w:rPr>
                <w:rFonts w:ascii="Times New Roman" w:hAnsi="Times New Roman"/>
                <w:sz w:val="24"/>
              </w:rPr>
              <w:t>лой родине, принятию традиционных ценностей   многонаци</w:t>
            </w:r>
            <w:r>
              <w:rPr>
                <w:rFonts w:ascii="Times New Roman" w:hAnsi="Times New Roman"/>
                <w:sz w:val="24"/>
              </w:rPr>
              <w:t>о</w:t>
            </w:r>
            <w:r>
              <w:rPr>
                <w:rFonts w:ascii="Times New Roman" w:hAnsi="Times New Roman"/>
                <w:sz w:val="24"/>
              </w:rPr>
              <w:t>нального народа России.</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5</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both"/>
              <w:rPr>
                <w:rFonts w:ascii="Times New Roman" w:hAnsi="Times New Roman"/>
                <w:b/>
                <w:bCs/>
                <w:sz w:val="24"/>
              </w:rPr>
            </w:pPr>
            <w:proofErr w:type="gramStart"/>
            <w:r>
              <w:rPr>
                <w:rFonts w:ascii="Times New Roman" w:hAnsi="Times New Roman"/>
                <w:sz w:val="24"/>
              </w:rPr>
              <w:t>Проявляющий</w:t>
            </w:r>
            <w:proofErr w:type="gramEnd"/>
            <w:r>
              <w:rPr>
                <w:rFonts w:ascii="Times New Roman" w:hAnsi="Times New Roman"/>
                <w:sz w:val="24"/>
              </w:rPr>
              <w:t xml:space="preserve"> уважение к людям старшего поколения и гото</w:t>
            </w:r>
            <w:r>
              <w:rPr>
                <w:rFonts w:ascii="Times New Roman" w:hAnsi="Times New Roman"/>
                <w:sz w:val="24"/>
              </w:rPr>
              <w:t>в</w:t>
            </w:r>
            <w:r>
              <w:rPr>
                <w:rFonts w:ascii="Times New Roman" w:hAnsi="Times New Roman"/>
                <w:sz w:val="24"/>
              </w:rPr>
              <w:t>ность к участию в социальной поддержке и волонтерских дв</w:t>
            </w:r>
            <w:r>
              <w:rPr>
                <w:rFonts w:ascii="Times New Roman" w:hAnsi="Times New Roman"/>
                <w:sz w:val="24"/>
              </w:rPr>
              <w:t>и</w:t>
            </w:r>
            <w:r>
              <w:rPr>
                <w:rFonts w:ascii="Times New Roman" w:hAnsi="Times New Roman"/>
                <w:sz w:val="24"/>
              </w:rPr>
              <w:t xml:space="preserve">жениях. </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6</w:t>
            </w:r>
          </w:p>
        </w:tc>
      </w:tr>
      <w:tr w:rsidR="00053B32" w:rsidTr="00053B32">
        <w:trPr>
          <w:trHeight w:val="268"/>
        </w:trPr>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both"/>
              <w:rPr>
                <w:rFonts w:ascii="Times New Roman" w:hAnsi="Times New Roman"/>
                <w:b/>
                <w:bCs/>
                <w:sz w:val="24"/>
              </w:rPr>
            </w:pPr>
            <w:proofErr w:type="gramStart"/>
            <w:r>
              <w:rPr>
                <w:rFonts w:ascii="Times New Roman" w:hAnsi="Times New Roman"/>
                <w:sz w:val="24"/>
              </w:rPr>
              <w:t>Осознающий</w:t>
            </w:r>
            <w:proofErr w:type="gramEnd"/>
            <w:r>
              <w:rPr>
                <w:rFonts w:ascii="Times New Roman" w:hAnsi="Times New Roman"/>
                <w:sz w:val="24"/>
              </w:rPr>
              <w:t xml:space="preserve"> приоритетную ценность личности человека; ув</w:t>
            </w:r>
            <w:r>
              <w:rPr>
                <w:rFonts w:ascii="Times New Roman" w:hAnsi="Times New Roman"/>
                <w:sz w:val="24"/>
              </w:rPr>
              <w:t>а</w:t>
            </w:r>
            <w:r>
              <w:rPr>
                <w:rFonts w:ascii="Times New Roman" w:hAnsi="Times New Roman"/>
                <w:sz w:val="24"/>
              </w:rPr>
              <w:t>жающий собственную и чужую уникальность в различных с</w:t>
            </w:r>
            <w:r>
              <w:rPr>
                <w:rFonts w:ascii="Times New Roman" w:hAnsi="Times New Roman"/>
                <w:sz w:val="24"/>
              </w:rPr>
              <w:t>и</w:t>
            </w:r>
            <w:r>
              <w:rPr>
                <w:rFonts w:ascii="Times New Roman" w:hAnsi="Times New Roman"/>
                <w:sz w:val="24"/>
              </w:rPr>
              <w:t xml:space="preserve">туациях, во всех формах и видах деятельности. </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7</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both"/>
              <w:rPr>
                <w:rFonts w:ascii="Times New Roman" w:hAnsi="Times New Roman"/>
                <w:b/>
                <w:bCs/>
                <w:sz w:val="24"/>
              </w:rPr>
            </w:pPr>
            <w:proofErr w:type="gramStart"/>
            <w:r>
              <w:rPr>
                <w:rFonts w:ascii="Times New Roman" w:hAnsi="Times New Roman"/>
                <w:sz w:val="24"/>
              </w:rPr>
              <w:t>Проявляющий</w:t>
            </w:r>
            <w:proofErr w:type="gramEnd"/>
            <w:r>
              <w:rPr>
                <w:rFonts w:ascii="Times New Roman" w:hAnsi="Times New Roman"/>
                <w:sz w:val="24"/>
              </w:rPr>
              <w:t xml:space="preserve"> и демонстрирующий уважение к представителям различных этнокультурных, социальных, конфессиональных и иных групп. </w:t>
            </w:r>
            <w:proofErr w:type="gramStart"/>
            <w:r>
              <w:rPr>
                <w:rFonts w:ascii="Times New Roman" w:hAnsi="Times New Roman"/>
                <w:sz w:val="24"/>
              </w:rPr>
              <w:t>Сопричастный</w:t>
            </w:r>
            <w:proofErr w:type="gramEnd"/>
            <w:r>
              <w:rPr>
                <w:rFonts w:ascii="Times New Roman" w:hAnsi="Times New Roman"/>
                <w:sz w:val="24"/>
              </w:rPr>
              <w:t xml:space="preserve"> к сохранению, преумножению и </w:t>
            </w:r>
            <w:r>
              <w:rPr>
                <w:rFonts w:ascii="Times New Roman" w:hAnsi="Times New Roman"/>
                <w:sz w:val="24"/>
              </w:rPr>
              <w:lastRenderedPageBreak/>
              <w:t>трансляции культурных традиций и ценностей многонационал</w:t>
            </w:r>
            <w:r>
              <w:rPr>
                <w:rFonts w:ascii="Times New Roman" w:hAnsi="Times New Roman"/>
                <w:sz w:val="24"/>
              </w:rPr>
              <w:t>ь</w:t>
            </w:r>
            <w:r>
              <w:rPr>
                <w:rFonts w:ascii="Times New Roman" w:hAnsi="Times New Roman"/>
                <w:sz w:val="24"/>
              </w:rPr>
              <w:t>ного российского государства.</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lastRenderedPageBreak/>
              <w:t>ЛР 8</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both"/>
              <w:rPr>
                <w:rFonts w:ascii="Times New Roman" w:hAnsi="Times New Roman"/>
                <w:b/>
                <w:bCs/>
                <w:sz w:val="24"/>
              </w:rPr>
            </w:pPr>
            <w:proofErr w:type="gramStart"/>
            <w:r>
              <w:rPr>
                <w:rFonts w:ascii="Times New Roman" w:hAnsi="Times New Roman"/>
                <w:sz w:val="24"/>
              </w:rPr>
              <w:lastRenderedPageBreak/>
              <w:t>Соблюдающий</w:t>
            </w:r>
            <w:proofErr w:type="gramEnd"/>
            <w:r>
              <w:rPr>
                <w:rFonts w:ascii="Times New Roman" w:hAnsi="Times New Roman"/>
                <w:sz w:val="24"/>
              </w:rPr>
              <w:t xml:space="preserve"> и пропагандирующий правила здорового и без</w:t>
            </w:r>
            <w:r>
              <w:rPr>
                <w:rFonts w:ascii="Times New Roman" w:hAnsi="Times New Roman"/>
                <w:sz w:val="24"/>
              </w:rPr>
              <w:t>о</w:t>
            </w:r>
            <w:r>
              <w:rPr>
                <w:rFonts w:ascii="Times New Roman" w:hAnsi="Times New Roman"/>
                <w:sz w:val="24"/>
              </w:rPr>
              <w:t>пасного образа жизни, спорта; предупреждающий либо преод</w:t>
            </w:r>
            <w:r>
              <w:rPr>
                <w:rFonts w:ascii="Times New Roman" w:hAnsi="Times New Roman"/>
                <w:sz w:val="24"/>
              </w:rPr>
              <w:t>о</w:t>
            </w:r>
            <w:r>
              <w:rPr>
                <w:rFonts w:ascii="Times New Roman" w:hAnsi="Times New Roman"/>
                <w:sz w:val="24"/>
              </w:rPr>
              <w:t xml:space="preserve">левающий зависимости от алкоголя, табака, </w:t>
            </w:r>
            <w:proofErr w:type="spellStart"/>
            <w:r>
              <w:rPr>
                <w:rFonts w:ascii="Times New Roman" w:hAnsi="Times New Roman"/>
                <w:sz w:val="24"/>
              </w:rPr>
              <w:t>психоактивных</w:t>
            </w:r>
            <w:proofErr w:type="spellEnd"/>
            <w:r>
              <w:rPr>
                <w:rFonts w:ascii="Times New Roman" w:hAnsi="Times New Roman"/>
                <w:sz w:val="24"/>
              </w:rPr>
              <w:t xml:space="preserve"> в</w:t>
            </w:r>
            <w:r>
              <w:rPr>
                <w:rFonts w:ascii="Times New Roman" w:hAnsi="Times New Roman"/>
                <w:sz w:val="24"/>
              </w:rPr>
              <w:t>е</w:t>
            </w:r>
            <w:r>
              <w:rPr>
                <w:rFonts w:ascii="Times New Roman" w:hAnsi="Times New Roman"/>
                <w:sz w:val="24"/>
              </w:rPr>
              <w:t xml:space="preserve">ществ, азартных игр и т.д. </w:t>
            </w:r>
            <w:proofErr w:type="gramStart"/>
            <w:r>
              <w:rPr>
                <w:rFonts w:ascii="Times New Roman" w:hAnsi="Times New Roman"/>
                <w:sz w:val="24"/>
              </w:rPr>
              <w:t>Сохраняющий</w:t>
            </w:r>
            <w:proofErr w:type="gramEnd"/>
            <w:r>
              <w:rPr>
                <w:rFonts w:ascii="Times New Roman" w:hAnsi="Times New Roman"/>
                <w:sz w:val="24"/>
              </w:rPr>
              <w:t xml:space="preserve"> психологическую у</w:t>
            </w:r>
            <w:r>
              <w:rPr>
                <w:rFonts w:ascii="Times New Roman" w:hAnsi="Times New Roman"/>
                <w:sz w:val="24"/>
              </w:rPr>
              <w:t>с</w:t>
            </w:r>
            <w:r>
              <w:rPr>
                <w:rFonts w:ascii="Times New Roman" w:hAnsi="Times New Roman"/>
                <w:sz w:val="24"/>
              </w:rPr>
              <w:t xml:space="preserve">тойчивость в </w:t>
            </w:r>
            <w:proofErr w:type="spellStart"/>
            <w:r>
              <w:rPr>
                <w:rFonts w:ascii="Times New Roman" w:hAnsi="Times New Roman"/>
                <w:sz w:val="24"/>
              </w:rPr>
              <w:t>ситуативно</w:t>
            </w:r>
            <w:proofErr w:type="spellEnd"/>
            <w:r>
              <w:rPr>
                <w:rFonts w:ascii="Times New Roman" w:hAnsi="Times New Roman"/>
                <w:sz w:val="24"/>
              </w:rPr>
              <w:t xml:space="preserve"> сложных или стремительно меняющи</w:t>
            </w:r>
            <w:r>
              <w:rPr>
                <w:rFonts w:ascii="Times New Roman" w:hAnsi="Times New Roman"/>
                <w:sz w:val="24"/>
              </w:rPr>
              <w:t>х</w:t>
            </w:r>
            <w:r>
              <w:rPr>
                <w:rFonts w:ascii="Times New Roman" w:hAnsi="Times New Roman"/>
                <w:sz w:val="24"/>
              </w:rPr>
              <w:t>ся ситуациях.</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9</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b/>
                <w:bCs/>
                <w:sz w:val="24"/>
              </w:rPr>
            </w:pPr>
            <w:r>
              <w:rPr>
                <w:rFonts w:ascii="Times New Roman" w:hAnsi="Times New Roman"/>
                <w:sz w:val="24"/>
              </w:rPr>
              <w:t>Заботящийся о защите окружающей среды, собственной и чужой безопасности, в том числе цифровой.</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10</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b/>
                <w:bCs/>
                <w:sz w:val="24"/>
              </w:rPr>
            </w:pPr>
            <w:proofErr w:type="gramStart"/>
            <w:r>
              <w:rPr>
                <w:rFonts w:ascii="Times New Roman" w:hAnsi="Times New Roman"/>
                <w:sz w:val="24"/>
              </w:rPr>
              <w:t>Проявляющий</w:t>
            </w:r>
            <w:proofErr w:type="gramEnd"/>
            <w:r>
              <w:rPr>
                <w:rFonts w:ascii="Times New Roman" w:hAnsi="Times New Roman"/>
                <w:sz w:val="24"/>
              </w:rPr>
              <w:t xml:space="preserve"> уважение к эстетическим ценностям, облада</w:t>
            </w:r>
            <w:r>
              <w:rPr>
                <w:rFonts w:ascii="Times New Roman" w:hAnsi="Times New Roman"/>
                <w:sz w:val="24"/>
              </w:rPr>
              <w:t>ю</w:t>
            </w:r>
            <w:r>
              <w:rPr>
                <w:rFonts w:ascii="Times New Roman" w:hAnsi="Times New Roman"/>
                <w:sz w:val="24"/>
              </w:rPr>
              <w:t xml:space="preserve">щий основами эстетической культуры. </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11</w:t>
            </w:r>
          </w:p>
        </w:tc>
      </w:tr>
      <w:tr w:rsidR="00053B32" w:rsidTr="00053B32">
        <w:tc>
          <w:tcPr>
            <w:tcW w:w="6768" w:type="dxa"/>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b/>
                <w:bCs/>
                <w:sz w:val="24"/>
              </w:rPr>
            </w:pPr>
            <w:proofErr w:type="gramStart"/>
            <w:r>
              <w:rPr>
                <w:rFonts w:ascii="Times New Roman" w:hAnsi="Times New Roman"/>
                <w:sz w:val="24"/>
              </w:rPr>
              <w:t>Принимающий</w:t>
            </w:r>
            <w:proofErr w:type="gramEnd"/>
            <w:r>
              <w:rPr>
                <w:rFonts w:ascii="Times New Roman" w:hAnsi="Times New Roman"/>
                <w:sz w:val="24"/>
              </w:rPr>
              <w:t xml:space="preserve"> семейные ценности, готовый к созданию семьи и воспитанию детей; демонстрирующий неприятие насилия в с</w:t>
            </w:r>
            <w:r>
              <w:rPr>
                <w:rFonts w:ascii="Times New Roman" w:hAnsi="Times New Roman"/>
                <w:sz w:val="24"/>
              </w:rPr>
              <w:t>е</w:t>
            </w:r>
            <w:r>
              <w:rPr>
                <w:rFonts w:ascii="Times New Roman" w:hAnsi="Times New Roman"/>
                <w:sz w:val="24"/>
              </w:rPr>
              <w:t>мье, ухода от родительской ответственности, отказа от отнош</w:t>
            </w:r>
            <w:r>
              <w:rPr>
                <w:rFonts w:ascii="Times New Roman" w:hAnsi="Times New Roman"/>
                <w:sz w:val="24"/>
              </w:rPr>
              <w:t>е</w:t>
            </w:r>
            <w:r>
              <w:rPr>
                <w:rFonts w:ascii="Times New Roman" w:hAnsi="Times New Roman"/>
                <w:sz w:val="24"/>
              </w:rPr>
              <w:t>ний со своими детьми и их финансового содержания.</w:t>
            </w:r>
          </w:p>
        </w:tc>
        <w:tc>
          <w:tcPr>
            <w:tcW w:w="2303" w:type="dxa"/>
            <w:gridSpan w:val="2"/>
            <w:tcBorders>
              <w:top w:val="single" w:sz="4" w:space="0" w:color="auto"/>
              <w:left w:val="single" w:sz="4" w:space="0" w:color="auto"/>
              <w:bottom w:val="single" w:sz="4" w:space="0" w:color="auto"/>
              <w:right w:val="single" w:sz="4" w:space="0" w:color="auto"/>
            </w:tcBorders>
            <w:vAlign w:val="center"/>
            <w:hideMark/>
          </w:tcPr>
          <w:p w:rsidR="00053B32" w:rsidRDefault="00053B32">
            <w:pPr>
              <w:ind w:firstLine="33"/>
              <w:jc w:val="center"/>
              <w:rPr>
                <w:rFonts w:ascii="Times New Roman" w:hAnsi="Times New Roman"/>
                <w:b/>
                <w:bCs/>
                <w:sz w:val="24"/>
              </w:rPr>
            </w:pPr>
            <w:r>
              <w:rPr>
                <w:rFonts w:ascii="Times New Roman" w:hAnsi="Times New Roman"/>
                <w:b/>
                <w:bCs/>
                <w:sz w:val="24"/>
              </w:rPr>
              <w:t>ЛР 12</w:t>
            </w:r>
          </w:p>
        </w:tc>
      </w:tr>
      <w:tr w:rsidR="00053B32" w:rsidTr="00053B32">
        <w:tc>
          <w:tcPr>
            <w:tcW w:w="9071" w:type="dxa"/>
            <w:gridSpan w:val="3"/>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line="240" w:lineRule="auto"/>
              <w:ind w:firstLine="33"/>
              <w:jc w:val="center"/>
              <w:rPr>
                <w:rFonts w:ascii="Times New Roman" w:hAnsi="Times New Roman"/>
                <w:b/>
                <w:bCs/>
                <w:sz w:val="24"/>
                <w:szCs w:val="24"/>
              </w:rPr>
            </w:pPr>
            <w:r>
              <w:rPr>
                <w:rFonts w:ascii="Times New Roman" w:hAnsi="Times New Roman"/>
                <w:b/>
                <w:bCs/>
                <w:sz w:val="24"/>
                <w:szCs w:val="24"/>
              </w:rPr>
              <w:t>Личностные результаты</w:t>
            </w:r>
          </w:p>
          <w:p w:rsidR="00053B32" w:rsidRDefault="00053B32">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реализации программы воспитания, определенные отраслевыми требованиями </w:t>
            </w:r>
            <w:r>
              <w:rPr>
                <w:rFonts w:ascii="Times New Roman" w:hAnsi="Times New Roman"/>
                <w:b/>
                <w:bCs/>
                <w:sz w:val="24"/>
                <w:szCs w:val="24"/>
              </w:rPr>
              <w:br/>
              <w:t>к деловым качествам личности</w:t>
            </w:r>
          </w:p>
        </w:tc>
      </w:tr>
      <w:tr w:rsidR="00053B32" w:rsidTr="00053B32">
        <w:tc>
          <w:tcPr>
            <w:tcW w:w="6803" w:type="dxa"/>
            <w:gridSpan w:val="2"/>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sz w:val="24"/>
              </w:rPr>
            </w:pPr>
            <w:proofErr w:type="gramStart"/>
            <w:r>
              <w:rPr>
                <w:rFonts w:ascii="Times New Roman" w:hAnsi="Times New Roman"/>
                <w:sz w:val="24"/>
              </w:rPr>
              <w:t>Готовый соответствовать ожиданиям работодателей: активный, проектно-мыслящий, эффективно взаимодействующий и сотру</w:t>
            </w:r>
            <w:r>
              <w:rPr>
                <w:rFonts w:ascii="Times New Roman" w:hAnsi="Times New Roman"/>
                <w:sz w:val="24"/>
              </w:rPr>
              <w:t>д</w:t>
            </w:r>
            <w:r>
              <w:rPr>
                <w:rFonts w:ascii="Times New Roman" w:hAnsi="Times New Roman"/>
                <w:sz w:val="24"/>
              </w:rPr>
              <w:t>ничающий с коллективом, осознанно выполняющий професси</w:t>
            </w:r>
            <w:r>
              <w:rPr>
                <w:rFonts w:ascii="Times New Roman" w:hAnsi="Times New Roman"/>
                <w:sz w:val="24"/>
              </w:rPr>
              <w:t>о</w:t>
            </w:r>
            <w:r>
              <w:rPr>
                <w:rFonts w:ascii="Times New Roman" w:hAnsi="Times New Roman"/>
                <w:sz w:val="24"/>
              </w:rPr>
              <w:t>нальные требования, ответственный, пунктуальный, дисципл</w:t>
            </w:r>
            <w:r>
              <w:rPr>
                <w:rFonts w:ascii="Times New Roman" w:hAnsi="Times New Roman"/>
                <w:sz w:val="24"/>
              </w:rPr>
              <w:t>и</w:t>
            </w:r>
            <w:r>
              <w:rPr>
                <w:rFonts w:ascii="Times New Roman" w:hAnsi="Times New Roman"/>
                <w:sz w:val="24"/>
              </w:rPr>
              <w:t>нированный, трудолюбивый, критически мыслящий, демонстр</w:t>
            </w:r>
            <w:r>
              <w:rPr>
                <w:rFonts w:ascii="Times New Roman" w:hAnsi="Times New Roman"/>
                <w:sz w:val="24"/>
              </w:rPr>
              <w:t>и</w:t>
            </w:r>
            <w:r>
              <w:rPr>
                <w:rFonts w:ascii="Times New Roman" w:hAnsi="Times New Roman"/>
                <w:sz w:val="24"/>
              </w:rPr>
              <w:t>рующий профессиональную жизнестойкость.</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3</w:t>
            </w:r>
          </w:p>
        </w:tc>
      </w:tr>
      <w:tr w:rsidR="00053B32" w:rsidTr="00053B32">
        <w:tc>
          <w:tcPr>
            <w:tcW w:w="6803" w:type="dxa"/>
            <w:gridSpan w:val="2"/>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sz w:val="24"/>
              </w:rPr>
            </w:pPr>
            <w:proofErr w:type="gramStart"/>
            <w:r>
              <w:rPr>
                <w:rFonts w:ascii="Times New Roman" w:hAnsi="Times New Roman"/>
                <w:sz w:val="24"/>
              </w:rPr>
              <w:t>Оценивающий</w:t>
            </w:r>
            <w:proofErr w:type="gramEnd"/>
            <w:r>
              <w:rPr>
                <w:rFonts w:ascii="Times New Roman" w:hAnsi="Times New Roman"/>
                <w:sz w:val="24"/>
              </w:rPr>
              <w:t xml:space="preserve"> возможные ограничители свободы своего пр</w:t>
            </w:r>
            <w:r>
              <w:rPr>
                <w:rFonts w:ascii="Times New Roman" w:hAnsi="Times New Roman"/>
                <w:sz w:val="24"/>
              </w:rPr>
              <w:t>о</w:t>
            </w:r>
            <w:r>
              <w:rPr>
                <w:rFonts w:ascii="Times New Roman" w:hAnsi="Times New Roman"/>
                <w:sz w:val="24"/>
              </w:rPr>
              <w:t>фессионального выбора, предопределенные психофизиологич</w:t>
            </w:r>
            <w:r>
              <w:rPr>
                <w:rFonts w:ascii="Times New Roman" w:hAnsi="Times New Roman"/>
                <w:sz w:val="24"/>
              </w:rPr>
              <w:t>е</w:t>
            </w:r>
            <w:r>
              <w:rPr>
                <w:rFonts w:ascii="Times New Roman" w:hAnsi="Times New Roman"/>
                <w:sz w:val="24"/>
              </w:rPr>
              <w:t>скими особенностями или состоянием здоровья, мотивирова</w:t>
            </w:r>
            <w:r>
              <w:rPr>
                <w:rFonts w:ascii="Times New Roman" w:hAnsi="Times New Roman"/>
                <w:sz w:val="24"/>
              </w:rPr>
              <w:t>н</w:t>
            </w:r>
            <w:r>
              <w:rPr>
                <w:rFonts w:ascii="Times New Roman" w:hAnsi="Times New Roman"/>
                <w:sz w:val="24"/>
              </w:rPr>
              <w:t>ный к сохранению здоровья в процессе профессиональной де</w:t>
            </w:r>
            <w:r>
              <w:rPr>
                <w:rFonts w:ascii="Times New Roman" w:hAnsi="Times New Roman"/>
                <w:sz w:val="24"/>
              </w:rPr>
              <w:t>я</w:t>
            </w:r>
            <w:r>
              <w:rPr>
                <w:rFonts w:ascii="Times New Roman" w:hAnsi="Times New Roman"/>
                <w:sz w:val="24"/>
              </w:rPr>
              <w:t>тельности.</w:t>
            </w:r>
          </w:p>
        </w:tc>
        <w:tc>
          <w:tcPr>
            <w:tcW w:w="22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4</w:t>
            </w:r>
          </w:p>
        </w:tc>
      </w:tr>
      <w:tr w:rsidR="00053B32" w:rsidTr="00053B32">
        <w:tc>
          <w:tcPr>
            <w:tcW w:w="6803" w:type="dxa"/>
            <w:gridSpan w:val="2"/>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sz w:val="24"/>
              </w:rPr>
            </w:pPr>
            <w:proofErr w:type="gramStart"/>
            <w:r>
              <w:rPr>
                <w:rFonts w:ascii="Times New Roman" w:hAnsi="Times New Roman"/>
                <w:sz w:val="24"/>
              </w:rPr>
              <w:t>Готовый</w:t>
            </w:r>
            <w:proofErr w:type="gramEnd"/>
            <w:r>
              <w:rPr>
                <w:rFonts w:ascii="Times New Roman" w:hAnsi="Times New Roman"/>
                <w:sz w:val="24"/>
              </w:rPr>
              <w:t xml:space="preserve"> к профессиональной конкуренции и конструктивной реакции на критику.</w:t>
            </w:r>
          </w:p>
        </w:tc>
        <w:tc>
          <w:tcPr>
            <w:tcW w:w="22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5</w:t>
            </w:r>
          </w:p>
        </w:tc>
      </w:tr>
      <w:tr w:rsidR="00053B32" w:rsidTr="00053B32">
        <w:tc>
          <w:tcPr>
            <w:tcW w:w="6803" w:type="dxa"/>
            <w:gridSpan w:val="2"/>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sz w:val="24"/>
              </w:rPr>
            </w:pPr>
            <w:r>
              <w:rPr>
                <w:rFonts w:ascii="Times New Roman" w:hAnsi="Times New Roman"/>
                <w:sz w:val="24"/>
              </w:rPr>
              <w:t>Ориентирующийся в изменяющемся рынке труда, гибко реаг</w:t>
            </w:r>
            <w:r>
              <w:rPr>
                <w:rFonts w:ascii="Times New Roman" w:hAnsi="Times New Roman"/>
                <w:sz w:val="24"/>
              </w:rPr>
              <w:t>и</w:t>
            </w:r>
            <w:r>
              <w:rPr>
                <w:rFonts w:ascii="Times New Roman" w:hAnsi="Times New Roman"/>
                <w:sz w:val="24"/>
              </w:rPr>
              <w:t>рующий на появление новых форм трудовой деятельности, гот</w:t>
            </w:r>
            <w:r>
              <w:rPr>
                <w:rFonts w:ascii="Times New Roman" w:hAnsi="Times New Roman"/>
                <w:sz w:val="24"/>
              </w:rPr>
              <w:t>о</w:t>
            </w:r>
            <w:r>
              <w:rPr>
                <w:rFonts w:ascii="Times New Roman" w:hAnsi="Times New Roman"/>
                <w:sz w:val="24"/>
              </w:rPr>
              <w:t>вый к их освоению, избегающий безработицы, 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2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6</w:t>
            </w:r>
          </w:p>
        </w:tc>
      </w:tr>
      <w:tr w:rsidR="00053B32" w:rsidTr="00053B32">
        <w:tc>
          <w:tcPr>
            <w:tcW w:w="6803" w:type="dxa"/>
            <w:gridSpan w:val="2"/>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sz w:val="24"/>
              </w:rPr>
            </w:pPr>
            <w:proofErr w:type="gramStart"/>
            <w:r>
              <w:rPr>
                <w:rFonts w:ascii="Times New Roman" w:hAnsi="Times New Roman"/>
                <w:sz w:val="24"/>
              </w:rPr>
              <w:lastRenderedPageBreak/>
              <w:t>Содействующий</w:t>
            </w:r>
            <w:proofErr w:type="gramEnd"/>
            <w:r>
              <w:rPr>
                <w:rFonts w:ascii="Times New Roman" w:hAnsi="Times New Roman"/>
                <w:sz w:val="24"/>
              </w:rPr>
              <w:t xml:space="preserve"> поддержанию престижа своей профессии, о</w:t>
            </w:r>
            <w:r>
              <w:rPr>
                <w:rFonts w:ascii="Times New Roman" w:hAnsi="Times New Roman"/>
                <w:sz w:val="24"/>
              </w:rPr>
              <w:t>т</w:t>
            </w:r>
            <w:r>
              <w:rPr>
                <w:rFonts w:ascii="Times New Roman" w:hAnsi="Times New Roman"/>
                <w:sz w:val="24"/>
              </w:rPr>
              <w:t>расли и образовательной организации.</w:t>
            </w:r>
          </w:p>
        </w:tc>
        <w:tc>
          <w:tcPr>
            <w:tcW w:w="22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7</w:t>
            </w:r>
          </w:p>
        </w:tc>
      </w:tr>
      <w:tr w:rsidR="00053B32" w:rsidTr="00053B32">
        <w:tc>
          <w:tcPr>
            <w:tcW w:w="6803" w:type="dxa"/>
            <w:gridSpan w:val="2"/>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sz w:val="24"/>
              </w:rPr>
            </w:pPr>
            <w:proofErr w:type="gramStart"/>
            <w:r>
              <w:rPr>
                <w:rFonts w:ascii="Times New Roman" w:hAnsi="Times New Roman"/>
                <w:sz w:val="24"/>
              </w:rPr>
              <w:t>Принимающий</w:t>
            </w:r>
            <w:proofErr w:type="gramEnd"/>
            <w:r>
              <w:rPr>
                <w:rFonts w:ascii="Times New Roman" w:hAnsi="Times New Roman"/>
                <w:sz w:val="24"/>
              </w:rPr>
              <w:t xml:space="preserve"> цели и задачи научно-технологического, экон</w:t>
            </w:r>
            <w:r>
              <w:rPr>
                <w:rFonts w:ascii="Times New Roman" w:hAnsi="Times New Roman"/>
                <w:sz w:val="24"/>
              </w:rPr>
              <w:t>о</w:t>
            </w:r>
            <w:r>
              <w:rPr>
                <w:rFonts w:ascii="Times New Roman" w:hAnsi="Times New Roman"/>
                <w:sz w:val="24"/>
              </w:rPr>
              <w:t xml:space="preserve">мического, информационного и </w:t>
            </w:r>
            <w:proofErr w:type="spellStart"/>
            <w:r>
              <w:rPr>
                <w:rFonts w:ascii="Times New Roman" w:hAnsi="Times New Roman"/>
                <w:sz w:val="24"/>
              </w:rPr>
              <w:t>социокультурного</w:t>
            </w:r>
            <w:proofErr w:type="spellEnd"/>
            <w:r>
              <w:rPr>
                <w:rFonts w:ascii="Times New Roman" w:hAnsi="Times New Roman"/>
                <w:sz w:val="24"/>
              </w:rPr>
              <w:t xml:space="preserve"> развития Ро</w:t>
            </w:r>
            <w:r>
              <w:rPr>
                <w:rFonts w:ascii="Times New Roman" w:hAnsi="Times New Roman"/>
                <w:sz w:val="24"/>
              </w:rPr>
              <w:t>с</w:t>
            </w:r>
            <w:r>
              <w:rPr>
                <w:rFonts w:ascii="Times New Roman" w:hAnsi="Times New Roman"/>
                <w:sz w:val="24"/>
              </w:rPr>
              <w:t>сии, готовый работать на их достижение.</w:t>
            </w:r>
          </w:p>
        </w:tc>
        <w:tc>
          <w:tcPr>
            <w:tcW w:w="22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center"/>
              <w:rPr>
                <w:rFonts w:ascii="Times New Roman" w:hAnsi="Times New Roman"/>
                <w:b/>
                <w:bCs/>
                <w:sz w:val="24"/>
                <w:lang w:val="en-US"/>
              </w:rPr>
            </w:pPr>
            <w:r>
              <w:rPr>
                <w:rFonts w:ascii="Times New Roman" w:hAnsi="Times New Roman"/>
                <w:b/>
                <w:bCs/>
                <w:sz w:val="24"/>
              </w:rPr>
              <w:t>ЛР 1</w:t>
            </w:r>
            <w:r>
              <w:rPr>
                <w:rFonts w:ascii="Times New Roman" w:hAnsi="Times New Roman"/>
                <w:b/>
                <w:bCs/>
                <w:sz w:val="24"/>
                <w:lang w:val="en-US"/>
              </w:rPr>
              <w:t>8</w:t>
            </w:r>
          </w:p>
        </w:tc>
      </w:tr>
      <w:tr w:rsidR="00053B32" w:rsidTr="00053B32">
        <w:tc>
          <w:tcPr>
            <w:tcW w:w="6803" w:type="dxa"/>
            <w:gridSpan w:val="2"/>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sz w:val="24"/>
              </w:rPr>
            </w:pPr>
            <w:r>
              <w:rPr>
                <w:rFonts w:ascii="Times New Roman" w:hAnsi="Times New Roman"/>
                <w:sz w:val="24"/>
              </w:rPr>
              <w:t>Управляющий собственным профессиональным развитием, ре</w:t>
            </w:r>
            <w:r>
              <w:rPr>
                <w:rFonts w:ascii="Times New Roman" w:hAnsi="Times New Roman"/>
                <w:sz w:val="24"/>
              </w:rPr>
              <w:t>ф</w:t>
            </w:r>
            <w:r>
              <w:rPr>
                <w:rFonts w:ascii="Times New Roman" w:hAnsi="Times New Roman"/>
                <w:sz w:val="24"/>
              </w:rPr>
              <w:t>лексивно оценивающий собственный жизненный опыт, критерии личной успешности, признающий ценность непрерывного обр</w:t>
            </w:r>
            <w:r>
              <w:rPr>
                <w:rFonts w:ascii="Times New Roman" w:hAnsi="Times New Roman"/>
                <w:sz w:val="24"/>
              </w:rPr>
              <w:t>а</w:t>
            </w:r>
            <w:r>
              <w:rPr>
                <w:rFonts w:ascii="Times New Roman" w:hAnsi="Times New Roman"/>
                <w:sz w:val="24"/>
              </w:rPr>
              <w:t xml:space="preserve">зования, </w:t>
            </w:r>
          </w:p>
        </w:tc>
        <w:tc>
          <w:tcPr>
            <w:tcW w:w="22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center"/>
              <w:rPr>
                <w:rFonts w:ascii="Times New Roman" w:hAnsi="Times New Roman"/>
                <w:b/>
                <w:bCs/>
                <w:sz w:val="24"/>
              </w:rPr>
            </w:pPr>
            <w:r>
              <w:rPr>
                <w:rFonts w:ascii="Times New Roman" w:hAnsi="Times New Roman"/>
                <w:b/>
                <w:bCs/>
                <w:sz w:val="24"/>
              </w:rPr>
              <w:t>ЛР 19</w:t>
            </w:r>
          </w:p>
        </w:tc>
      </w:tr>
      <w:tr w:rsidR="00053B32" w:rsidTr="00053B32">
        <w:tc>
          <w:tcPr>
            <w:tcW w:w="6803" w:type="dxa"/>
            <w:gridSpan w:val="2"/>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sz w:val="24"/>
              </w:rPr>
            </w:pPr>
            <w:r>
              <w:rPr>
                <w:rFonts w:ascii="Times New Roman" w:hAnsi="Times New Roman"/>
                <w:sz w:val="24"/>
              </w:rPr>
              <w:t>Способный генерировать новые идеи для решения задач цифр</w:t>
            </w:r>
            <w:r>
              <w:rPr>
                <w:rFonts w:ascii="Times New Roman" w:hAnsi="Times New Roman"/>
                <w:sz w:val="24"/>
              </w:rPr>
              <w:t>о</w:t>
            </w:r>
            <w:r>
              <w:rPr>
                <w:rFonts w:ascii="Times New Roman" w:hAnsi="Times New Roman"/>
                <w:sz w:val="24"/>
              </w:rPr>
              <w:t>вой экономики, перестраивать сложившиеся способы решения задач,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tc>
        <w:tc>
          <w:tcPr>
            <w:tcW w:w="22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center"/>
              <w:rPr>
                <w:rFonts w:ascii="Times New Roman" w:hAnsi="Times New Roman"/>
                <w:b/>
                <w:bCs/>
                <w:sz w:val="24"/>
              </w:rPr>
            </w:pPr>
            <w:r>
              <w:rPr>
                <w:rFonts w:ascii="Times New Roman" w:hAnsi="Times New Roman"/>
                <w:b/>
                <w:bCs/>
                <w:sz w:val="24"/>
              </w:rPr>
              <w:t>ЛР 20</w:t>
            </w:r>
          </w:p>
        </w:tc>
      </w:tr>
      <w:tr w:rsidR="00053B32" w:rsidTr="00053B32">
        <w:tc>
          <w:tcPr>
            <w:tcW w:w="6803" w:type="dxa"/>
            <w:gridSpan w:val="2"/>
            <w:tcBorders>
              <w:top w:val="single" w:sz="4" w:space="0" w:color="auto"/>
              <w:left w:val="single" w:sz="4" w:space="0" w:color="auto"/>
              <w:bottom w:val="single" w:sz="4" w:space="0" w:color="auto"/>
              <w:right w:val="single" w:sz="4" w:space="0" w:color="auto"/>
            </w:tcBorders>
            <w:hideMark/>
          </w:tcPr>
          <w:p w:rsidR="00053B32" w:rsidRDefault="00053B32">
            <w:pPr>
              <w:jc w:val="both"/>
              <w:rPr>
                <w:rFonts w:ascii="Times New Roman" w:hAnsi="Times New Roman"/>
                <w:sz w:val="24"/>
              </w:rPr>
            </w:pPr>
            <w:proofErr w:type="gramStart"/>
            <w:r>
              <w:rPr>
                <w:rFonts w:ascii="Times New Roman" w:hAnsi="Times New Roman"/>
                <w:sz w:val="24"/>
              </w:rPr>
              <w:t>Самостоятельный</w:t>
            </w:r>
            <w:proofErr w:type="gramEnd"/>
            <w:r>
              <w:rPr>
                <w:rFonts w:ascii="Times New Roman" w:hAnsi="Times New Roman"/>
                <w:sz w:val="24"/>
              </w:rPr>
              <w:t xml:space="preserve"> и ответственный в принятии решений во всех сферах своей деятельности, готовый к исполнению разнообра</w:t>
            </w:r>
            <w:r>
              <w:rPr>
                <w:rFonts w:ascii="Times New Roman" w:hAnsi="Times New Roman"/>
                <w:sz w:val="24"/>
              </w:rPr>
              <w:t>з</w:t>
            </w:r>
            <w:r>
              <w:rPr>
                <w:rFonts w:ascii="Times New Roman" w:hAnsi="Times New Roman"/>
                <w:sz w:val="24"/>
              </w:rPr>
              <w:t>ных социальных ролей, востребованных бизнесом, обществом и государством</w:t>
            </w:r>
          </w:p>
        </w:tc>
        <w:tc>
          <w:tcPr>
            <w:tcW w:w="2268" w:type="dxa"/>
            <w:tcBorders>
              <w:top w:val="single" w:sz="4" w:space="0" w:color="auto"/>
              <w:left w:val="single" w:sz="4" w:space="0" w:color="auto"/>
              <w:bottom w:val="single" w:sz="4" w:space="0" w:color="auto"/>
              <w:right w:val="single" w:sz="4" w:space="0" w:color="auto"/>
            </w:tcBorders>
            <w:hideMark/>
          </w:tcPr>
          <w:p w:rsidR="00053B32" w:rsidRDefault="00053B32">
            <w:pPr>
              <w:ind w:firstLine="33"/>
              <w:jc w:val="center"/>
              <w:rPr>
                <w:rFonts w:ascii="Times New Roman" w:hAnsi="Times New Roman"/>
                <w:b/>
                <w:bCs/>
                <w:sz w:val="24"/>
              </w:rPr>
            </w:pPr>
            <w:r>
              <w:rPr>
                <w:rFonts w:ascii="Times New Roman" w:hAnsi="Times New Roman"/>
                <w:b/>
                <w:bCs/>
                <w:sz w:val="24"/>
              </w:rPr>
              <w:t>ЛР 21</w:t>
            </w:r>
          </w:p>
        </w:tc>
        <w:bookmarkEnd w:id="24"/>
      </w:tr>
      <w:tr w:rsidR="00053B32" w:rsidTr="00053B32">
        <w:tc>
          <w:tcPr>
            <w:tcW w:w="9072" w:type="dxa"/>
            <w:gridSpan w:val="3"/>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Личностные результаты</w:t>
            </w:r>
          </w:p>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 xml:space="preserve">реализации программы воспитания, </w:t>
            </w:r>
            <w:r>
              <w:rPr>
                <w:rFonts w:ascii="Times New Roman" w:hAnsi="Times New Roman"/>
                <w:b/>
                <w:bCs/>
                <w:sz w:val="24"/>
                <w:szCs w:val="24"/>
              </w:rPr>
              <w:br/>
              <w:t>определенные субъектом Российской Федерации</w:t>
            </w:r>
            <w:r>
              <w:rPr>
                <w:rFonts w:ascii="Times New Roman" w:hAnsi="Times New Roman"/>
                <w:b/>
                <w:bCs/>
                <w:sz w:val="24"/>
                <w:szCs w:val="24"/>
                <w:vertAlign w:val="superscript"/>
              </w:rPr>
              <w:footnoteReference w:id="8"/>
            </w:r>
            <w:r>
              <w:rPr>
                <w:rFonts w:ascii="Times New Roman" w:hAnsi="Times New Roman"/>
                <w:b/>
                <w:bCs/>
                <w:sz w:val="24"/>
                <w:szCs w:val="24"/>
              </w:rPr>
              <w:t xml:space="preserve"> </w:t>
            </w:r>
            <w:r>
              <w:rPr>
                <w:rFonts w:ascii="Times New Roman" w:hAnsi="Times New Roman"/>
                <w:sz w:val="24"/>
                <w:szCs w:val="24"/>
              </w:rPr>
              <w:t>(при наличии)</w:t>
            </w:r>
          </w:p>
        </w:tc>
      </w:tr>
      <w:tr w:rsidR="00053B32" w:rsidTr="00053B32">
        <w:tc>
          <w:tcPr>
            <w:tcW w:w="6804" w:type="dxa"/>
            <w:gridSpan w:val="2"/>
            <w:tcBorders>
              <w:top w:val="single" w:sz="4" w:space="0" w:color="auto"/>
              <w:left w:val="single" w:sz="4" w:space="0" w:color="auto"/>
              <w:bottom w:val="single" w:sz="4" w:space="0" w:color="auto"/>
              <w:right w:val="single" w:sz="4" w:space="0" w:color="auto"/>
            </w:tcBorders>
            <w:hideMark/>
          </w:tcPr>
          <w:p w:rsidR="00053B32" w:rsidRDefault="00053B32">
            <w:pPr>
              <w:spacing w:after="0"/>
              <w:ind w:firstLine="33"/>
              <w:rPr>
                <w:rFonts w:ascii="Times New Roman" w:hAnsi="Times New Roman"/>
                <w:sz w:val="24"/>
                <w:szCs w:val="24"/>
              </w:rPr>
            </w:pPr>
            <w:r>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ЛР</w:t>
            </w:r>
          </w:p>
        </w:tc>
      </w:tr>
      <w:tr w:rsidR="00053B32" w:rsidTr="00053B32">
        <w:tc>
          <w:tcPr>
            <w:tcW w:w="6804" w:type="dxa"/>
            <w:gridSpan w:val="2"/>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ЛР</w:t>
            </w:r>
          </w:p>
        </w:tc>
      </w:tr>
      <w:tr w:rsidR="00053B32" w:rsidTr="00053B32">
        <w:tc>
          <w:tcPr>
            <w:tcW w:w="6804" w:type="dxa"/>
            <w:gridSpan w:val="2"/>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ЛР</w:t>
            </w:r>
          </w:p>
        </w:tc>
      </w:tr>
      <w:tr w:rsidR="00053B32" w:rsidTr="00053B32">
        <w:tc>
          <w:tcPr>
            <w:tcW w:w="9072" w:type="dxa"/>
            <w:gridSpan w:val="3"/>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Личностные результаты</w:t>
            </w:r>
          </w:p>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 xml:space="preserve">реализации программы воспитания, </w:t>
            </w:r>
            <w:r>
              <w:rPr>
                <w:rFonts w:ascii="Times New Roman" w:hAnsi="Times New Roman"/>
                <w:b/>
                <w:bCs/>
                <w:sz w:val="24"/>
                <w:szCs w:val="24"/>
              </w:rPr>
              <w:br/>
              <w:t>определенные ключевыми работодателями</w:t>
            </w:r>
            <w:r>
              <w:rPr>
                <w:rFonts w:ascii="Times New Roman" w:hAnsi="Times New Roman"/>
                <w:b/>
                <w:bCs/>
                <w:sz w:val="24"/>
                <w:szCs w:val="24"/>
                <w:vertAlign w:val="superscript"/>
              </w:rPr>
              <w:footnoteReference w:id="9"/>
            </w:r>
            <w:r>
              <w:rPr>
                <w:rFonts w:ascii="Times New Roman" w:hAnsi="Times New Roman"/>
                <w:b/>
                <w:bCs/>
                <w:sz w:val="24"/>
                <w:szCs w:val="24"/>
              </w:rPr>
              <w:t xml:space="preserve"> </w:t>
            </w:r>
            <w:r>
              <w:rPr>
                <w:rFonts w:ascii="Times New Roman" w:hAnsi="Times New Roman"/>
                <w:sz w:val="24"/>
                <w:szCs w:val="24"/>
              </w:rPr>
              <w:t>(при наличии)</w:t>
            </w:r>
          </w:p>
        </w:tc>
      </w:tr>
      <w:tr w:rsidR="00053B32" w:rsidTr="00053B32">
        <w:tc>
          <w:tcPr>
            <w:tcW w:w="6804" w:type="dxa"/>
            <w:gridSpan w:val="2"/>
            <w:tcBorders>
              <w:top w:val="single" w:sz="4" w:space="0" w:color="auto"/>
              <w:left w:val="single" w:sz="4" w:space="0" w:color="auto"/>
              <w:bottom w:val="single" w:sz="4" w:space="0" w:color="auto"/>
              <w:right w:val="single" w:sz="4" w:space="0" w:color="auto"/>
            </w:tcBorders>
            <w:hideMark/>
          </w:tcPr>
          <w:p w:rsidR="00053B32" w:rsidRDefault="00053B32">
            <w:pPr>
              <w:spacing w:after="0"/>
              <w:ind w:firstLine="33"/>
              <w:rPr>
                <w:rFonts w:ascii="Times New Roman" w:hAnsi="Times New Roman"/>
                <w:sz w:val="24"/>
                <w:szCs w:val="24"/>
              </w:rPr>
            </w:pPr>
            <w:r>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ЛР</w:t>
            </w:r>
          </w:p>
        </w:tc>
      </w:tr>
      <w:tr w:rsidR="00053B32" w:rsidTr="00053B32">
        <w:tc>
          <w:tcPr>
            <w:tcW w:w="6804" w:type="dxa"/>
            <w:gridSpan w:val="2"/>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ЛР</w:t>
            </w:r>
          </w:p>
        </w:tc>
      </w:tr>
      <w:tr w:rsidR="00053B32" w:rsidTr="00053B32">
        <w:tc>
          <w:tcPr>
            <w:tcW w:w="6804" w:type="dxa"/>
            <w:gridSpan w:val="2"/>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ЛР</w:t>
            </w:r>
          </w:p>
        </w:tc>
      </w:tr>
      <w:tr w:rsidR="00053B32" w:rsidTr="00053B32">
        <w:tc>
          <w:tcPr>
            <w:tcW w:w="9072" w:type="dxa"/>
            <w:gridSpan w:val="3"/>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Личностные результаты</w:t>
            </w:r>
          </w:p>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 xml:space="preserve">реализации программы воспитания, </w:t>
            </w:r>
            <w:r>
              <w:rPr>
                <w:rFonts w:ascii="Times New Roman" w:hAnsi="Times New Roman"/>
                <w:b/>
                <w:bCs/>
                <w:sz w:val="24"/>
                <w:szCs w:val="24"/>
              </w:rPr>
              <w:br/>
              <w:t>определенные субъектами образовательного процесса</w:t>
            </w:r>
            <w:r>
              <w:rPr>
                <w:rFonts w:ascii="Times New Roman" w:hAnsi="Times New Roman"/>
                <w:b/>
                <w:bCs/>
                <w:sz w:val="24"/>
                <w:szCs w:val="24"/>
                <w:vertAlign w:val="superscript"/>
              </w:rPr>
              <w:footnoteReference w:id="10"/>
            </w:r>
            <w:r>
              <w:rPr>
                <w:rFonts w:ascii="Times New Roman" w:hAnsi="Times New Roman"/>
                <w:b/>
                <w:bCs/>
                <w:sz w:val="24"/>
                <w:szCs w:val="24"/>
              </w:rPr>
              <w:t xml:space="preserve"> </w:t>
            </w:r>
            <w:r>
              <w:rPr>
                <w:rFonts w:ascii="Times New Roman" w:hAnsi="Times New Roman"/>
                <w:sz w:val="24"/>
                <w:szCs w:val="24"/>
              </w:rPr>
              <w:t>(при наличии)</w:t>
            </w:r>
          </w:p>
        </w:tc>
      </w:tr>
      <w:tr w:rsidR="00053B32" w:rsidTr="00053B32">
        <w:tc>
          <w:tcPr>
            <w:tcW w:w="6804" w:type="dxa"/>
            <w:gridSpan w:val="2"/>
            <w:tcBorders>
              <w:top w:val="single" w:sz="4" w:space="0" w:color="auto"/>
              <w:left w:val="single" w:sz="4" w:space="0" w:color="auto"/>
              <w:bottom w:val="single" w:sz="4" w:space="0" w:color="auto"/>
              <w:right w:val="single" w:sz="4" w:space="0" w:color="auto"/>
            </w:tcBorders>
            <w:hideMark/>
          </w:tcPr>
          <w:p w:rsidR="00053B32" w:rsidRDefault="00053B32">
            <w:pPr>
              <w:spacing w:after="0"/>
              <w:ind w:firstLine="33"/>
              <w:rPr>
                <w:rFonts w:ascii="Times New Roman" w:hAnsi="Times New Roman"/>
                <w:sz w:val="24"/>
                <w:szCs w:val="24"/>
              </w:rPr>
            </w:pPr>
            <w:r>
              <w:rPr>
                <w:rFonts w:ascii="Times New Roman" w:hAnsi="Times New Roman"/>
                <w:sz w:val="24"/>
                <w:szCs w:val="24"/>
              </w:rPr>
              <w:lastRenderedPageBreak/>
              <w:t>…</w:t>
            </w:r>
          </w:p>
        </w:tc>
        <w:tc>
          <w:tcPr>
            <w:tcW w:w="2268" w:type="dxa"/>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ЛР</w:t>
            </w:r>
          </w:p>
        </w:tc>
      </w:tr>
      <w:tr w:rsidR="00053B32" w:rsidTr="00053B32">
        <w:tc>
          <w:tcPr>
            <w:tcW w:w="6804" w:type="dxa"/>
            <w:gridSpan w:val="2"/>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ЛР</w:t>
            </w:r>
          </w:p>
        </w:tc>
      </w:tr>
      <w:tr w:rsidR="00053B32" w:rsidTr="00053B32">
        <w:tc>
          <w:tcPr>
            <w:tcW w:w="6804" w:type="dxa"/>
            <w:gridSpan w:val="2"/>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ЛР</w:t>
            </w:r>
          </w:p>
        </w:tc>
      </w:tr>
    </w:tbl>
    <w:p w:rsidR="00053B32" w:rsidRDefault="00053B32" w:rsidP="00053B32">
      <w:pPr>
        <w:spacing w:after="0"/>
        <w:ind w:firstLine="708"/>
        <w:jc w:val="both"/>
        <w:rPr>
          <w:rFonts w:ascii="Times New Roman" w:hAnsi="Times New Roman"/>
          <w:b/>
          <w:bCs/>
          <w:sz w:val="24"/>
          <w:szCs w:val="24"/>
        </w:rPr>
      </w:pPr>
    </w:p>
    <w:p w:rsidR="00053B32" w:rsidRDefault="00053B32" w:rsidP="00053B32">
      <w:pPr>
        <w:spacing w:after="0"/>
        <w:jc w:val="center"/>
        <w:rPr>
          <w:rFonts w:ascii="Times New Roman" w:hAnsi="Times New Roman"/>
          <w:b/>
          <w:sz w:val="24"/>
          <w:szCs w:val="24"/>
        </w:rPr>
      </w:pPr>
      <w:bookmarkStart w:id="25" w:name="_Hlk76478488"/>
      <w:bookmarkStart w:id="26" w:name="_Hlk77087134"/>
      <w:r>
        <w:rPr>
          <w:rFonts w:ascii="Times New Roman" w:hAnsi="Times New Roman"/>
          <w:b/>
          <w:sz w:val="24"/>
          <w:szCs w:val="24"/>
        </w:rPr>
        <w:t xml:space="preserve">Планируемые личностные результаты </w:t>
      </w:r>
      <w:r>
        <w:rPr>
          <w:rFonts w:ascii="Times New Roman" w:hAnsi="Times New Roman"/>
          <w:b/>
          <w:sz w:val="24"/>
          <w:szCs w:val="24"/>
        </w:rPr>
        <w:br/>
        <w:t>в ходе реализации образовательной программы</w:t>
      </w:r>
      <w:r>
        <w:rPr>
          <w:rStyle w:val="ac"/>
          <w:b/>
          <w:sz w:val="24"/>
          <w:szCs w:val="24"/>
        </w:rPr>
        <w:footnoteReference w:id="11"/>
      </w:r>
    </w:p>
    <w:p w:rsidR="00053B32" w:rsidRDefault="00053B32" w:rsidP="00053B32">
      <w:pPr>
        <w:spacing w:after="0"/>
        <w:ind w:firstLine="709"/>
        <w:jc w:val="both"/>
        <w:rPr>
          <w:rFonts w:ascii="Times New Roman" w:hAnsi="Times New Roman"/>
          <w:b/>
          <w:sz w:val="24"/>
          <w:szCs w:val="24"/>
        </w:rPr>
      </w:pPr>
    </w:p>
    <w:tbl>
      <w:tblPr>
        <w:tblW w:w="8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66"/>
        <w:gridCol w:w="2693"/>
      </w:tblGrid>
      <w:tr w:rsidR="00053B32" w:rsidTr="00053B32">
        <w:tc>
          <w:tcPr>
            <w:tcW w:w="6266" w:type="dxa"/>
            <w:tcBorders>
              <w:top w:val="single" w:sz="4" w:space="0" w:color="auto"/>
              <w:left w:val="single" w:sz="4" w:space="0" w:color="auto"/>
              <w:bottom w:val="single" w:sz="4" w:space="0" w:color="auto"/>
              <w:right w:val="single" w:sz="4" w:space="0" w:color="auto"/>
            </w:tcBorders>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 xml:space="preserve">Наименование профессионального модуля, </w:t>
            </w:r>
            <w:r>
              <w:rPr>
                <w:rFonts w:ascii="Times New Roman" w:hAnsi="Times New Roman"/>
                <w:b/>
                <w:bCs/>
                <w:sz w:val="24"/>
                <w:szCs w:val="24"/>
              </w:rPr>
              <w:br/>
              <w:t xml:space="preserve">учебной дисциплины </w:t>
            </w:r>
          </w:p>
        </w:tc>
        <w:tc>
          <w:tcPr>
            <w:tcW w:w="2693" w:type="dxa"/>
            <w:tcBorders>
              <w:top w:val="single" w:sz="4" w:space="0" w:color="auto"/>
              <w:left w:val="single" w:sz="4" w:space="0" w:color="auto"/>
              <w:bottom w:val="single" w:sz="4" w:space="0" w:color="auto"/>
              <w:right w:val="single" w:sz="4" w:space="0" w:color="auto"/>
            </w:tcBorders>
            <w:hideMark/>
          </w:tcPr>
          <w:p w:rsidR="00053B32" w:rsidRDefault="00053B32">
            <w:pPr>
              <w:spacing w:after="0"/>
              <w:ind w:firstLine="33"/>
              <w:jc w:val="center"/>
              <w:rPr>
                <w:rFonts w:ascii="Times New Roman" w:hAnsi="Times New Roman"/>
                <w:b/>
                <w:bCs/>
                <w:sz w:val="24"/>
                <w:szCs w:val="24"/>
              </w:rPr>
            </w:pPr>
            <w:r>
              <w:rPr>
                <w:rFonts w:ascii="Times New Roman" w:hAnsi="Times New Roman"/>
                <w:b/>
                <w:bCs/>
                <w:sz w:val="24"/>
                <w:szCs w:val="24"/>
              </w:rPr>
              <w:t>Код личностных р</w:t>
            </w:r>
            <w:r>
              <w:rPr>
                <w:rFonts w:ascii="Times New Roman" w:hAnsi="Times New Roman"/>
                <w:b/>
                <w:bCs/>
                <w:sz w:val="24"/>
                <w:szCs w:val="24"/>
              </w:rPr>
              <w:t>е</w:t>
            </w:r>
            <w:r>
              <w:rPr>
                <w:rFonts w:ascii="Times New Roman" w:hAnsi="Times New Roman"/>
                <w:b/>
                <w:bCs/>
                <w:sz w:val="24"/>
                <w:szCs w:val="24"/>
              </w:rPr>
              <w:t>зультатов реализации программы воспит</w:t>
            </w:r>
            <w:r>
              <w:rPr>
                <w:rFonts w:ascii="Times New Roman" w:hAnsi="Times New Roman"/>
                <w:b/>
                <w:bCs/>
                <w:sz w:val="24"/>
                <w:szCs w:val="24"/>
              </w:rPr>
              <w:t>а</w:t>
            </w:r>
            <w:r>
              <w:rPr>
                <w:rFonts w:ascii="Times New Roman" w:hAnsi="Times New Roman"/>
                <w:b/>
                <w:bCs/>
                <w:sz w:val="24"/>
                <w:szCs w:val="24"/>
              </w:rPr>
              <w:t xml:space="preserve">ния </w:t>
            </w:r>
          </w:p>
        </w:tc>
      </w:tr>
      <w:tr w:rsidR="00053B32" w:rsidTr="00053B32">
        <w:tc>
          <w:tcPr>
            <w:tcW w:w="6266" w:type="dxa"/>
            <w:tcBorders>
              <w:top w:val="single" w:sz="4" w:space="0" w:color="auto"/>
              <w:left w:val="single" w:sz="4" w:space="0" w:color="auto"/>
              <w:bottom w:val="single" w:sz="4" w:space="0" w:color="auto"/>
              <w:right w:val="single" w:sz="4" w:space="0" w:color="auto"/>
            </w:tcBorders>
          </w:tcPr>
          <w:p w:rsidR="00053B32" w:rsidRDefault="00053B32">
            <w:pPr>
              <w:spacing w:after="0"/>
              <w:rPr>
                <w:rFonts w:ascii="Times New Roman" w:hAnsi="Times New Roman"/>
                <w:b/>
                <w:bCs/>
                <w:i/>
                <w:iCs/>
                <w:sz w:val="24"/>
                <w:szCs w:val="24"/>
                <w:highlight w:val="yellow"/>
                <w:lang/>
              </w:rPr>
            </w:pPr>
          </w:p>
        </w:tc>
        <w:tc>
          <w:tcPr>
            <w:tcW w:w="2693"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r>
      <w:tr w:rsidR="00053B32" w:rsidTr="00053B32">
        <w:tc>
          <w:tcPr>
            <w:tcW w:w="6266"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r>
      <w:tr w:rsidR="00053B32" w:rsidTr="00053B32">
        <w:tc>
          <w:tcPr>
            <w:tcW w:w="6266"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r>
      <w:tr w:rsidR="00053B32" w:rsidTr="00053B32">
        <w:tc>
          <w:tcPr>
            <w:tcW w:w="6266"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r>
      <w:tr w:rsidR="00053B32" w:rsidTr="00053B32">
        <w:tc>
          <w:tcPr>
            <w:tcW w:w="6266"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r>
      <w:tr w:rsidR="00053B32" w:rsidTr="00053B32">
        <w:tc>
          <w:tcPr>
            <w:tcW w:w="6266"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r>
      <w:tr w:rsidR="00053B32" w:rsidTr="00053B32">
        <w:trPr>
          <w:trHeight w:val="268"/>
        </w:trPr>
        <w:tc>
          <w:tcPr>
            <w:tcW w:w="6266"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r>
      <w:tr w:rsidR="00053B32" w:rsidTr="00053B32">
        <w:tc>
          <w:tcPr>
            <w:tcW w:w="6266"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bookmarkEnd w:id="25"/>
      </w:tr>
      <w:tr w:rsidR="00053B32" w:rsidTr="00053B32">
        <w:tc>
          <w:tcPr>
            <w:tcW w:w="6266"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053B32" w:rsidRDefault="00053B32">
            <w:pPr>
              <w:spacing w:after="0"/>
              <w:ind w:firstLine="33"/>
              <w:rPr>
                <w:rFonts w:ascii="Times New Roman" w:hAnsi="Times New Roman"/>
                <w:b/>
                <w:bCs/>
                <w:sz w:val="24"/>
                <w:szCs w:val="24"/>
              </w:rPr>
            </w:pPr>
          </w:p>
        </w:tc>
        <w:bookmarkEnd w:id="26"/>
      </w:tr>
    </w:tbl>
    <w:p w:rsidR="00053B32" w:rsidRDefault="00053B32" w:rsidP="00053B32">
      <w:pPr>
        <w:keepNext/>
        <w:spacing w:before="120" w:after="120"/>
        <w:ind w:firstLine="709"/>
        <w:jc w:val="center"/>
        <w:outlineLvl w:val="0"/>
        <w:rPr>
          <w:rFonts w:ascii="Times New Roman" w:hAnsi="Times New Roman"/>
          <w:b/>
          <w:bCs/>
          <w:kern w:val="32"/>
          <w:sz w:val="24"/>
          <w:szCs w:val="24"/>
          <w:lang/>
        </w:rPr>
      </w:pPr>
    </w:p>
    <w:p w:rsidR="00BE10B1" w:rsidRDefault="00BE10B1" w:rsidP="00BE10B1">
      <w:pPr>
        <w:keepNext/>
        <w:spacing w:before="120" w:after="120"/>
        <w:ind w:firstLine="709"/>
        <w:jc w:val="center"/>
        <w:outlineLvl w:val="0"/>
        <w:rPr>
          <w:rFonts w:ascii="Times New Roman" w:hAnsi="Times New Roman"/>
          <w:b/>
          <w:bCs/>
          <w:kern w:val="32"/>
          <w:sz w:val="24"/>
          <w:szCs w:val="24"/>
          <w:lang/>
        </w:rPr>
      </w:pPr>
      <w:r w:rsidRPr="00F430AC">
        <w:rPr>
          <w:rFonts w:ascii="Times New Roman" w:hAnsi="Times New Roman"/>
          <w:b/>
          <w:bCs/>
          <w:kern w:val="32"/>
          <w:sz w:val="24"/>
          <w:szCs w:val="24"/>
          <w:lang/>
        </w:rPr>
        <w:t>РАЗДЕЛ 2. ОЦЕНКА ОСВОЕНИЯ ОБУЧАЮЩИМИСЯ ОСНОВНОЙ ОБРАЗОВАТЕЛЬНОЙ ПРОГРАММЫ В ЧАСТИ ДОСТИЖЕНИЯ ЛИЧНОСТНЫХ РЕЗУЛЬТАТОВ</w:t>
      </w:r>
    </w:p>
    <w:p w:rsidR="00BE10B1" w:rsidRPr="00F430AC" w:rsidRDefault="00BE10B1" w:rsidP="00BE10B1">
      <w:pPr>
        <w:tabs>
          <w:tab w:val="left" w:pos="1134"/>
        </w:tabs>
        <w:spacing w:after="0" w:line="240" w:lineRule="auto"/>
        <w:ind w:firstLine="709"/>
        <w:jc w:val="both"/>
        <w:rPr>
          <w:rFonts w:ascii="Times New Roman" w:hAnsi="Times New Roman"/>
          <w:sz w:val="24"/>
          <w:szCs w:val="24"/>
        </w:rPr>
      </w:pPr>
      <w:r w:rsidRPr="00F430AC">
        <w:rPr>
          <w:rFonts w:ascii="Times New Roman" w:hAnsi="Times New Roman"/>
          <w:sz w:val="24"/>
          <w:szCs w:val="24"/>
        </w:rPr>
        <w:t xml:space="preserve">Оценка достижения </w:t>
      </w:r>
      <w:proofErr w:type="gramStart"/>
      <w:r w:rsidRPr="00F430AC">
        <w:rPr>
          <w:rFonts w:ascii="Times New Roman" w:hAnsi="Times New Roman"/>
          <w:sz w:val="24"/>
          <w:szCs w:val="24"/>
        </w:rPr>
        <w:t>обучающимися</w:t>
      </w:r>
      <w:proofErr w:type="gramEnd"/>
      <w:r w:rsidRPr="00F430AC">
        <w:rPr>
          <w:rFonts w:ascii="Times New Roman" w:hAnsi="Times New Roman"/>
          <w:sz w:val="24"/>
          <w:szCs w:val="24"/>
        </w:rPr>
        <w:t xml:space="preserve"> личностных результатов проводится в рамках контрольных и оценочных процедур, предусмотренных настоящей программой. </w:t>
      </w:r>
    </w:p>
    <w:p w:rsidR="00BE10B1" w:rsidRPr="00F430AC" w:rsidRDefault="00BE10B1" w:rsidP="00BE10B1">
      <w:pPr>
        <w:tabs>
          <w:tab w:val="left" w:pos="1134"/>
        </w:tabs>
        <w:spacing w:after="0" w:line="240" w:lineRule="auto"/>
        <w:ind w:firstLine="709"/>
        <w:jc w:val="both"/>
        <w:rPr>
          <w:rFonts w:ascii="Times New Roman" w:hAnsi="Times New Roman"/>
          <w:sz w:val="24"/>
          <w:szCs w:val="24"/>
        </w:rPr>
      </w:pPr>
      <w:r w:rsidRPr="00F430AC">
        <w:rPr>
          <w:rFonts w:ascii="Times New Roman" w:hAnsi="Times New Roman"/>
          <w:sz w:val="24"/>
          <w:szCs w:val="24"/>
        </w:rPr>
        <w:t>Комплекс примерных критериев оценки личностных результатов обучающихся:</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демонстрация интереса к будущей профессии;</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оценка собственного продвижения, личностного развития;</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 xml:space="preserve">ответственность за результат учебной деятельности и подготовки </w:t>
      </w:r>
      <w:r w:rsidRPr="00F430AC">
        <w:rPr>
          <w:rFonts w:ascii="Times New Roman" w:hAnsi="Times New Roman"/>
          <w:sz w:val="24"/>
          <w:szCs w:val="24"/>
        </w:rPr>
        <w:br/>
        <w:t>к профессиональной деятельности;</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проявление высокопрофессиональной трудовой активности;</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участие в исследовательской и проектной работе;</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участие в конкурсах профессионального мастерства, олимпиадах по профе</w:t>
      </w:r>
      <w:r w:rsidRPr="00F430AC">
        <w:rPr>
          <w:rFonts w:ascii="Times New Roman" w:hAnsi="Times New Roman"/>
          <w:sz w:val="24"/>
          <w:szCs w:val="24"/>
        </w:rPr>
        <w:t>с</w:t>
      </w:r>
      <w:r w:rsidRPr="00F430AC">
        <w:rPr>
          <w:rFonts w:ascii="Times New Roman" w:hAnsi="Times New Roman"/>
          <w:sz w:val="24"/>
          <w:szCs w:val="24"/>
        </w:rPr>
        <w:t>сии, викторинах, в предметных неделях;</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соблюдение этических норм общения при взаимодействии с обучающимися, преподавателями, мастерами и руководителями практики;</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конструктивное взаимодействие в учебном коллективе/бригаде;</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демонстрация навыков межличностного делового общения, социального имиджа;</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lastRenderedPageBreak/>
        <w:t>готовность к общению и взаимодействию с людьми самого разного статуса, э</w:t>
      </w:r>
      <w:r w:rsidRPr="00F430AC">
        <w:rPr>
          <w:rFonts w:ascii="Times New Roman" w:hAnsi="Times New Roman"/>
          <w:sz w:val="24"/>
          <w:szCs w:val="24"/>
        </w:rPr>
        <w:t>т</w:t>
      </w:r>
      <w:r w:rsidRPr="00F430AC">
        <w:rPr>
          <w:rFonts w:ascii="Times New Roman" w:hAnsi="Times New Roman"/>
          <w:sz w:val="24"/>
          <w:szCs w:val="24"/>
        </w:rPr>
        <w:t>нической, религиозной принадлежности и в многообразных обстоятельствах;</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proofErr w:type="spellStart"/>
      <w:r w:rsidRPr="00F430AC">
        <w:rPr>
          <w:rFonts w:ascii="Times New Roman" w:hAnsi="Times New Roman"/>
          <w:sz w:val="24"/>
          <w:szCs w:val="24"/>
        </w:rPr>
        <w:t>сформированность</w:t>
      </w:r>
      <w:proofErr w:type="spellEnd"/>
      <w:r w:rsidRPr="00F430AC">
        <w:rPr>
          <w:rFonts w:ascii="Times New Roman" w:hAnsi="Times New Roman"/>
          <w:sz w:val="24"/>
          <w:szCs w:val="24"/>
        </w:rPr>
        <w:t xml:space="preserve"> гражданской позиции; участие в волонтерском движении;  </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проявление мировоззренческих установок на готовность молодых людей к р</w:t>
      </w:r>
      <w:r w:rsidRPr="00F430AC">
        <w:rPr>
          <w:rFonts w:ascii="Times New Roman" w:hAnsi="Times New Roman"/>
          <w:sz w:val="24"/>
          <w:szCs w:val="24"/>
        </w:rPr>
        <w:t>а</w:t>
      </w:r>
      <w:r w:rsidRPr="00F430AC">
        <w:rPr>
          <w:rFonts w:ascii="Times New Roman" w:hAnsi="Times New Roman"/>
          <w:sz w:val="24"/>
          <w:szCs w:val="24"/>
        </w:rPr>
        <w:t>боте на благо Отечества;</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pacing w:val="-6"/>
          <w:sz w:val="24"/>
          <w:szCs w:val="24"/>
        </w:rPr>
      </w:pPr>
      <w:r w:rsidRPr="00F430AC">
        <w:rPr>
          <w:rFonts w:ascii="Times New Roman" w:hAnsi="Times New Roman"/>
          <w:spacing w:val="-6"/>
          <w:sz w:val="24"/>
          <w:szCs w:val="24"/>
        </w:rPr>
        <w:t>проявление правовой активности и навыков правомерного поведения, уважения к Закону;</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 xml:space="preserve">отсутствие фактов проявления идеологии терроризма и экстремизма </w:t>
      </w:r>
      <w:proofErr w:type="gramStart"/>
      <w:r w:rsidRPr="00F430AC">
        <w:rPr>
          <w:rFonts w:ascii="Times New Roman" w:hAnsi="Times New Roman"/>
          <w:sz w:val="24"/>
          <w:szCs w:val="24"/>
        </w:rPr>
        <w:t>среди</w:t>
      </w:r>
      <w:proofErr w:type="gramEnd"/>
      <w:r w:rsidRPr="00F430AC">
        <w:rPr>
          <w:rFonts w:ascii="Times New Roman" w:hAnsi="Times New Roman"/>
          <w:sz w:val="24"/>
          <w:szCs w:val="24"/>
        </w:rPr>
        <w:t xml:space="preserve"> обучающихся;</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 xml:space="preserve">отсутствие социальных конфликтов </w:t>
      </w:r>
      <w:proofErr w:type="gramStart"/>
      <w:r w:rsidRPr="00F430AC">
        <w:rPr>
          <w:rFonts w:ascii="Times New Roman" w:hAnsi="Times New Roman"/>
          <w:sz w:val="24"/>
          <w:szCs w:val="24"/>
        </w:rPr>
        <w:t>среди</w:t>
      </w:r>
      <w:proofErr w:type="gramEnd"/>
      <w:r w:rsidRPr="00F430AC">
        <w:rPr>
          <w:rFonts w:ascii="Times New Roman" w:hAnsi="Times New Roman"/>
          <w:sz w:val="24"/>
          <w:szCs w:val="24"/>
        </w:rPr>
        <w:t xml:space="preserve"> обучающихся, основанных </w:t>
      </w:r>
      <w:r w:rsidRPr="00F430AC">
        <w:rPr>
          <w:rFonts w:ascii="Times New Roman" w:hAnsi="Times New Roman"/>
          <w:sz w:val="24"/>
          <w:szCs w:val="24"/>
        </w:rPr>
        <w:br/>
        <w:t>на межнациональной, межрелигиозной почве;</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участие в реализации просветительских программ, поисковых, археологич</w:t>
      </w:r>
      <w:r w:rsidRPr="00F430AC">
        <w:rPr>
          <w:rFonts w:ascii="Times New Roman" w:hAnsi="Times New Roman"/>
          <w:sz w:val="24"/>
          <w:szCs w:val="24"/>
        </w:rPr>
        <w:t>е</w:t>
      </w:r>
      <w:r w:rsidRPr="00F430AC">
        <w:rPr>
          <w:rFonts w:ascii="Times New Roman" w:hAnsi="Times New Roman"/>
          <w:sz w:val="24"/>
          <w:szCs w:val="24"/>
        </w:rPr>
        <w:t xml:space="preserve">ских, военно-исторических, краеведческих отрядах и молодежных объединениях; </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инициативы по поддержки инвалидов и престарелых граждан;</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проявление экологической культуры, бережного отношения к родной земле, природным богатствам России и мира;</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демонстрация умений и навыков разумного природопользования, нетерпимого отношения к действиям, приносящим вред экологии;</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демонстрация навыков здорового образа жизни и высокий уровень культуры здоровья обучающихся;</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z w:val="24"/>
          <w:szCs w:val="24"/>
        </w:rPr>
      </w:pPr>
      <w:r w:rsidRPr="00F430AC">
        <w:rPr>
          <w:rFonts w:ascii="Times New Roman" w:hAnsi="Times New Roman"/>
          <w:sz w:val="24"/>
          <w:szCs w:val="24"/>
        </w:rPr>
        <w:t>проявление культуры потребления информации, умений и навыков пользов</w:t>
      </w:r>
      <w:r w:rsidRPr="00F430AC">
        <w:rPr>
          <w:rFonts w:ascii="Times New Roman" w:hAnsi="Times New Roman"/>
          <w:sz w:val="24"/>
          <w:szCs w:val="24"/>
        </w:rPr>
        <w:t>а</w:t>
      </w:r>
      <w:r w:rsidRPr="00F430AC">
        <w:rPr>
          <w:rFonts w:ascii="Times New Roman" w:hAnsi="Times New Roman"/>
          <w:sz w:val="24"/>
          <w:szCs w:val="24"/>
        </w:rPr>
        <w:t>ния компьютерной техникой, навыков отбора и критического анализа информации, ум</w:t>
      </w:r>
      <w:r w:rsidRPr="00F430AC">
        <w:rPr>
          <w:rFonts w:ascii="Times New Roman" w:hAnsi="Times New Roman"/>
          <w:sz w:val="24"/>
          <w:szCs w:val="24"/>
        </w:rPr>
        <w:t>е</w:t>
      </w:r>
      <w:r w:rsidRPr="00F430AC">
        <w:rPr>
          <w:rFonts w:ascii="Times New Roman" w:hAnsi="Times New Roman"/>
          <w:sz w:val="24"/>
          <w:szCs w:val="24"/>
        </w:rPr>
        <w:t>ния ориентироваться в информационном пространстве;</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pacing w:val="-6"/>
          <w:sz w:val="24"/>
          <w:szCs w:val="24"/>
        </w:rPr>
      </w:pPr>
      <w:r w:rsidRPr="00F430AC">
        <w:rPr>
          <w:rFonts w:ascii="Times New Roman" w:hAnsi="Times New Roman"/>
          <w:sz w:val="24"/>
          <w:szCs w:val="24"/>
        </w:rPr>
        <w:t xml:space="preserve">участие в конкурсах профессионального мастерства и в командных проектах; </w:t>
      </w:r>
    </w:p>
    <w:p w:rsidR="00BE10B1" w:rsidRPr="00F430AC" w:rsidRDefault="00BE10B1" w:rsidP="008033D0">
      <w:pPr>
        <w:numPr>
          <w:ilvl w:val="0"/>
          <w:numId w:val="44"/>
        </w:numPr>
        <w:tabs>
          <w:tab w:val="left" w:pos="1134"/>
        </w:tabs>
        <w:spacing w:after="0" w:line="240" w:lineRule="auto"/>
        <w:ind w:left="0" w:firstLine="709"/>
        <w:jc w:val="both"/>
        <w:rPr>
          <w:rFonts w:ascii="Times New Roman" w:hAnsi="Times New Roman"/>
          <w:spacing w:val="-6"/>
          <w:sz w:val="24"/>
          <w:szCs w:val="24"/>
        </w:rPr>
      </w:pPr>
      <w:r w:rsidRPr="00F430AC">
        <w:rPr>
          <w:rFonts w:ascii="Times New Roman" w:hAnsi="Times New Roman"/>
          <w:spacing w:val="-6"/>
          <w:sz w:val="24"/>
          <w:szCs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w:t>
      </w:r>
      <w:r w:rsidRPr="00F430AC">
        <w:rPr>
          <w:rFonts w:ascii="Times New Roman" w:hAnsi="Times New Roman"/>
          <w:spacing w:val="-6"/>
          <w:sz w:val="24"/>
          <w:szCs w:val="24"/>
        </w:rPr>
        <w:t>и</w:t>
      </w:r>
      <w:r w:rsidRPr="00F430AC">
        <w:rPr>
          <w:rFonts w:ascii="Times New Roman" w:hAnsi="Times New Roman"/>
          <w:spacing w:val="-6"/>
          <w:sz w:val="24"/>
          <w:szCs w:val="24"/>
        </w:rPr>
        <w:t>тельности;</w:t>
      </w:r>
    </w:p>
    <w:p w:rsidR="00BE10B1" w:rsidRPr="004F3587" w:rsidRDefault="00BE10B1" w:rsidP="00BE10B1">
      <w:pPr>
        <w:keepNext/>
        <w:spacing w:before="120" w:after="120"/>
        <w:ind w:firstLine="709"/>
        <w:jc w:val="center"/>
        <w:outlineLvl w:val="0"/>
        <w:rPr>
          <w:rFonts w:ascii="Times New Roman" w:hAnsi="Times New Roman"/>
          <w:kern w:val="32"/>
          <w:sz w:val="24"/>
          <w:szCs w:val="24"/>
          <w:lang/>
        </w:rPr>
      </w:pPr>
      <w:r w:rsidRPr="004F3587">
        <w:rPr>
          <w:rFonts w:ascii="Times New Roman" w:hAnsi="Times New Roman"/>
          <w:b/>
          <w:bCs/>
          <w:kern w:val="32"/>
          <w:sz w:val="24"/>
          <w:szCs w:val="24"/>
          <w:lang/>
        </w:rPr>
        <w:t xml:space="preserve">РАЗДЕЛ </w:t>
      </w:r>
      <w:r w:rsidRPr="004F3587">
        <w:rPr>
          <w:rFonts w:ascii="Times New Roman" w:hAnsi="Times New Roman"/>
          <w:b/>
          <w:bCs/>
          <w:kern w:val="32"/>
          <w:sz w:val="24"/>
          <w:szCs w:val="24"/>
          <w:lang/>
        </w:rPr>
        <w:t>3.</w:t>
      </w:r>
      <w:r w:rsidRPr="004F3587">
        <w:rPr>
          <w:rFonts w:ascii="Times New Roman" w:hAnsi="Times New Roman"/>
          <w:b/>
          <w:bCs/>
          <w:kern w:val="32"/>
          <w:sz w:val="24"/>
          <w:szCs w:val="24"/>
          <w:lang/>
        </w:rPr>
        <w:t xml:space="preserve"> </w:t>
      </w:r>
      <w:bookmarkStart w:id="27" w:name="_Hlk73028785"/>
      <w:r w:rsidRPr="004F3587">
        <w:rPr>
          <w:rFonts w:ascii="Times New Roman" w:hAnsi="Times New Roman"/>
          <w:b/>
          <w:bCs/>
          <w:kern w:val="32"/>
          <w:sz w:val="24"/>
          <w:szCs w:val="24"/>
          <w:lang/>
        </w:rPr>
        <w:t>ТРЕБОВАНИЯ К РЕСУРСНОМУ ОБЕСПЕЧЕНИЮ</w:t>
      </w:r>
      <w:bookmarkEnd w:id="27"/>
    </w:p>
    <w:p w:rsidR="00BE10B1" w:rsidRPr="004F3587" w:rsidRDefault="00BE10B1" w:rsidP="00BE10B1">
      <w:pPr>
        <w:keepNext/>
        <w:tabs>
          <w:tab w:val="left" w:pos="1134"/>
        </w:tabs>
        <w:spacing w:after="60" w:line="240" w:lineRule="auto"/>
        <w:ind w:firstLine="851"/>
        <w:jc w:val="both"/>
        <w:outlineLvl w:val="0"/>
        <w:rPr>
          <w:rFonts w:ascii="Times New Roman" w:hAnsi="Times New Roman"/>
          <w:kern w:val="32"/>
          <w:sz w:val="24"/>
          <w:szCs w:val="24"/>
          <w:lang/>
        </w:rPr>
      </w:pPr>
    </w:p>
    <w:p w:rsidR="00BE10B1" w:rsidRPr="004F3587" w:rsidRDefault="00BE10B1" w:rsidP="00BE10B1">
      <w:pPr>
        <w:keepNext/>
        <w:tabs>
          <w:tab w:val="left" w:pos="1134"/>
        </w:tabs>
        <w:spacing w:after="60" w:line="240" w:lineRule="auto"/>
        <w:ind w:left="851"/>
        <w:jc w:val="both"/>
        <w:outlineLvl w:val="0"/>
        <w:rPr>
          <w:rFonts w:ascii="Times New Roman" w:hAnsi="Times New Roman"/>
          <w:b/>
          <w:bCs/>
          <w:kern w:val="32"/>
          <w:sz w:val="24"/>
          <w:szCs w:val="24"/>
          <w:lang/>
        </w:rPr>
      </w:pPr>
      <w:r w:rsidRPr="004F3587">
        <w:rPr>
          <w:rFonts w:ascii="Times New Roman" w:hAnsi="Times New Roman"/>
          <w:b/>
          <w:bCs/>
          <w:kern w:val="32"/>
          <w:sz w:val="24"/>
          <w:szCs w:val="24"/>
          <w:lang/>
        </w:rPr>
        <w:t xml:space="preserve">3.3. </w:t>
      </w:r>
      <w:r w:rsidRPr="004F3587">
        <w:rPr>
          <w:rFonts w:ascii="Times New Roman" w:hAnsi="Times New Roman"/>
          <w:b/>
          <w:bCs/>
          <w:kern w:val="32"/>
          <w:sz w:val="24"/>
          <w:szCs w:val="24"/>
          <w:lang/>
        </w:rPr>
        <w:t xml:space="preserve">Материально-техническое </w:t>
      </w:r>
      <w:bookmarkStart w:id="28" w:name="_Hlk73027911"/>
      <w:r w:rsidRPr="004F3587">
        <w:rPr>
          <w:rFonts w:ascii="Times New Roman" w:hAnsi="Times New Roman"/>
          <w:b/>
          <w:bCs/>
          <w:kern w:val="32"/>
          <w:sz w:val="24"/>
          <w:szCs w:val="24"/>
          <w:lang/>
        </w:rPr>
        <w:t>обеспечение воспитательной работы</w:t>
      </w:r>
      <w:bookmarkEnd w:id="28"/>
    </w:p>
    <w:p w:rsidR="00BE10B1" w:rsidRPr="00606024" w:rsidRDefault="00BE10B1" w:rsidP="00BE10B1">
      <w:pPr>
        <w:suppressAutoHyphens/>
        <w:spacing w:after="0" w:line="240" w:lineRule="auto"/>
        <w:ind w:firstLine="709"/>
        <w:jc w:val="both"/>
        <w:rPr>
          <w:rFonts w:ascii="Times New Roman" w:hAnsi="Times New Roman"/>
          <w:sz w:val="24"/>
          <w:szCs w:val="24"/>
        </w:rPr>
      </w:pPr>
      <w:r w:rsidRPr="00606024">
        <w:rPr>
          <w:rFonts w:ascii="Times New Roman" w:hAnsi="Times New Roman"/>
          <w:b/>
          <w:sz w:val="24"/>
          <w:szCs w:val="24"/>
        </w:rPr>
        <w:t>Специальные помещения</w:t>
      </w:r>
      <w:r w:rsidRPr="00606024">
        <w:rPr>
          <w:rFonts w:ascii="Times New Roman" w:hAnsi="Times New Roman"/>
          <w:sz w:val="24"/>
          <w:szCs w:val="24"/>
        </w:rPr>
        <w:t xml:space="preserve"> </w:t>
      </w:r>
      <w:r>
        <w:rPr>
          <w:rFonts w:ascii="Times New Roman" w:hAnsi="Times New Roman"/>
          <w:sz w:val="24"/>
          <w:szCs w:val="24"/>
        </w:rPr>
        <w:t xml:space="preserve">(кабинеты, лаборатории, мастерские) </w:t>
      </w:r>
      <w:r w:rsidRPr="00606024">
        <w:rPr>
          <w:rFonts w:ascii="Times New Roman" w:hAnsi="Times New Roman"/>
          <w:sz w:val="24"/>
          <w:szCs w:val="24"/>
        </w:rPr>
        <w:t>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BE10B1" w:rsidRPr="00606024" w:rsidRDefault="00BE10B1" w:rsidP="00BE10B1">
      <w:pPr>
        <w:suppressAutoHyphens/>
        <w:spacing w:after="0" w:line="240" w:lineRule="auto"/>
        <w:ind w:firstLine="709"/>
        <w:outlineLvl w:val="0"/>
        <w:rPr>
          <w:rFonts w:ascii="Times New Roman" w:hAnsi="Times New Roman"/>
          <w:b/>
          <w:sz w:val="24"/>
          <w:szCs w:val="24"/>
        </w:rPr>
      </w:pPr>
      <w:r w:rsidRPr="00606024">
        <w:rPr>
          <w:rFonts w:ascii="Times New Roman" w:hAnsi="Times New Roman"/>
          <w:b/>
          <w:sz w:val="24"/>
          <w:szCs w:val="24"/>
        </w:rPr>
        <w:t>Спортивный комплекс</w:t>
      </w:r>
      <w:r>
        <w:rPr>
          <w:rFonts w:ascii="Times New Roman" w:hAnsi="Times New Roman"/>
          <w:b/>
          <w:sz w:val="24"/>
          <w:szCs w:val="24"/>
        </w:rPr>
        <w:t>.</w:t>
      </w:r>
    </w:p>
    <w:p w:rsidR="00BE10B1" w:rsidRPr="00606024" w:rsidRDefault="00BE10B1" w:rsidP="00BE10B1">
      <w:pPr>
        <w:suppressAutoHyphens/>
        <w:spacing w:after="0" w:line="240" w:lineRule="auto"/>
        <w:ind w:firstLine="709"/>
        <w:outlineLvl w:val="0"/>
        <w:rPr>
          <w:rFonts w:ascii="Times New Roman" w:hAnsi="Times New Roman"/>
          <w:b/>
          <w:sz w:val="24"/>
          <w:szCs w:val="24"/>
        </w:rPr>
      </w:pPr>
      <w:r w:rsidRPr="00606024">
        <w:rPr>
          <w:rFonts w:ascii="Times New Roman" w:hAnsi="Times New Roman"/>
          <w:b/>
          <w:sz w:val="24"/>
          <w:szCs w:val="24"/>
        </w:rPr>
        <w:t>Залы:</w:t>
      </w:r>
      <w:r>
        <w:rPr>
          <w:rFonts w:ascii="Times New Roman" w:hAnsi="Times New Roman"/>
          <w:b/>
          <w:sz w:val="24"/>
          <w:szCs w:val="24"/>
        </w:rPr>
        <w:t xml:space="preserve"> </w:t>
      </w:r>
      <w:r w:rsidRPr="00606024">
        <w:rPr>
          <w:rFonts w:ascii="Times New Roman" w:hAnsi="Times New Roman"/>
          <w:sz w:val="24"/>
          <w:szCs w:val="24"/>
        </w:rPr>
        <w:t>Библиотека, читальный зал с выходом в интернет</w:t>
      </w:r>
      <w:r>
        <w:rPr>
          <w:rFonts w:ascii="Times New Roman" w:hAnsi="Times New Roman"/>
          <w:b/>
          <w:sz w:val="24"/>
          <w:szCs w:val="24"/>
        </w:rPr>
        <w:t>, а</w:t>
      </w:r>
      <w:r w:rsidRPr="00606024">
        <w:rPr>
          <w:rFonts w:ascii="Times New Roman" w:hAnsi="Times New Roman"/>
          <w:sz w:val="24"/>
          <w:szCs w:val="24"/>
        </w:rPr>
        <w:t>ктовый зал</w:t>
      </w:r>
      <w:r>
        <w:rPr>
          <w:rFonts w:ascii="Times New Roman" w:hAnsi="Times New Roman"/>
          <w:sz w:val="24"/>
          <w:szCs w:val="24"/>
        </w:rPr>
        <w:t>.</w:t>
      </w:r>
    </w:p>
    <w:p w:rsidR="00BE10B1" w:rsidRPr="00606024" w:rsidRDefault="00BE10B1" w:rsidP="00BE10B1">
      <w:pPr>
        <w:suppressAutoHyphens/>
        <w:spacing w:after="0" w:line="240" w:lineRule="auto"/>
        <w:ind w:firstLine="709"/>
        <w:jc w:val="both"/>
        <w:outlineLvl w:val="0"/>
        <w:rPr>
          <w:rFonts w:ascii="Times New Roman" w:hAnsi="Times New Roman"/>
          <w:sz w:val="24"/>
          <w:szCs w:val="24"/>
        </w:rPr>
      </w:pPr>
      <w:r w:rsidRPr="00606024">
        <w:rPr>
          <w:rFonts w:ascii="Times New Roman" w:hAnsi="Times New Roman"/>
          <w:b/>
          <w:sz w:val="24"/>
          <w:szCs w:val="24"/>
        </w:rPr>
        <w:t xml:space="preserve">Материально-техническое оснащение </w:t>
      </w:r>
      <w:r w:rsidRPr="00606024">
        <w:rPr>
          <w:rFonts w:ascii="Times New Roman" w:hAnsi="Times New Roman"/>
          <w:sz w:val="24"/>
          <w:szCs w:val="24"/>
        </w:rPr>
        <w:t>лаборатори</w:t>
      </w:r>
      <w:r>
        <w:rPr>
          <w:rFonts w:ascii="Times New Roman" w:hAnsi="Times New Roman"/>
          <w:sz w:val="24"/>
          <w:szCs w:val="24"/>
        </w:rPr>
        <w:t>й, мастерских и баз практики по</w:t>
      </w:r>
      <w:r w:rsidRPr="00606024">
        <w:rPr>
          <w:rFonts w:ascii="Times New Roman" w:hAnsi="Times New Roman"/>
          <w:sz w:val="24"/>
          <w:szCs w:val="24"/>
        </w:rPr>
        <w:t xml:space="preserve"> профессии</w:t>
      </w:r>
      <w:r>
        <w:rPr>
          <w:rFonts w:ascii="Times New Roman" w:hAnsi="Times New Roman"/>
          <w:sz w:val="24"/>
          <w:szCs w:val="24"/>
        </w:rPr>
        <w:t xml:space="preserve"> (специальности).</w:t>
      </w:r>
    </w:p>
    <w:p w:rsidR="00BE10B1" w:rsidRPr="00606024" w:rsidRDefault="00BE10B1" w:rsidP="00BE10B1">
      <w:pPr>
        <w:suppressAutoHyphens/>
        <w:spacing w:after="0" w:line="240" w:lineRule="auto"/>
        <w:ind w:firstLine="709"/>
        <w:jc w:val="both"/>
        <w:rPr>
          <w:rFonts w:ascii="Times New Roman" w:hAnsi="Times New Roman"/>
          <w:b/>
          <w:sz w:val="24"/>
          <w:szCs w:val="24"/>
        </w:rPr>
      </w:pPr>
      <w:r w:rsidRPr="00606024">
        <w:rPr>
          <w:rFonts w:ascii="Times New Roman" w:hAnsi="Times New Roman"/>
          <w:b/>
          <w:sz w:val="24"/>
          <w:szCs w:val="24"/>
        </w:rPr>
        <w:t>Требования к оснащению баз практик</w:t>
      </w:r>
      <w:r>
        <w:rPr>
          <w:rFonts w:ascii="Times New Roman" w:hAnsi="Times New Roman"/>
          <w:b/>
          <w:sz w:val="24"/>
          <w:szCs w:val="24"/>
        </w:rPr>
        <w:t>:</w:t>
      </w:r>
    </w:p>
    <w:p w:rsidR="00BE10B1" w:rsidRPr="00606024" w:rsidRDefault="00BE10B1" w:rsidP="00BE10B1">
      <w:pPr>
        <w:spacing w:after="0" w:line="240" w:lineRule="auto"/>
        <w:ind w:firstLine="709"/>
        <w:jc w:val="both"/>
        <w:rPr>
          <w:rFonts w:ascii="Times New Roman" w:hAnsi="Times New Roman"/>
          <w:b/>
          <w:sz w:val="24"/>
          <w:szCs w:val="24"/>
        </w:rPr>
      </w:pPr>
      <w:r w:rsidRPr="00606024">
        <w:rPr>
          <w:rFonts w:ascii="Times New Roman" w:hAnsi="Times New Roman"/>
          <w:sz w:val="24"/>
          <w:szCs w:val="24"/>
        </w:rPr>
        <w:t xml:space="preserve">Учебная практика реализуется в мастерских 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в том числе оборудования и инструментов, используемых при проведении чемпионатов </w:t>
      </w:r>
      <w:proofErr w:type="spellStart"/>
      <w:r w:rsidRPr="00606024">
        <w:rPr>
          <w:rFonts w:ascii="Times New Roman" w:hAnsi="Times New Roman"/>
          <w:sz w:val="24"/>
          <w:szCs w:val="24"/>
        </w:rPr>
        <w:t>WorldSkills</w:t>
      </w:r>
      <w:proofErr w:type="spellEnd"/>
      <w:r w:rsidRPr="00606024">
        <w:rPr>
          <w:rFonts w:ascii="Times New Roman" w:hAnsi="Times New Roman"/>
          <w:sz w:val="24"/>
          <w:szCs w:val="24"/>
        </w:rPr>
        <w:t xml:space="preserve"> и указанных в инфраструктурных листах ко</w:t>
      </w:r>
      <w:r w:rsidRPr="00606024">
        <w:rPr>
          <w:rFonts w:ascii="Times New Roman" w:hAnsi="Times New Roman"/>
          <w:sz w:val="24"/>
          <w:szCs w:val="24"/>
        </w:rPr>
        <w:t>н</w:t>
      </w:r>
      <w:r w:rsidRPr="00606024">
        <w:rPr>
          <w:rFonts w:ascii="Times New Roman" w:hAnsi="Times New Roman"/>
          <w:sz w:val="24"/>
          <w:szCs w:val="24"/>
        </w:rPr>
        <w:t xml:space="preserve">курсной документации </w:t>
      </w:r>
      <w:proofErr w:type="spellStart"/>
      <w:r w:rsidRPr="00606024">
        <w:rPr>
          <w:rFonts w:ascii="Times New Roman" w:hAnsi="Times New Roman"/>
          <w:sz w:val="24"/>
          <w:szCs w:val="24"/>
        </w:rPr>
        <w:t>WorldSkills</w:t>
      </w:r>
      <w:proofErr w:type="spellEnd"/>
      <w:r w:rsidRPr="00606024">
        <w:rPr>
          <w:rFonts w:ascii="Times New Roman" w:hAnsi="Times New Roman"/>
          <w:sz w:val="24"/>
          <w:szCs w:val="24"/>
        </w:rPr>
        <w:t xml:space="preserve"> по </w:t>
      </w:r>
      <w:r>
        <w:rPr>
          <w:rFonts w:ascii="Times New Roman" w:hAnsi="Times New Roman"/>
          <w:sz w:val="24"/>
          <w:szCs w:val="24"/>
        </w:rPr>
        <w:t xml:space="preserve">соответствующей </w:t>
      </w:r>
      <w:r w:rsidRPr="00606024">
        <w:rPr>
          <w:rFonts w:ascii="Times New Roman" w:hAnsi="Times New Roman"/>
          <w:bCs/>
          <w:color w:val="000000"/>
          <w:sz w:val="24"/>
          <w:szCs w:val="24"/>
        </w:rPr>
        <w:t>компетенции</w:t>
      </w:r>
      <w:r w:rsidRPr="00606024">
        <w:rPr>
          <w:rFonts w:ascii="Times New Roman" w:hAnsi="Times New Roman"/>
          <w:color w:val="000000"/>
          <w:sz w:val="24"/>
          <w:szCs w:val="24"/>
        </w:rPr>
        <w:t>.</w:t>
      </w:r>
      <w:r w:rsidRPr="00606024">
        <w:rPr>
          <w:rFonts w:ascii="Times New Roman" w:hAnsi="Times New Roman"/>
          <w:sz w:val="24"/>
          <w:szCs w:val="24"/>
        </w:rPr>
        <w:t xml:space="preserve"> </w:t>
      </w:r>
    </w:p>
    <w:p w:rsidR="00BE10B1" w:rsidRPr="00606024" w:rsidRDefault="00BE10B1" w:rsidP="00BE10B1">
      <w:pPr>
        <w:spacing w:after="0" w:line="240" w:lineRule="auto"/>
        <w:jc w:val="both"/>
        <w:rPr>
          <w:rFonts w:ascii="Times New Roman" w:hAnsi="Times New Roman"/>
          <w:b/>
          <w:sz w:val="24"/>
          <w:szCs w:val="24"/>
        </w:rPr>
      </w:pPr>
      <w:r w:rsidRPr="00606024">
        <w:rPr>
          <w:rFonts w:ascii="Times New Roman" w:hAnsi="Times New Roman"/>
          <w:sz w:val="24"/>
          <w:szCs w:val="24"/>
        </w:rPr>
        <w:lastRenderedPageBreak/>
        <w:tab/>
        <w:t>Оборудование предприятий и технологическое оснащение рабочих мест произво</w:t>
      </w:r>
      <w:r w:rsidRPr="00606024">
        <w:rPr>
          <w:rFonts w:ascii="Times New Roman" w:hAnsi="Times New Roman"/>
          <w:sz w:val="24"/>
          <w:szCs w:val="24"/>
        </w:rPr>
        <w:t>д</w:t>
      </w:r>
      <w:r w:rsidRPr="00606024">
        <w:rPr>
          <w:rFonts w:ascii="Times New Roman" w:hAnsi="Times New Roman"/>
          <w:sz w:val="24"/>
          <w:szCs w:val="24"/>
        </w:rPr>
        <w:t>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предусмотренных программой, с использованием современных те</w:t>
      </w:r>
      <w:r w:rsidRPr="00606024">
        <w:rPr>
          <w:rFonts w:ascii="Times New Roman" w:hAnsi="Times New Roman"/>
          <w:sz w:val="24"/>
          <w:szCs w:val="24"/>
        </w:rPr>
        <w:t>х</w:t>
      </w:r>
      <w:r w:rsidRPr="00606024">
        <w:rPr>
          <w:rFonts w:ascii="Times New Roman" w:hAnsi="Times New Roman"/>
          <w:sz w:val="24"/>
          <w:szCs w:val="24"/>
        </w:rPr>
        <w:t>нологий, материалов и оборудования.</w:t>
      </w:r>
    </w:p>
    <w:p w:rsidR="00BE10B1" w:rsidRPr="00606024" w:rsidRDefault="00BE10B1" w:rsidP="00BE10B1">
      <w:pPr>
        <w:spacing w:after="0"/>
        <w:ind w:left="-142" w:firstLine="851"/>
        <w:rPr>
          <w:rFonts w:ascii="Times New Roman" w:hAnsi="Times New Roman"/>
          <w:sz w:val="24"/>
          <w:szCs w:val="24"/>
        </w:rPr>
      </w:pPr>
      <w:r w:rsidRPr="00606024">
        <w:rPr>
          <w:rFonts w:ascii="Times New Roman" w:hAnsi="Times New Roman"/>
          <w:sz w:val="24"/>
          <w:szCs w:val="24"/>
        </w:rPr>
        <w:t xml:space="preserve">Базы практик, где намечается прохождение учебной и производственной практик </w:t>
      </w:r>
      <w:proofErr w:type="gramStart"/>
      <w:r w:rsidRPr="00606024">
        <w:rPr>
          <w:rFonts w:ascii="Times New Roman" w:hAnsi="Times New Roman"/>
          <w:sz w:val="24"/>
          <w:szCs w:val="24"/>
        </w:rPr>
        <w:t>обучающимися</w:t>
      </w:r>
      <w:proofErr w:type="gramEnd"/>
      <w:r w:rsidRPr="00606024">
        <w:rPr>
          <w:rFonts w:ascii="Times New Roman" w:hAnsi="Times New Roman"/>
          <w:sz w:val="24"/>
          <w:szCs w:val="24"/>
        </w:rPr>
        <w:t>, предъявляются следующие требования:</w:t>
      </w:r>
    </w:p>
    <w:p w:rsidR="00BE10B1" w:rsidRPr="00606024" w:rsidRDefault="00BE10B1" w:rsidP="00BE10B1">
      <w:pPr>
        <w:spacing w:after="0"/>
        <w:ind w:left="-142" w:firstLine="851"/>
        <w:rPr>
          <w:rFonts w:ascii="Times New Roman" w:hAnsi="Times New Roman"/>
          <w:sz w:val="24"/>
          <w:szCs w:val="24"/>
        </w:rPr>
      </w:pPr>
      <w:r w:rsidRPr="00606024">
        <w:rPr>
          <w:rFonts w:ascii="Times New Roman" w:hAnsi="Times New Roman"/>
          <w:sz w:val="24"/>
          <w:szCs w:val="24"/>
        </w:rPr>
        <w:t xml:space="preserve">- типичность для профессии </w:t>
      </w:r>
      <w:proofErr w:type="gramStart"/>
      <w:r w:rsidRPr="00606024">
        <w:rPr>
          <w:rFonts w:ascii="Times New Roman" w:hAnsi="Times New Roman"/>
          <w:sz w:val="24"/>
          <w:szCs w:val="24"/>
        </w:rPr>
        <w:t>обучающихся</w:t>
      </w:r>
      <w:proofErr w:type="gramEnd"/>
      <w:r w:rsidRPr="00606024">
        <w:rPr>
          <w:rFonts w:ascii="Times New Roman" w:hAnsi="Times New Roman"/>
          <w:sz w:val="24"/>
          <w:szCs w:val="24"/>
        </w:rPr>
        <w:t xml:space="preserve">; </w:t>
      </w:r>
    </w:p>
    <w:p w:rsidR="00BE10B1" w:rsidRPr="00606024" w:rsidRDefault="00BE10B1" w:rsidP="00BE10B1">
      <w:pPr>
        <w:spacing w:after="0"/>
        <w:ind w:left="-142" w:firstLine="851"/>
        <w:rPr>
          <w:rFonts w:ascii="Times New Roman" w:hAnsi="Times New Roman"/>
          <w:sz w:val="24"/>
          <w:szCs w:val="24"/>
        </w:rPr>
      </w:pPr>
      <w:r w:rsidRPr="00606024">
        <w:rPr>
          <w:rFonts w:ascii="Times New Roman" w:hAnsi="Times New Roman"/>
          <w:sz w:val="24"/>
          <w:szCs w:val="24"/>
        </w:rPr>
        <w:t>- современность оснащенности и технологии выполнения производственных работ;</w:t>
      </w:r>
    </w:p>
    <w:p w:rsidR="00BE10B1" w:rsidRPr="00606024" w:rsidRDefault="00BE10B1" w:rsidP="00BE10B1">
      <w:pPr>
        <w:spacing w:after="0"/>
        <w:ind w:left="-142" w:firstLine="851"/>
        <w:rPr>
          <w:rFonts w:ascii="Times New Roman" w:hAnsi="Times New Roman"/>
          <w:sz w:val="24"/>
          <w:szCs w:val="24"/>
        </w:rPr>
      </w:pPr>
      <w:r w:rsidRPr="00606024">
        <w:rPr>
          <w:rFonts w:ascii="Times New Roman" w:hAnsi="Times New Roman"/>
          <w:sz w:val="24"/>
          <w:szCs w:val="24"/>
        </w:rPr>
        <w:t>- нормальная обеспеченность сырьем, материалами, средствами технического о</w:t>
      </w:r>
      <w:r w:rsidRPr="00606024">
        <w:rPr>
          <w:rFonts w:ascii="Times New Roman" w:hAnsi="Times New Roman"/>
          <w:sz w:val="24"/>
          <w:szCs w:val="24"/>
        </w:rPr>
        <w:t>б</w:t>
      </w:r>
      <w:r w:rsidRPr="00606024">
        <w:rPr>
          <w:rFonts w:ascii="Times New Roman" w:hAnsi="Times New Roman"/>
          <w:sz w:val="24"/>
          <w:szCs w:val="24"/>
        </w:rPr>
        <w:t>служивания и т. п.;</w:t>
      </w:r>
    </w:p>
    <w:p w:rsidR="00BE10B1" w:rsidRPr="004F3587" w:rsidRDefault="00BE10B1" w:rsidP="00BE10B1">
      <w:pPr>
        <w:tabs>
          <w:tab w:val="left" w:pos="1134"/>
        </w:tabs>
        <w:spacing w:after="0"/>
        <w:ind w:left="709"/>
        <w:jc w:val="both"/>
        <w:rPr>
          <w:rFonts w:ascii="Times New Roman" w:hAnsi="Times New Roman"/>
          <w:i/>
          <w:iCs/>
          <w:sz w:val="24"/>
          <w:szCs w:val="24"/>
        </w:rPr>
      </w:pPr>
      <w:r w:rsidRPr="00606024">
        <w:rPr>
          <w:rFonts w:ascii="Times New Roman" w:hAnsi="Times New Roman"/>
          <w:sz w:val="24"/>
          <w:szCs w:val="24"/>
        </w:rPr>
        <w:t>- соответствие требованиям безопасности, санитарии и гигиены.</w:t>
      </w:r>
    </w:p>
    <w:p w:rsidR="00BE10B1" w:rsidRPr="004F3587" w:rsidRDefault="00BE10B1" w:rsidP="00BE10B1">
      <w:pPr>
        <w:widowControl w:val="0"/>
        <w:tabs>
          <w:tab w:val="left" w:pos="1134"/>
        </w:tabs>
        <w:autoSpaceDE w:val="0"/>
        <w:autoSpaceDN w:val="0"/>
        <w:spacing w:after="0" w:line="240" w:lineRule="auto"/>
        <w:ind w:firstLine="709"/>
        <w:jc w:val="both"/>
        <w:outlineLvl w:val="0"/>
        <w:rPr>
          <w:rFonts w:ascii="Times New Roman" w:hAnsi="Times New Roman"/>
          <w:kern w:val="32"/>
          <w:sz w:val="24"/>
          <w:szCs w:val="24"/>
          <w:lang/>
        </w:rPr>
      </w:pPr>
    </w:p>
    <w:p w:rsidR="00BE10B1" w:rsidRPr="004F3587" w:rsidRDefault="00BE10B1" w:rsidP="00BE10B1">
      <w:pPr>
        <w:widowControl w:val="0"/>
        <w:tabs>
          <w:tab w:val="left" w:pos="1134"/>
        </w:tabs>
        <w:autoSpaceDE w:val="0"/>
        <w:autoSpaceDN w:val="0"/>
        <w:spacing w:after="0" w:line="240" w:lineRule="auto"/>
        <w:ind w:firstLine="709"/>
        <w:jc w:val="both"/>
        <w:outlineLvl w:val="0"/>
        <w:rPr>
          <w:rFonts w:ascii="Times New Roman" w:hAnsi="Times New Roman"/>
          <w:i/>
          <w:iCs/>
          <w:kern w:val="32"/>
          <w:sz w:val="24"/>
          <w:szCs w:val="24"/>
          <w:lang/>
        </w:rPr>
        <w:sectPr w:rsidR="00BE10B1" w:rsidRPr="004F3587" w:rsidSect="00F551C2">
          <w:footerReference w:type="even" r:id="rId16"/>
          <w:footerReference w:type="default" r:id="rId17"/>
          <w:pgSz w:w="11906" w:h="16838"/>
          <w:pgMar w:top="1134" w:right="851" w:bottom="1134" w:left="1701" w:header="709" w:footer="709" w:gutter="0"/>
          <w:cols w:space="708"/>
          <w:docGrid w:linePitch="360"/>
        </w:sectPr>
      </w:pPr>
    </w:p>
    <w:p w:rsidR="00BE10B1" w:rsidRPr="004F3587" w:rsidRDefault="007E1244" w:rsidP="00BE10B1">
      <w:pPr>
        <w:jc w:val="center"/>
        <w:rPr>
          <w:rFonts w:ascii="Times New Roman" w:hAnsi="Times New Roman"/>
          <w:b/>
          <w:sz w:val="24"/>
          <w:szCs w:val="24"/>
        </w:rPr>
      </w:pPr>
      <w:r w:rsidRPr="007E1244">
        <w:rPr>
          <w:noProof/>
        </w:rPr>
        <w:lastRenderedPageBreak/>
        <w:pict>
          <v:shapetype id="_x0000_t202" coordsize="21600,21600" o:spt="202" path="m,l,21600r21600,l21600,xe">
            <v:stroke joinstyle="miter"/>
            <v:path gradientshapeok="t" o:connecttype="rect"/>
          </v:shapetype>
          <v:shape id="Надпись 3" o:spid="_x0000_s1026" type="#_x0000_t202" style="position:absolute;left:0;text-align:left;margin-left:-7.05pt;margin-top:36.35pt;width:208.65pt;height:94.8pt;z-index:25165926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" strokecolor="white">
            <v:textbox>
              <w:txbxContent>
                <w:p w:rsidR="00BE10B1" w:rsidRPr="00CE6025" w:rsidRDefault="00BE10B1" w:rsidP="00BE10B1">
                  <w:pPr>
                    <w:adjustRightInd w:val="0"/>
                    <w:spacing w:after="0" w:line="240" w:lineRule="auto"/>
                    <w:rPr>
                      <w:rFonts w:ascii="Times New Roman" w:hAnsi="Times New Roman"/>
                      <w:b/>
                      <w:bCs/>
                    </w:rPr>
                  </w:pPr>
                  <w:r w:rsidRPr="00CE6025">
                    <w:rPr>
                      <w:rFonts w:ascii="Times New Roman" w:hAnsi="Times New Roman"/>
                      <w:b/>
                      <w:bCs/>
                    </w:rPr>
                    <w:t xml:space="preserve">ПРИНЯТО  </w:t>
                  </w:r>
                </w:p>
                <w:p w:rsidR="00BE10B1" w:rsidRPr="00CE6025" w:rsidRDefault="00BE10B1" w:rsidP="00BE10B1">
                  <w:pPr>
                    <w:adjustRightInd w:val="0"/>
                    <w:spacing w:after="0" w:line="240" w:lineRule="auto"/>
                    <w:rPr>
                      <w:rFonts w:ascii="Times New Roman" w:hAnsi="Times New Roman"/>
                    </w:rPr>
                  </w:pPr>
                  <w:r w:rsidRPr="00CE6025">
                    <w:rPr>
                      <w:rFonts w:ascii="Times New Roman" w:hAnsi="Times New Roman"/>
                    </w:rPr>
                    <w:t xml:space="preserve">решением    ФУМО СПО </w:t>
                  </w:r>
                </w:p>
                <w:p w:rsidR="00BE10B1" w:rsidRPr="00CE6025" w:rsidRDefault="00BE10B1" w:rsidP="00BE10B1">
                  <w:pPr>
                    <w:adjustRightInd w:val="0"/>
                    <w:spacing w:after="0" w:line="240" w:lineRule="auto"/>
                    <w:rPr>
                      <w:rFonts w:ascii="Times New Roman" w:hAnsi="Times New Roman"/>
                      <w:i/>
                    </w:rPr>
                  </w:pPr>
                  <w:r w:rsidRPr="00CE6025">
                    <w:rPr>
                      <w:rFonts w:ascii="Times New Roman" w:hAnsi="Times New Roman"/>
                    </w:rPr>
                    <w:t>15.00.00 «Машиностроение»</w:t>
                  </w:r>
                </w:p>
                <w:p w:rsidR="00BE10B1" w:rsidRPr="00CE6025" w:rsidRDefault="00BE10B1" w:rsidP="00BE10B1">
                  <w:pPr>
                    <w:adjustRightInd w:val="0"/>
                    <w:spacing w:after="0" w:line="240" w:lineRule="auto"/>
                    <w:rPr>
                      <w:rFonts w:ascii="Times New Roman" w:hAnsi="Times New Roman"/>
                      <w:i/>
                    </w:rPr>
                  </w:pPr>
                  <w:r w:rsidRPr="00CE6025">
                    <w:rPr>
                      <w:rFonts w:ascii="Times New Roman" w:hAnsi="Times New Roman"/>
                      <w:i/>
                    </w:rPr>
                    <w:t xml:space="preserve"> </w:t>
                  </w:r>
                </w:p>
                <w:p w:rsidR="00BE10B1" w:rsidRPr="00CE6025" w:rsidRDefault="00BE10B1" w:rsidP="00BE10B1">
                  <w:pPr>
                    <w:adjustRightInd w:val="0"/>
                    <w:ind w:right="-1"/>
                    <w:rPr>
                      <w:rFonts w:ascii="Times New Roman" w:hAnsi="Times New Roman"/>
                      <w:sz w:val="24"/>
                    </w:rPr>
                  </w:pPr>
                  <w:r>
                    <w:rPr>
                      <w:rFonts w:ascii="Times New Roman" w:hAnsi="Times New Roman"/>
                    </w:rPr>
                    <w:t>Протокол от 12.07.2021 г. № 2</w:t>
                  </w:r>
                </w:p>
              </w:txbxContent>
            </v:textbox>
            <w10:wrap type="square"/>
          </v:shape>
        </w:pict>
      </w:r>
      <w:r w:rsidR="00BE10B1" w:rsidRPr="004F3587">
        <w:rPr>
          <w:rFonts w:ascii="Times New Roman" w:hAnsi="Times New Roman"/>
          <w:b/>
          <w:sz w:val="24"/>
          <w:szCs w:val="24"/>
        </w:rPr>
        <w:t xml:space="preserve">РАЗДЕЛ 4. </w:t>
      </w:r>
      <w:bookmarkStart w:id="29" w:name="_Hlk73028808"/>
      <w:r w:rsidR="00BE10B1" w:rsidRPr="004F3587">
        <w:rPr>
          <w:rFonts w:ascii="Times New Roman" w:hAnsi="Times New Roman"/>
          <w:b/>
          <w:sz w:val="24"/>
          <w:szCs w:val="24"/>
        </w:rPr>
        <w:t xml:space="preserve">ПРИМЕРНЫЙ КАЛЕНДАРНЫЙ ПЛАН ВОСПИТАТЕЛЬНОЙ РАБОТЫ </w:t>
      </w:r>
      <w:r w:rsidR="00BE10B1" w:rsidRPr="004F3587">
        <w:rPr>
          <w:rFonts w:ascii="Times New Roman" w:hAnsi="Times New Roman"/>
          <w:b/>
          <w:sz w:val="24"/>
          <w:szCs w:val="24"/>
        </w:rPr>
        <w:br/>
      </w:r>
      <w:bookmarkEnd w:id="29"/>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b/>
          <w:kern w:val="2"/>
          <w:sz w:val="24"/>
          <w:szCs w:val="24"/>
          <w:lang w:eastAsia="ko-KR"/>
        </w:rPr>
      </w:pPr>
    </w:p>
    <w:p w:rsidR="00BE10B1" w:rsidRPr="004F3587" w:rsidRDefault="00BE10B1" w:rsidP="00BE10B1">
      <w:pPr>
        <w:widowControl w:val="0"/>
        <w:tabs>
          <w:tab w:val="left" w:pos="1134"/>
        </w:tabs>
        <w:autoSpaceDE w:val="0"/>
        <w:autoSpaceDN w:val="0"/>
        <w:spacing w:after="0" w:line="240" w:lineRule="auto"/>
        <w:ind w:firstLine="709"/>
        <w:jc w:val="both"/>
        <w:outlineLvl w:val="0"/>
        <w:rPr>
          <w:rFonts w:ascii="Times New Roman" w:hAnsi="Times New Roman"/>
          <w:i/>
          <w:iCs/>
          <w:kern w:val="32"/>
          <w:sz w:val="24"/>
          <w:szCs w:val="24"/>
          <w:lang/>
        </w:rPr>
      </w:pP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r w:rsidRPr="004F3587">
        <w:rPr>
          <w:rFonts w:ascii="Times New Roman" w:hAnsi="Times New Roman"/>
          <w:b/>
          <w:kern w:val="2"/>
          <w:sz w:val="24"/>
          <w:szCs w:val="24"/>
          <w:lang w:eastAsia="ko-KR"/>
        </w:rPr>
        <w:t xml:space="preserve">ПРИМЕРНЫЙ КАЛЕНДАРНЫЙ ПЛАН ВОСПИТАТЕЛЬНОЙ РАБОТЫ  </w:t>
      </w:r>
    </w:p>
    <w:p w:rsidR="00BE10B1" w:rsidRPr="00CE6025" w:rsidRDefault="00BE10B1" w:rsidP="00BE10B1">
      <w:pPr>
        <w:widowControl w:val="0"/>
        <w:autoSpaceDE w:val="0"/>
        <w:autoSpaceDN w:val="0"/>
        <w:adjustRightInd w:val="0"/>
        <w:spacing w:after="0" w:line="240" w:lineRule="auto"/>
        <w:ind w:right="-1" w:firstLine="567"/>
        <w:jc w:val="center"/>
        <w:rPr>
          <w:rFonts w:ascii="Times New Roman" w:hAnsi="Times New Roman"/>
          <w:i/>
          <w:kern w:val="2"/>
          <w:lang w:eastAsia="ko-KR"/>
        </w:rPr>
      </w:pPr>
      <w:r w:rsidRPr="00CE6025">
        <w:rPr>
          <w:rFonts w:ascii="Times New Roman" w:hAnsi="Times New Roman"/>
          <w:i/>
          <w:kern w:val="2"/>
          <w:lang w:eastAsia="ko-KR"/>
        </w:rPr>
        <w:t>(УГПС 15.00.00 «Машиностроение»)</w:t>
      </w:r>
    </w:p>
    <w:p w:rsidR="00BE10B1" w:rsidRPr="004F3587" w:rsidRDefault="00BE10B1" w:rsidP="00BE10B1">
      <w:pPr>
        <w:widowControl w:val="0"/>
        <w:autoSpaceDE w:val="0"/>
        <w:autoSpaceDN w:val="0"/>
        <w:adjustRightInd w:val="0"/>
        <w:spacing w:after="0" w:line="240" w:lineRule="auto"/>
        <w:ind w:right="-1" w:firstLine="567"/>
        <w:jc w:val="center"/>
        <w:rPr>
          <w:rFonts w:ascii="Times New Roman" w:hAnsi="Times New Roman"/>
          <w:bCs/>
          <w:kern w:val="2"/>
          <w:sz w:val="24"/>
          <w:szCs w:val="24"/>
          <w:lang w:eastAsia="ko-KR"/>
        </w:rPr>
      </w:pPr>
      <w:r>
        <w:rPr>
          <w:rFonts w:ascii="Times New Roman" w:hAnsi="Times New Roman"/>
          <w:bCs/>
          <w:sz w:val="24"/>
          <w:szCs w:val="24"/>
        </w:rPr>
        <w:br/>
        <w:t xml:space="preserve">на период 2021-2022 </w:t>
      </w:r>
      <w:proofErr w:type="spellStart"/>
      <w:r>
        <w:rPr>
          <w:rFonts w:ascii="Times New Roman" w:hAnsi="Times New Roman"/>
          <w:bCs/>
          <w:sz w:val="24"/>
          <w:szCs w:val="24"/>
        </w:rPr>
        <w:t>уч.</w:t>
      </w:r>
      <w:r w:rsidRPr="004F3587">
        <w:rPr>
          <w:rFonts w:ascii="Times New Roman" w:hAnsi="Times New Roman"/>
          <w:bCs/>
          <w:sz w:val="24"/>
          <w:szCs w:val="24"/>
        </w:rPr>
        <w:t>г</w:t>
      </w:r>
      <w:proofErr w:type="spellEnd"/>
      <w:r w:rsidRPr="004F3587">
        <w:rPr>
          <w:rFonts w:ascii="Times New Roman" w:hAnsi="Times New Roman"/>
          <w:bCs/>
          <w:sz w:val="24"/>
          <w:szCs w:val="24"/>
        </w:rPr>
        <w:t>.</w:t>
      </w: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right"/>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r>
        <w:rPr>
          <w:rFonts w:ascii="Times New Roman" w:hAnsi="Times New Roman"/>
          <w:b/>
          <w:kern w:val="2"/>
          <w:sz w:val="24"/>
          <w:szCs w:val="24"/>
          <w:lang w:eastAsia="ko-KR"/>
        </w:rPr>
        <w:t>г. Москва, 2021 г.</w:t>
      </w:r>
    </w:p>
    <w:p w:rsidR="00BE10B1" w:rsidRPr="004F3587" w:rsidRDefault="00BE10B1" w:rsidP="00BE10B1">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BE10B1" w:rsidRPr="004F3587" w:rsidRDefault="00BE10B1" w:rsidP="00BE10B1">
      <w:pPr>
        <w:widowControl w:val="0"/>
        <w:autoSpaceDE w:val="0"/>
        <w:autoSpaceDN w:val="0"/>
        <w:adjustRightInd w:val="0"/>
        <w:spacing w:after="0" w:line="240" w:lineRule="auto"/>
        <w:ind w:right="-1" w:firstLine="567"/>
        <w:jc w:val="center"/>
        <w:rPr>
          <w:rFonts w:ascii="Times New Roman" w:hAnsi="Times New Roman"/>
          <w:b/>
          <w:kern w:val="2"/>
          <w:sz w:val="24"/>
          <w:szCs w:val="24"/>
          <w:lang w:eastAsia="ko-KR"/>
        </w:rPr>
      </w:pPr>
    </w:p>
    <w:p w:rsidR="00053B32" w:rsidRDefault="00BE10B1" w:rsidP="00053B32">
      <w:pPr>
        <w:widowControl w:val="0"/>
        <w:autoSpaceDE w:val="0"/>
        <w:autoSpaceDN w:val="0"/>
        <w:adjustRightInd w:val="0"/>
        <w:spacing w:after="0" w:line="240" w:lineRule="auto"/>
        <w:ind w:right="-1" w:firstLine="709"/>
        <w:jc w:val="both"/>
        <w:rPr>
          <w:rFonts w:ascii="Times New Roman" w:hAnsi="Times New Roman"/>
          <w:bCs/>
          <w:kern w:val="2"/>
          <w:sz w:val="24"/>
          <w:szCs w:val="24"/>
          <w:lang w:eastAsia="ko-KR"/>
        </w:rPr>
      </w:pPr>
      <w:r>
        <w:rPr>
          <w:rFonts w:ascii="Times New Roman" w:hAnsi="Times New Roman"/>
          <w:bCs/>
          <w:kern w:val="2"/>
          <w:sz w:val="24"/>
          <w:szCs w:val="24"/>
          <w:lang w:eastAsia="ko-KR"/>
        </w:rPr>
        <w:br w:type="page"/>
      </w:r>
      <w:r w:rsidR="00053B32">
        <w:rPr>
          <w:rFonts w:ascii="Times New Roman" w:hAnsi="Times New Roman"/>
          <w:bCs/>
          <w:kern w:val="2"/>
          <w:sz w:val="24"/>
          <w:szCs w:val="24"/>
          <w:lang w:eastAsia="ko-KR"/>
        </w:rPr>
        <w:lastRenderedPageBreak/>
        <w:t>В ходе планирования воспитательной деятельности рекомендуется учитывать воспитательный потенциал участия студентов в мер</w:t>
      </w:r>
      <w:r w:rsidR="00053B32">
        <w:rPr>
          <w:rFonts w:ascii="Times New Roman" w:hAnsi="Times New Roman"/>
          <w:bCs/>
          <w:kern w:val="2"/>
          <w:sz w:val="24"/>
          <w:szCs w:val="24"/>
          <w:lang w:eastAsia="ko-KR"/>
        </w:rPr>
        <w:t>о</w:t>
      </w:r>
      <w:r w:rsidR="00053B32">
        <w:rPr>
          <w:rFonts w:ascii="Times New Roman" w:hAnsi="Times New Roman"/>
          <w:bCs/>
          <w:kern w:val="2"/>
          <w:sz w:val="24"/>
          <w:szCs w:val="24"/>
          <w:lang w:eastAsia="ko-KR"/>
        </w:rPr>
        <w:t>приятиях, проектах, конкурсах, акциях, проводимых на уровне:</w:t>
      </w:r>
    </w:p>
    <w:p w:rsidR="00053B32" w:rsidRDefault="00053B32" w:rsidP="00053B32">
      <w:pPr>
        <w:widowControl w:val="0"/>
        <w:autoSpaceDE w:val="0"/>
        <w:autoSpaceDN w:val="0"/>
        <w:adjustRightInd w:val="0"/>
        <w:spacing w:after="0" w:line="240" w:lineRule="auto"/>
        <w:ind w:right="-1" w:firstLine="708"/>
        <w:contextualSpacing/>
        <w:jc w:val="both"/>
        <w:rPr>
          <w:rFonts w:ascii="Times New Roman" w:hAnsi="Times New Roman"/>
          <w:bCs/>
          <w:kern w:val="2"/>
          <w:sz w:val="24"/>
          <w:szCs w:val="24"/>
          <w:lang w:eastAsia="ko-KR"/>
        </w:rPr>
      </w:pPr>
      <w:r>
        <w:rPr>
          <w:rFonts w:ascii="Times New Roman" w:hAnsi="Times New Roman"/>
          <w:b/>
          <w:kern w:val="2"/>
          <w:sz w:val="24"/>
          <w:szCs w:val="24"/>
          <w:lang w:eastAsia="ko-KR"/>
        </w:rPr>
        <w:t>Российской Федерации</w:t>
      </w:r>
      <w:r>
        <w:rPr>
          <w:rFonts w:ascii="Times New Roman" w:hAnsi="Times New Roman"/>
          <w:bCs/>
          <w:kern w:val="2"/>
          <w:sz w:val="24"/>
          <w:szCs w:val="24"/>
          <w:lang w:eastAsia="ko-KR"/>
        </w:rPr>
        <w:t xml:space="preserve">, в том числе: </w:t>
      </w:r>
    </w:p>
    <w:p w:rsidR="00053B32" w:rsidRDefault="00053B32" w:rsidP="00053B32">
      <w:pPr>
        <w:widowControl w:val="0"/>
        <w:autoSpaceDE w:val="0"/>
        <w:autoSpaceDN w:val="0"/>
        <w:adjustRightInd w:val="0"/>
        <w:spacing w:after="0" w:line="240" w:lineRule="auto"/>
        <w:ind w:left="1418" w:right="-1"/>
        <w:jc w:val="both"/>
        <w:rPr>
          <w:rFonts w:ascii="Times New Roman" w:hAnsi="Times New Roman"/>
          <w:bCs/>
          <w:kern w:val="2"/>
          <w:sz w:val="24"/>
          <w:szCs w:val="24"/>
          <w:lang w:eastAsia="ko-KR"/>
        </w:rPr>
      </w:pPr>
      <w:r>
        <w:rPr>
          <w:rFonts w:ascii="Times New Roman" w:hAnsi="Times New Roman"/>
          <w:bCs/>
          <w:kern w:val="2"/>
          <w:sz w:val="24"/>
          <w:szCs w:val="24"/>
          <w:lang w:eastAsia="ko-KR"/>
        </w:rPr>
        <w:t>«Россия – страна возможностей»</w:t>
      </w:r>
      <w:r>
        <w:rPr>
          <w:rFonts w:eastAsia="Calibri"/>
          <w:lang w:eastAsia="en-US"/>
        </w:rPr>
        <w:t xml:space="preserve"> </w:t>
      </w:r>
      <w:hyperlink r:id="rId18" w:history="1">
        <w:r>
          <w:rPr>
            <w:rStyle w:val="ad"/>
            <w:rFonts w:ascii="Times New Roman" w:hAnsi="Times New Roman"/>
            <w:bCs/>
            <w:kern w:val="2"/>
            <w:sz w:val="24"/>
            <w:szCs w:val="24"/>
            <w:lang w:eastAsia="ko-KR"/>
          </w:rPr>
          <w:t>https://rsv.ru/</w:t>
        </w:r>
      </w:hyperlink>
      <w:r>
        <w:rPr>
          <w:rFonts w:ascii="Times New Roman" w:hAnsi="Times New Roman"/>
          <w:bCs/>
          <w:kern w:val="2"/>
          <w:sz w:val="24"/>
          <w:szCs w:val="24"/>
          <w:lang w:eastAsia="ko-KR"/>
        </w:rPr>
        <w:t>; «Большая перемена»</w:t>
      </w:r>
      <w:r>
        <w:rPr>
          <w:rFonts w:eastAsia="Calibri"/>
          <w:lang w:eastAsia="en-US"/>
        </w:rPr>
        <w:t xml:space="preserve"> </w:t>
      </w:r>
      <w:hyperlink r:id="rId19" w:history="1">
        <w:r>
          <w:rPr>
            <w:rStyle w:val="ad"/>
            <w:rFonts w:ascii="Times New Roman" w:hAnsi="Times New Roman"/>
            <w:bCs/>
            <w:kern w:val="2"/>
            <w:sz w:val="24"/>
            <w:szCs w:val="24"/>
            <w:lang w:eastAsia="ko-KR"/>
          </w:rPr>
          <w:t>https://bolshayaperemena.online/</w:t>
        </w:r>
      </w:hyperlink>
      <w:r>
        <w:rPr>
          <w:rFonts w:ascii="Times New Roman" w:hAnsi="Times New Roman"/>
          <w:bCs/>
          <w:kern w:val="2"/>
          <w:sz w:val="24"/>
          <w:szCs w:val="24"/>
          <w:lang w:eastAsia="ko-KR"/>
        </w:rPr>
        <w:t>; «Лидеры России»</w:t>
      </w:r>
      <w:r>
        <w:rPr>
          <w:rFonts w:eastAsia="Calibri"/>
          <w:lang w:eastAsia="en-US"/>
        </w:rPr>
        <w:t xml:space="preserve"> </w:t>
      </w:r>
      <w:hyperlink r:id="rId20" w:history="1">
        <w:r>
          <w:rPr>
            <w:rStyle w:val="ad"/>
            <w:rFonts w:ascii="Times New Roman" w:hAnsi="Times New Roman"/>
            <w:bCs/>
            <w:kern w:val="2"/>
            <w:sz w:val="24"/>
            <w:szCs w:val="24"/>
            <w:lang w:eastAsia="ko-KR"/>
          </w:rPr>
          <w:t>https://лидерыроссии.рф/</w:t>
        </w:r>
      </w:hyperlink>
      <w:r>
        <w:rPr>
          <w:rFonts w:ascii="Times New Roman" w:hAnsi="Times New Roman"/>
          <w:bCs/>
          <w:kern w:val="2"/>
          <w:sz w:val="24"/>
          <w:szCs w:val="24"/>
          <w:lang w:eastAsia="ko-KR"/>
        </w:rPr>
        <w:t>; «Мы</w:t>
      </w:r>
      <w:proofErr w:type="gramStart"/>
      <w:r>
        <w:rPr>
          <w:rFonts w:ascii="Times New Roman" w:hAnsi="Times New Roman"/>
          <w:bCs/>
          <w:kern w:val="2"/>
          <w:sz w:val="24"/>
          <w:szCs w:val="24"/>
          <w:lang w:eastAsia="ko-KR"/>
        </w:rPr>
        <w:t xml:space="preserve"> В</w:t>
      </w:r>
      <w:proofErr w:type="gramEnd"/>
      <w:r>
        <w:rPr>
          <w:rFonts w:ascii="Times New Roman" w:hAnsi="Times New Roman"/>
          <w:bCs/>
          <w:kern w:val="2"/>
          <w:sz w:val="24"/>
          <w:szCs w:val="24"/>
          <w:lang w:eastAsia="ko-KR"/>
        </w:rPr>
        <w:t>месте»</w:t>
      </w:r>
      <w:r>
        <w:rPr>
          <w:rFonts w:eastAsia="Calibri"/>
          <w:lang w:eastAsia="en-US"/>
        </w:rPr>
        <w:t xml:space="preserve"> (</w:t>
      </w:r>
      <w:proofErr w:type="spellStart"/>
      <w:r>
        <w:rPr>
          <w:rFonts w:ascii="Times New Roman" w:hAnsi="Times New Roman"/>
          <w:bCs/>
          <w:kern w:val="2"/>
          <w:sz w:val="24"/>
          <w:szCs w:val="24"/>
          <w:lang w:eastAsia="ko-KR"/>
        </w:rPr>
        <w:t>волонтерство</w:t>
      </w:r>
      <w:proofErr w:type="spellEnd"/>
      <w:r>
        <w:rPr>
          <w:rFonts w:ascii="Times New Roman" w:hAnsi="Times New Roman"/>
          <w:bCs/>
          <w:kern w:val="2"/>
          <w:sz w:val="24"/>
          <w:szCs w:val="24"/>
          <w:lang w:eastAsia="ko-KR"/>
        </w:rPr>
        <w:t xml:space="preserve">) </w:t>
      </w:r>
      <w:hyperlink r:id="rId21" w:history="1">
        <w:r>
          <w:rPr>
            <w:rStyle w:val="ad"/>
            <w:rFonts w:ascii="Times New Roman" w:hAnsi="Times New Roman"/>
            <w:bCs/>
            <w:kern w:val="2"/>
            <w:sz w:val="24"/>
            <w:szCs w:val="24"/>
            <w:lang w:val="en-US" w:eastAsia="ko-KR"/>
          </w:rPr>
          <w:t>https</w:t>
        </w:r>
        <w:r>
          <w:rPr>
            <w:rStyle w:val="ad"/>
            <w:rFonts w:ascii="Times New Roman" w:hAnsi="Times New Roman"/>
            <w:bCs/>
            <w:kern w:val="2"/>
            <w:sz w:val="24"/>
            <w:szCs w:val="24"/>
            <w:lang w:eastAsia="ko-KR"/>
          </w:rPr>
          <w:t>://</w:t>
        </w:r>
        <w:proofErr w:type="spellStart"/>
        <w:r>
          <w:rPr>
            <w:rStyle w:val="ad"/>
            <w:rFonts w:ascii="Times New Roman" w:hAnsi="Times New Roman"/>
            <w:bCs/>
            <w:kern w:val="2"/>
            <w:sz w:val="24"/>
            <w:szCs w:val="24"/>
            <w:lang w:val="en-US" w:eastAsia="ko-KR"/>
          </w:rPr>
          <w:t>onf</w:t>
        </w:r>
        <w:proofErr w:type="spellEnd"/>
        <w:r>
          <w:rPr>
            <w:rStyle w:val="ad"/>
            <w:rFonts w:ascii="Times New Roman" w:hAnsi="Times New Roman"/>
            <w:bCs/>
            <w:kern w:val="2"/>
            <w:sz w:val="24"/>
            <w:szCs w:val="24"/>
            <w:lang w:eastAsia="ko-KR"/>
          </w:rPr>
          <w:t>.</w:t>
        </w:r>
        <w:proofErr w:type="spellStart"/>
        <w:r>
          <w:rPr>
            <w:rStyle w:val="ad"/>
            <w:rFonts w:ascii="Times New Roman" w:hAnsi="Times New Roman"/>
            <w:bCs/>
            <w:kern w:val="2"/>
            <w:sz w:val="24"/>
            <w:szCs w:val="24"/>
            <w:lang w:val="en-US" w:eastAsia="ko-KR"/>
          </w:rPr>
          <w:t>ru</w:t>
        </w:r>
        <w:proofErr w:type="spellEnd"/>
      </w:hyperlink>
      <w:r>
        <w:rPr>
          <w:rFonts w:ascii="Times New Roman" w:hAnsi="Times New Roman"/>
          <w:bCs/>
          <w:kern w:val="2"/>
          <w:sz w:val="24"/>
          <w:szCs w:val="24"/>
          <w:lang w:eastAsia="ko-KR"/>
        </w:rPr>
        <w:t xml:space="preserve">; отраслевые конкурсы профессионального мастерства; </w:t>
      </w:r>
    </w:p>
    <w:p w:rsidR="00053B32" w:rsidRDefault="00053B32" w:rsidP="00053B32">
      <w:pPr>
        <w:widowControl w:val="0"/>
        <w:autoSpaceDE w:val="0"/>
        <w:autoSpaceDN w:val="0"/>
        <w:adjustRightInd w:val="0"/>
        <w:spacing w:after="0" w:line="240" w:lineRule="auto"/>
        <w:ind w:left="1418" w:right="-1"/>
        <w:jc w:val="both"/>
        <w:rPr>
          <w:rFonts w:ascii="Times New Roman" w:hAnsi="Times New Roman"/>
          <w:bCs/>
          <w:kern w:val="2"/>
          <w:sz w:val="24"/>
          <w:szCs w:val="24"/>
          <w:lang w:eastAsia="ko-KR"/>
        </w:rPr>
      </w:pPr>
      <w:r>
        <w:rPr>
          <w:rFonts w:ascii="Times New Roman" w:hAnsi="Times New Roman"/>
          <w:bCs/>
          <w:kern w:val="2"/>
          <w:sz w:val="24"/>
          <w:szCs w:val="24"/>
          <w:lang w:eastAsia="ko-KR"/>
        </w:rPr>
        <w:t>движения «</w:t>
      </w:r>
      <w:proofErr w:type="spellStart"/>
      <w:r>
        <w:rPr>
          <w:rFonts w:ascii="Times New Roman" w:hAnsi="Times New Roman"/>
          <w:bCs/>
          <w:kern w:val="2"/>
          <w:sz w:val="24"/>
          <w:szCs w:val="24"/>
          <w:lang w:eastAsia="ko-KR"/>
        </w:rPr>
        <w:t>Ворлдскиллс</w:t>
      </w:r>
      <w:proofErr w:type="spellEnd"/>
      <w:r>
        <w:rPr>
          <w:rFonts w:ascii="Times New Roman" w:hAnsi="Times New Roman"/>
          <w:bCs/>
          <w:kern w:val="2"/>
          <w:sz w:val="24"/>
          <w:szCs w:val="24"/>
          <w:lang w:eastAsia="ko-KR"/>
        </w:rPr>
        <w:t xml:space="preserve"> Россия»; движения «</w:t>
      </w:r>
      <w:proofErr w:type="spellStart"/>
      <w:r>
        <w:rPr>
          <w:rFonts w:ascii="Times New Roman" w:hAnsi="Times New Roman"/>
          <w:bCs/>
          <w:kern w:val="2"/>
          <w:sz w:val="24"/>
          <w:szCs w:val="24"/>
          <w:lang w:eastAsia="ko-KR"/>
        </w:rPr>
        <w:t>Абилимпикс</w:t>
      </w:r>
      <w:proofErr w:type="spellEnd"/>
      <w:r>
        <w:rPr>
          <w:rFonts w:ascii="Times New Roman" w:hAnsi="Times New Roman"/>
          <w:bCs/>
          <w:kern w:val="2"/>
          <w:sz w:val="24"/>
          <w:szCs w:val="24"/>
          <w:lang w:eastAsia="ko-KR"/>
        </w:rPr>
        <w:t>»;</w:t>
      </w:r>
    </w:p>
    <w:p w:rsidR="00053B32" w:rsidRDefault="00053B32" w:rsidP="00053B32">
      <w:pPr>
        <w:widowControl w:val="0"/>
        <w:autoSpaceDE w:val="0"/>
        <w:autoSpaceDN w:val="0"/>
        <w:adjustRightInd w:val="0"/>
        <w:spacing w:after="0" w:line="240" w:lineRule="auto"/>
        <w:ind w:right="-1" w:firstLine="708"/>
        <w:contextualSpacing/>
        <w:jc w:val="both"/>
        <w:rPr>
          <w:rFonts w:ascii="Times New Roman" w:hAnsi="Times New Roman"/>
          <w:bCs/>
          <w:kern w:val="2"/>
          <w:sz w:val="24"/>
          <w:szCs w:val="24"/>
          <w:lang w:eastAsia="ko-KR"/>
        </w:rPr>
      </w:pPr>
      <w:r>
        <w:rPr>
          <w:rFonts w:ascii="Times New Roman" w:hAnsi="Times New Roman"/>
          <w:b/>
          <w:kern w:val="2"/>
          <w:sz w:val="24"/>
          <w:szCs w:val="24"/>
          <w:lang w:eastAsia="ko-KR"/>
        </w:rPr>
        <w:t>субъектов Российской Федерации</w:t>
      </w:r>
      <w:r>
        <w:rPr>
          <w:rFonts w:ascii="Times New Roman" w:hAnsi="Times New Roman"/>
          <w:bCs/>
          <w:kern w:val="2"/>
          <w:sz w:val="24"/>
          <w:szCs w:val="24"/>
          <w:lang w:eastAsia="ko-KR"/>
        </w:rPr>
        <w:t xml:space="preserve"> (</w:t>
      </w:r>
      <w:r>
        <w:rPr>
          <w:rFonts w:ascii="Times New Roman" w:hAnsi="Times New Roman"/>
          <w:bCs/>
          <w:i/>
          <w:iCs/>
          <w:kern w:val="2"/>
          <w:sz w:val="24"/>
          <w:szCs w:val="24"/>
          <w:lang w:eastAsia="ko-KR"/>
        </w:rPr>
        <w:t>в соответствии с утвержденным региональным планом значимых мероприятий</w:t>
      </w:r>
      <w:r>
        <w:rPr>
          <w:rFonts w:ascii="Times New Roman" w:hAnsi="Times New Roman"/>
          <w:bCs/>
          <w:kern w:val="2"/>
          <w:sz w:val="24"/>
          <w:szCs w:val="24"/>
          <w:lang w:eastAsia="ko-KR"/>
        </w:rPr>
        <w:t>), в том числе «День города» и др.</w:t>
      </w:r>
    </w:p>
    <w:p w:rsidR="00053B32" w:rsidRDefault="00053B32" w:rsidP="00053B32">
      <w:pPr>
        <w:widowControl w:val="0"/>
        <w:autoSpaceDE w:val="0"/>
        <w:autoSpaceDN w:val="0"/>
        <w:adjustRightInd w:val="0"/>
        <w:spacing w:after="0" w:line="240" w:lineRule="auto"/>
        <w:ind w:right="-1" w:firstLine="708"/>
        <w:contextualSpacing/>
        <w:jc w:val="both"/>
        <w:rPr>
          <w:rFonts w:ascii="Times New Roman" w:hAnsi="Times New Roman"/>
          <w:b/>
          <w:kern w:val="2"/>
          <w:sz w:val="24"/>
          <w:szCs w:val="24"/>
          <w:lang w:eastAsia="ko-KR"/>
        </w:rPr>
      </w:pPr>
      <w:r>
        <w:rPr>
          <w:rFonts w:ascii="Times New Roman" w:hAnsi="Times New Roman"/>
          <w:bCs/>
          <w:kern w:val="2"/>
          <w:sz w:val="24"/>
          <w:szCs w:val="24"/>
          <w:lang w:eastAsia="ko-KR"/>
        </w:rPr>
        <w:t xml:space="preserve">а также </w:t>
      </w:r>
      <w:r>
        <w:rPr>
          <w:rFonts w:ascii="Times New Roman" w:hAnsi="Times New Roman"/>
          <w:b/>
          <w:kern w:val="2"/>
          <w:sz w:val="24"/>
          <w:szCs w:val="24"/>
          <w:lang w:eastAsia="ko-KR"/>
        </w:rPr>
        <w:t xml:space="preserve">отраслевых профессионально значимых </w:t>
      </w:r>
      <w:proofErr w:type="gramStart"/>
      <w:r>
        <w:rPr>
          <w:rFonts w:ascii="Times New Roman" w:hAnsi="Times New Roman"/>
          <w:b/>
          <w:kern w:val="2"/>
          <w:sz w:val="24"/>
          <w:szCs w:val="24"/>
          <w:lang w:eastAsia="ko-KR"/>
        </w:rPr>
        <w:t>событиях</w:t>
      </w:r>
      <w:proofErr w:type="gramEnd"/>
      <w:r>
        <w:rPr>
          <w:rFonts w:ascii="Times New Roman" w:hAnsi="Times New Roman"/>
          <w:b/>
          <w:kern w:val="2"/>
          <w:sz w:val="24"/>
          <w:szCs w:val="24"/>
          <w:lang w:eastAsia="ko-KR"/>
        </w:rPr>
        <w:t xml:space="preserve"> и праздниках.</w:t>
      </w:r>
    </w:p>
    <w:p w:rsidR="00053B32" w:rsidRDefault="00053B32" w:rsidP="00053B32">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5"/>
        <w:gridCol w:w="4616"/>
        <w:gridCol w:w="2616"/>
        <w:gridCol w:w="2180"/>
        <w:gridCol w:w="3198"/>
        <w:gridCol w:w="1565"/>
      </w:tblGrid>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b/>
                <w:kern w:val="2"/>
                <w:sz w:val="24"/>
                <w:szCs w:val="24"/>
                <w:lang w:eastAsia="ko-KR"/>
              </w:rPr>
            </w:pPr>
            <w:r>
              <w:rPr>
                <w:rFonts w:ascii="Times New Roman" w:hAnsi="Times New Roman"/>
                <w:b/>
                <w:kern w:val="2"/>
                <w:sz w:val="24"/>
                <w:szCs w:val="24"/>
                <w:lang w:eastAsia="ko-KR"/>
              </w:rPr>
              <w:t>Дата</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b/>
                <w:kern w:val="2"/>
                <w:sz w:val="24"/>
                <w:szCs w:val="24"/>
                <w:lang w:eastAsia="ko-KR"/>
              </w:rPr>
            </w:pPr>
            <w:r>
              <w:rPr>
                <w:rFonts w:ascii="Times New Roman" w:hAnsi="Times New Roman"/>
                <w:b/>
                <w:kern w:val="2"/>
                <w:sz w:val="24"/>
                <w:szCs w:val="24"/>
                <w:lang w:eastAsia="ko-KR"/>
              </w:rPr>
              <w:t xml:space="preserve">Содержание и формы </w:t>
            </w:r>
            <w:r>
              <w:rPr>
                <w:rFonts w:ascii="Times New Roman" w:hAnsi="Times New Roman"/>
                <w:b/>
                <w:kern w:val="2"/>
                <w:sz w:val="24"/>
                <w:szCs w:val="24"/>
                <w:lang w:eastAsia="ko-KR"/>
              </w:rPr>
              <w:br/>
              <w:t>деятельности</w:t>
            </w:r>
          </w:p>
          <w:p w:rsidR="00053B32" w:rsidRDefault="00053B32">
            <w:pPr>
              <w:widowControl w:val="0"/>
              <w:autoSpaceDE w:val="0"/>
              <w:autoSpaceDN w:val="0"/>
              <w:spacing w:after="0" w:line="240" w:lineRule="auto"/>
              <w:jc w:val="center"/>
              <w:rPr>
                <w:rFonts w:ascii="Times New Roman" w:hAnsi="Times New Roman"/>
                <w:i/>
                <w:kern w:val="2"/>
                <w:lang w:eastAsia="ko-KR"/>
              </w:rPr>
            </w:pPr>
            <w:r>
              <w:rPr>
                <w:rFonts w:ascii="Times New Roman" w:hAnsi="Times New Roman"/>
                <w:i/>
                <w:kern w:val="2"/>
                <w:lang w:eastAsia="ko-KR"/>
              </w:rPr>
              <w:t>Содержание - общая характеристика с уч</w:t>
            </w:r>
            <w:r>
              <w:rPr>
                <w:rFonts w:ascii="Times New Roman" w:hAnsi="Times New Roman"/>
                <w:i/>
                <w:kern w:val="2"/>
                <w:lang w:eastAsia="ko-KR"/>
              </w:rPr>
              <w:t>е</w:t>
            </w:r>
            <w:r>
              <w:rPr>
                <w:rFonts w:ascii="Times New Roman" w:hAnsi="Times New Roman"/>
                <w:i/>
                <w:kern w:val="2"/>
                <w:lang w:eastAsia="ko-KR"/>
              </w:rPr>
              <w:t>том примерной программы.</w:t>
            </w:r>
          </w:p>
          <w:p w:rsidR="00053B32" w:rsidRDefault="00053B32">
            <w:pPr>
              <w:widowControl w:val="0"/>
              <w:autoSpaceDE w:val="0"/>
              <w:autoSpaceDN w:val="0"/>
              <w:spacing w:after="0" w:line="240" w:lineRule="auto"/>
              <w:jc w:val="center"/>
              <w:rPr>
                <w:rFonts w:ascii="Times New Roman" w:hAnsi="Times New Roman"/>
                <w:i/>
                <w:kern w:val="2"/>
                <w:sz w:val="24"/>
                <w:szCs w:val="24"/>
                <w:lang w:eastAsia="ko-KR"/>
              </w:rPr>
            </w:pPr>
            <w:proofErr w:type="gramStart"/>
            <w:r>
              <w:rPr>
                <w:rFonts w:ascii="Times New Roman" w:hAnsi="Times New Roman"/>
                <w:i/>
                <w:kern w:val="2"/>
                <w:lang w:eastAsia="ko-KR"/>
              </w:rPr>
              <w:t>Формы: например, учебная экскурсия (вирт</w:t>
            </w:r>
            <w:r>
              <w:rPr>
                <w:rFonts w:ascii="Times New Roman" w:hAnsi="Times New Roman"/>
                <w:i/>
                <w:kern w:val="2"/>
                <w:lang w:eastAsia="ko-KR"/>
              </w:rPr>
              <w:t>у</w:t>
            </w:r>
            <w:r>
              <w:rPr>
                <w:rFonts w:ascii="Times New Roman" w:hAnsi="Times New Roman"/>
                <w:i/>
                <w:kern w:val="2"/>
                <w:lang w:eastAsia="ko-KR"/>
              </w:rPr>
              <w:t>альная экскурсия), дискуссия, проектная се</w:t>
            </w:r>
            <w:r>
              <w:rPr>
                <w:rFonts w:ascii="Times New Roman" w:hAnsi="Times New Roman"/>
                <w:i/>
                <w:kern w:val="2"/>
                <w:lang w:eastAsia="ko-KR"/>
              </w:rPr>
              <w:t>с</w:t>
            </w:r>
            <w:r>
              <w:rPr>
                <w:rFonts w:ascii="Times New Roman" w:hAnsi="Times New Roman"/>
                <w:i/>
                <w:kern w:val="2"/>
                <w:lang w:eastAsia="ko-KR"/>
              </w:rPr>
              <w:t>сия, учебная практика, производственная практика, урок-концерт; деловая игра; сем</w:t>
            </w:r>
            <w:r>
              <w:rPr>
                <w:rFonts w:ascii="Times New Roman" w:hAnsi="Times New Roman"/>
                <w:i/>
                <w:kern w:val="2"/>
                <w:lang w:eastAsia="ko-KR"/>
              </w:rPr>
              <w:t>и</w:t>
            </w:r>
            <w:r>
              <w:rPr>
                <w:rFonts w:ascii="Times New Roman" w:hAnsi="Times New Roman"/>
                <w:i/>
                <w:kern w:val="2"/>
                <w:lang w:eastAsia="ko-KR"/>
              </w:rPr>
              <w:t>нар, студенческая конференция и т.д.</w:t>
            </w:r>
            <w:proofErr w:type="gramEnd"/>
          </w:p>
        </w:tc>
        <w:tc>
          <w:tcPr>
            <w:tcW w:w="87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b/>
                <w:kern w:val="2"/>
                <w:sz w:val="24"/>
                <w:szCs w:val="24"/>
                <w:lang w:eastAsia="ko-KR"/>
              </w:rPr>
            </w:pPr>
            <w:r>
              <w:rPr>
                <w:rFonts w:ascii="Times New Roman" w:hAnsi="Times New Roman"/>
                <w:b/>
                <w:kern w:val="2"/>
                <w:sz w:val="24"/>
                <w:szCs w:val="24"/>
                <w:lang w:eastAsia="ko-KR"/>
              </w:rPr>
              <w:t>Участники</w:t>
            </w:r>
          </w:p>
          <w:p w:rsidR="00053B32" w:rsidRDefault="00053B32">
            <w:pPr>
              <w:widowControl w:val="0"/>
              <w:autoSpaceDE w:val="0"/>
              <w:autoSpaceDN w:val="0"/>
              <w:spacing w:after="0" w:line="240" w:lineRule="auto"/>
              <w:jc w:val="center"/>
              <w:rPr>
                <w:rFonts w:ascii="Times New Roman" w:hAnsi="Times New Roman"/>
                <w:i/>
                <w:kern w:val="2"/>
                <w:lang w:eastAsia="ko-KR"/>
              </w:rPr>
            </w:pPr>
            <w:r>
              <w:rPr>
                <w:rFonts w:ascii="Times New Roman" w:hAnsi="Times New Roman"/>
                <w:i/>
                <w:kern w:val="2"/>
                <w:lang w:eastAsia="ko-KR"/>
              </w:rPr>
              <w:t>(курс, группа, члены кружка, секции, проек</w:t>
            </w:r>
            <w:r>
              <w:rPr>
                <w:rFonts w:ascii="Times New Roman" w:hAnsi="Times New Roman"/>
                <w:i/>
                <w:kern w:val="2"/>
                <w:lang w:eastAsia="ko-KR"/>
              </w:rPr>
              <w:t>т</w:t>
            </w:r>
            <w:r>
              <w:rPr>
                <w:rFonts w:ascii="Times New Roman" w:hAnsi="Times New Roman"/>
                <w:i/>
                <w:kern w:val="2"/>
                <w:lang w:eastAsia="ko-KR"/>
              </w:rPr>
              <w:t>ная команда и т.п.)</w:t>
            </w: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center"/>
              <w:rPr>
                <w:rFonts w:ascii="Times New Roman" w:hAnsi="Times New Roman"/>
                <w:b/>
                <w:kern w:val="2"/>
                <w:sz w:val="24"/>
                <w:szCs w:val="24"/>
                <w:lang w:eastAsia="ko-KR"/>
              </w:rPr>
            </w:pPr>
            <w:r>
              <w:rPr>
                <w:rFonts w:ascii="Times New Roman" w:hAnsi="Times New Roman"/>
                <w:b/>
                <w:kern w:val="2"/>
                <w:sz w:val="24"/>
                <w:szCs w:val="24"/>
                <w:lang w:eastAsia="ko-KR"/>
              </w:rPr>
              <w:t xml:space="preserve">Место </w:t>
            </w:r>
            <w:r>
              <w:rPr>
                <w:rFonts w:ascii="Times New Roman" w:hAnsi="Times New Roman"/>
                <w:b/>
                <w:kern w:val="2"/>
                <w:sz w:val="24"/>
                <w:szCs w:val="24"/>
                <w:lang w:eastAsia="ko-KR"/>
              </w:rPr>
              <w:br/>
              <w:t>проведения</w:t>
            </w:r>
          </w:p>
          <w:p w:rsidR="00053B32" w:rsidRDefault="00053B32">
            <w:pPr>
              <w:widowControl w:val="0"/>
              <w:autoSpaceDE w:val="0"/>
              <w:autoSpaceDN w:val="0"/>
              <w:spacing w:after="0" w:line="240" w:lineRule="auto"/>
              <w:jc w:val="center"/>
              <w:rPr>
                <w:rFonts w:ascii="Times New Roman" w:hAnsi="Times New Roman"/>
                <w:b/>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b/>
                <w:kern w:val="2"/>
                <w:sz w:val="24"/>
                <w:szCs w:val="24"/>
                <w:lang w:eastAsia="ko-KR"/>
              </w:rPr>
            </w:pPr>
            <w:r>
              <w:rPr>
                <w:rFonts w:ascii="Times New Roman" w:hAnsi="Times New Roman"/>
                <w:b/>
                <w:kern w:val="2"/>
                <w:sz w:val="24"/>
                <w:szCs w:val="24"/>
                <w:lang w:eastAsia="ko-KR"/>
              </w:rPr>
              <w:t>Ответственные</w:t>
            </w:r>
          </w:p>
        </w:tc>
        <w:tc>
          <w:tcPr>
            <w:tcW w:w="524"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b/>
                <w:kern w:val="2"/>
                <w:sz w:val="24"/>
                <w:szCs w:val="24"/>
                <w:lang w:eastAsia="ko-KR"/>
              </w:rPr>
            </w:pPr>
            <w:r>
              <w:rPr>
                <w:rFonts w:ascii="Times New Roman" w:hAnsi="Times New Roman"/>
                <w:b/>
                <w:kern w:val="2"/>
                <w:sz w:val="24"/>
                <w:szCs w:val="24"/>
                <w:lang w:eastAsia="ko-KR"/>
              </w:rPr>
              <w:t xml:space="preserve">Коды ЛР  </w:t>
            </w: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1</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знаний</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Заместитель директора, к</w:t>
            </w:r>
            <w:r>
              <w:rPr>
                <w:rFonts w:ascii="Times New Roman" w:hAnsi="Times New Roman"/>
                <w:kern w:val="2"/>
                <w:sz w:val="24"/>
                <w:szCs w:val="24"/>
                <w:lang w:eastAsia="ko-KR"/>
              </w:rPr>
              <w:t>у</w:t>
            </w:r>
            <w:r>
              <w:rPr>
                <w:rFonts w:ascii="Times New Roman" w:hAnsi="Times New Roman"/>
                <w:kern w:val="2"/>
                <w:sz w:val="24"/>
                <w:szCs w:val="24"/>
                <w:lang w:eastAsia="ko-KR"/>
              </w:rPr>
              <w:t>рирующий воспитание</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2 </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окончания</w:t>
            </w:r>
            <w:proofErr w:type="gramStart"/>
            <w:r>
              <w:rPr>
                <w:rFonts w:ascii="Times New Roman" w:hAnsi="Times New Roman"/>
                <w:b/>
                <w:bCs/>
                <w:kern w:val="2"/>
                <w:sz w:val="24"/>
                <w:szCs w:val="24"/>
                <w:lang w:eastAsia="ko-KR"/>
              </w:rPr>
              <w:t xml:space="preserve"> В</w:t>
            </w:r>
            <w:proofErr w:type="gramEnd"/>
            <w:r>
              <w:rPr>
                <w:rFonts w:ascii="Times New Roman" w:hAnsi="Times New Roman"/>
                <w:b/>
                <w:bCs/>
                <w:kern w:val="2"/>
                <w:sz w:val="24"/>
                <w:szCs w:val="24"/>
                <w:lang w:eastAsia="ko-KR"/>
              </w:rPr>
              <w:t>торой мировой войны</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3</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солидарности в борьбе с терр</w:t>
            </w:r>
            <w:r>
              <w:rPr>
                <w:rFonts w:ascii="Times New Roman" w:hAnsi="Times New Roman"/>
                <w:b/>
                <w:bCs/>
                <w:kern w:val="2"/>
                <w:sz w:val="24"/>
                <w:szCs w:val="24"/>
                <w:lang w:eastAsia="ko-KR"/>
              </w:rPr>
              <w:t>о</w:t>
            </w:r>
            <w:r>
              <w:rPr>
                <w:rFonts w:ascii="Times New Roman" w:hAnsi="Times New Roman"/>
                <w:b/>
                <w:bCs/>
                <w:kern w:val="2"/>
                <w:sz w:val="24"/>
                <w:szCs w:val="24"/>
                <w:lang w:eastAsia="ko-KR"/>
              </w:rPr>
              <w:t>ризмом</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Заместитель директора, к</w:t>
            </w:r>
            <w:r>
              <w:rPr>
                <w:rFonts w:ascii="Times New Roman" w:hAnsi="Times New Roman"/>
                <w:kern w:val="2"/>
                <w:sz w:val="24"/>
                <w:szCs w:val="24"/>
                <w:lang w:eastAsia="ko-KR"/>
              </w:rPr>
              <w:t>у</w:t>
            </w:r>
            <w:r>
              <w:rPr>
                <w:rFonts w:ascii="Times New Roman" w:hAnsi="Times New Roman"/>
                <w:kern w:val="2"/>
                <w:sz w:val="24"/>
                <w:szCs w:val="24"/>
                <w:lang w:eastAsia="ko-KR"/>
              </w:rPr>
              <w:t>рирующий воспитание</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bookmarkStart w:id="30" w:name="_Hlk70461003"/>
            <w:r>
              <w:rPr>
                <w:rFonts w:ascii="Times New Roman" w:hAnsi="Times New Roman"/>
                <w:kern w:val="2"/>
                <w:sz w:val="24"/>
                <w:szCs w:val="24"/>
                <w:lang w:eastAsia="ko-KR"/>
              </w:rPr>
              <w:t>Заместитель директора, к</w:t>
            </w:r>
            <w:r>
              <w:rPr>
                <w:rFonts w:ascii="Times New Roman" w:hAnsi="Times New Roman"/>
                <w:kern w:val="2"/>
                <w:sz w:val="24"/>
                <w:szCs w:val="24"/>
                <w:lang w:eastAsia="ko-KR"/>
              </w:rPr>
              <w:t>у</w:t>
            </w:r>
            <w:r>
              <w:rPr>
                <w:rFonts w:ascii="Times New Roman" w:hAnsi="Times New Roman"/>
                <w:kern w:val="2"/>
                <w:sz w:val="24"/>
                <w:szCs w:val="24"/>
                <w:lang w:eastAsia="ko-KR"/>
              </w:rPr>
              <w:t>рирующий учебный пр</w:t>
            </w:r>
            <w:r>
              <w:rPr>
                <w:rFonts w:ascii="Times New Roman" w:hAnsi="Times New Roman"/>
                <w:kern w:val="2"/>
                <w:sz w:val="24"/>
                <w:szCs w:val="24"/>
                <w:lang w:eastAsia="ko-KR"/>
              </w:rPr>
              <w:t>о</w:t>
            </w:r>
            <w:r>
              <w:rPr>
                <w:rFonts w:ascii="Times New Roman" w:hAnsi="Times New Roman"/>
                <w:kern w:val="2"/>
                <w:sz w:val="24"/>
                <w:szCs w:val="24"/>
                <w:lang w:eastAsia="ko-KR"/>
              </w:rPr>
              <w:t>цесс,</w:t>
            </w:r>
          </w:p>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 xml:space="preserve">заместитель директора по </w:t>
            </w:r>
            <w:r>
              <w:rPr>
                <w:rFonts w:ascii="Times New Roman" w:hAnsi="Times New Roman"/>
                <w:kern w:val="2"/>
                <w:sz w:val="24"/>
                <w:szCs w:val="24"/>
                <w:lang w:eastAsia="ko-KR"/>
              </w:rPr>
              <w:lastRenderedPageBreak/>
              <w:t>учебно-производственной работе,</w:t>
            </w:r>
            <w:bookmarkEnd w:id="30"/>
          </w:p>
          <w:p w:rsidR="00053B32" w:rsidRDefault="00053B32">
            <w:pPr>
              <w:widowControl w:val="0"/>
              <w:autoSpaceDE w:val="0"/>
              <w:autoSpaceDN w:val="0"/>
              <w:spacing w:after="0" w:line="240" w:lineRule="auto"/>
              <w:jc w:val="both"/>
              <w:rPr>
                <w:rFonts w:ascii="Times New Roman" w:hAnsi="Times New Roman"/>
                <w:i/>
                <w:iCs/>
                <w:kern w:val="2"/>
                <w:lang w:eastAsia="ko-KR"/>
              </w:rPr>
            </w:pPr>
            <w:proofErr w:type="gramStart"/>
            <w:r>
              <w:rPr>
                <w:rFonts w:ascii="Times New Roman" w:hAnsi="Times New Roman"/>
                <w:i/>
                <w:iCs/>
                <w:kern w:val="2"/>
                <w:lang w:eastAsia="ko-KR"/>
              </w:rPr>
              <w:t>(далее – должны быть указаны должности, которые обозн</w:t>
            </w:r>
            <w:r>
              <w:rPr>
                <w:rFonts w:ascii="Times New Roman" w:hAnsi="Times New Roman"/>
                <w:i/>
                <w:iCs/>
                <w:kern w:val="2"/>
                <w:lang w:eastAsia="ko-KR"/>
              </w:rPr>
              <w:t>а</w:t>
            </w:r>
            <w:r>
              <w:rPr>
                <w:rFonts w:ascii="Times New Roman" w:hAnsi="Times New Roman"/>
                <w:i/>
                <w:iCs/>
                <w:kern w:val="2"/>
                <w:lang w:eastAsia="ko-KR"/>
              </w:rPr>
              <w:t>чены ответственными в л</w:t>
            </w:r>
            <w:r>
              <w:rPr>
                <w:rFonts w:ascii="Times New Roman" w:hAnsi="Times New Roman"/>
                <w:i/>
                <w:iCs/>
                <w:kern w:val="2"/>
                <w:lang w:eastAsia="ko-KR"/>
              </w:rPr>
              <w:t>о</w:t>
            </w:r>
            <w:r>
              <w:rPr>
                <w:rFonts w:ascii="Times New Roman" w:hAnsi="Times New Roman"/>
                <w:i/>
                <w:iCs/>
                <w:kern w:val="2"/>
                <w:lang w:eastAsia="ko-KR"/>
              </w:rPr>
              <w:t>кальной нормативной базе о</w:t>
            </w:r>
            <w:r>
              <w:rPr>
                <w:rFonts w:ascii="Times New Roman" w:hAnsi="Times New Roman"/>
                <w:i/>
                <w:iCs/>
                <w:kern w:val="2"/>
                <w:lang w:eastAsia="ko-KR"/>
              </w:rPr>
              <w:t>б</w:t>
            </w:r>
            <w:r>
              <w:rPr>
                <w:rFonts w:ascii="Times New Roman" w:hAnsi="Times New Roman"/>
                <w:i/>
                <w:iCs/>
                <w:kern w:val="2"/>
                <w:lang w:eastAsia="ko-KR"/>
              </w:rPr>
              <w:t>разовательной организации: председатели предметно-цикловых комиссий,</w:t>
            </w:r>
            <w:proofErr w:type="gramEnd"/>
          </w:p>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i/>
                <w:iCs/>
                <w:kern w:val="2"/>
                <w:lang w:eastAsia="ko-KR"/>
              </w:rPr>
              <w:t>заведующие отделениями и др.)</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 xml:space="preserve"> Посвящение в студенты</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Заместитель директора, к</w:t>
            </w:r>
            <w:r>
              <w:rPr>
                <w:rFonts w:ascii="Times New Roman" w:hAnsi="Times New Roman"/>
                <w:kern w:val="2"/>
                <w:sz w:val="24"/>
                <w:szCs w:val="24"/>
                <w:lang w:eastAsia="ko-KR"/>
              </w:rPr>
              <w:t>у</w:t>
            </w:r>
            <w:r>
              <w:rPr>
                <w:rFonts w:ascii="Times New Roman" w:hAnsi="Times New Roman"/>
                <w:kern w:val="2"/>
                <w:sz w:val="24"/>
                <w:szCs w:val="24"/>
                <w:lang w:eastAsia="ko-KR"/>
              </w:rPr>
              <w:t>рирующий воспитание</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заместитель директора, к</w:t>
            </w:r>
            <w:r>
              <w:rPr>
                <w:rFonts w:ascii="Times New Roman" w:hAnsi="Times New Roman"/>
                <w:kern w:val="2"/>
                <w:sz w:val="24"/>
                <w:szCs w:val="24"/>
                <w:lang w:eastAsia="ko-KR"/>
              </w:rPr>
              <w:t>у</w:t>
            </w:r>
            <w:r>
              <w:rPr>
                <w:rFonts w:ascii="Times New Roman" w:hAnsi="Times New Roman"/>
                <w:kern w:val="2"/>
                <w:sz w:val="24"/>
                <w:szCs w:val="24"/>
                <w:lang w:eastAsia="ko-KR"/>
              </w:rPr>
              <w:t>рирующий воспитание</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Введение в профессию (специальность)</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 xml:space="preserve">заместитель директора по учебно-производственной работе </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заместитель директора, к</w:t>
            </w:r>
            <w:r>
              <w:rPr>
                <w:rFonts w:ascii="Times New Roman" w:hAnsi="Times New Roman"/>
                <w:kern w:val="2"/>
                <w:sz w:val="24"/>
                <w:szCs w:val="24"/>
                <w:lang w:eastAsia="ko-KR"/>
              </w:rPr>
              <w:t>у</w:t>
            </w:r>
            <w:r>
              <w:rPr>
                <w:rFonts w:ascii="Times New Roman" w:hAnsi="Times New Roman"/>
                <w:kern w:val="2"/>
                <w:sz w:val="24"/>
                <w:szCs w:val="24"/>
                <w:lang w:eastAsia="ko-KR"/>
              </w:rPr>
              <w:t>рирующий учебный процесс</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заместитель директора по учебно-производственной работе</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заместитель директора, к</w:t>
            </w:r>
            <w:r>
              <w:rPr>
                <w:rFonts w:ascii="Times New Roman" w:hAnsi="Times New Roman"/>
                <w:kern w:val="2"/>
                <w:sz w:val="24"/>
                <w:szCs w:val="24"/>
                <w:lang w:eastAsia="ko-KR"/>
              </w:rPr>
              <w:t>у</w:t>
            </w:r>
            <w:r>
              <w:rPr>
                <w:rFonts w:ascii="Times New Roman" w:hAnsi="Times New Roman"/>
                <w:kern w:val="2"/>
                <w:sz w:val="24"/>
                <w:szCs w:val="24"/>
                <w:lang w:eastAsia="ko-KR"/>
              </w:rPr>
              <w:t>рирующий воспитание</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Экскурсии на предприятия-партнёры</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заместитель директора по учебно-производственной работе</w:t>
            </w: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21 </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День победы русских полков во главе с Великим князем Дмитрием Донским </w:t>
            </w:r>
            <w:r>
              <w:rPr>
                <w:rFonts w:ascii="Times New Roman" w:hAnsi="Times New Roman"/>
                <w:b/>
                <w:bCs/>
                <w:kern w:val="2"/>
                <w:sz w:val="24"/>
                <w:szCs w:val="24"/>
                <w:lang w:eastAsia="ko-KR"/>
              </w:rPr>
              <w:lastRenderedPageBreak/>
              <w:t>(Куликовская битва, 1380 год).</w:t>
            </w:r>
          </w:p>
          <w:p w:rsidR="00053B32" w:rsidRDefault="00053B32">
            <w:pPr>
              <w:widowControl w:val="0"/>
              <w:autoSpaceDE w:val="0"/>
              <w:autoSpaceDN w:val="0"/>
              <w:spacing w:after="0" w:line="240" w:lineRule="auto"/>
              <w:rPr>
                <w:rFonts w:ascii="Times New Roman" w:hAnsi="Times New Roman"/>
                <w:b/>
                <w:bCs/>
                <w:kern w:val="2"/>
                <w:sz w:val="24"/>
                <w:szCs w:val="24"/>
                <w:lang w:eastAsia="ko-KR"/>
              </w:rPr>
            </w:pPr>
            <w:r>
              <w:rPr>
                <w:rFonts w:ascii="Times New Roman" w:hAnsi="Times New Roman"/>
                <w:b/>
                <w:bCs/>
                <w:kern w:val="2"/>
                <w:sz w:val="24"/>
                <w:szCs w:val="24"/>
                <w:lang w:eastAsia="ko-KR"/>
              </w:rPr>
              <w:t>День зарождения российской государс</w:t>
            </w:r>
            <w:r>
              <w:rPr>
                <w:rFonts w:ascii="Times New Roman" w:hAnsi="Times New Roman"/>
                <w:b/>
                <w:bCs/>
                <w:kern w:val="2"/>
                <w:sz w:val="24"/>
                <w:szCs w:val="24"/>
                <w:lang w:eastAsia="ko-KR"/>
              </w:rPr>
              <w:t>т</w:t>
            </w:r>
            <w:r>
              <w:rPr>
                <w:rFonts w:ascii="Times New Roman" w:hAnsi="Times New Roman"/>
                <w:b/>
                <w:bCs/>
                <w:kern w:val="2"/>
                <w:sz w:val="24"/>
                <w:szCs w:val="24"/>
                <w:lang w:eastAsia="ko-KR"/>
              </w:rPr>
              <w:t>венности (862 год)</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lastRenderedPageBreak/>
              <w:t>26</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rPr>
                <w:rFonts w:ascii="Times New Roman" w:hAnsi="Times New Roman"/>
                <w:b/>
                <w:bCs/>
                <w:kern w:val="2"/>
                <w:sz w:val="24"/>
                <w:szCs w:val="24"/>
                <w:lang w:eastAsia="ko-KR"/>
              </w:rPr>
            </w:pPr>
            <w:r>
              <w:rPr>
                <w:rFonts w:ascii="Times New Roman" w:hAnsi="Times New Roman"/>
                <w:b/>
                <w:bCs/>
                <w:kern w:val="2"/>
                <w:sz w:val="24"/>
                <w:szCs w:val="24"/>
                <w:lang w:eastAsia="ko-KR"/>
              </w:rPr>
              <w:t>День машиностроителя</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27</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rPr>
                <w:rFonts w:ascii="Times New Roman" w:hAnsi="Times New Roman"/>
                <w:b/>
                <w:bCs/>
                <w:kern w:val="2"/>
                <w:sz w:val="24"/>
                <w:szCs w:val="24"/>
                <w:lang w:eastAsia="ko-KR"/>
              </w:rPr>
            </w:pPr>
            <w:r>
              <w:rPr>
                <w:rFonts w:ascii="Times New Roman" w:hAnsi="Times New Roman"/>
                <w:b/>
                <w:bCs/>
                <w:kern w:val="2"/>
                <w:sz w:val="24"/>
                <w:szCs w:val="24"/>
                <w:lang w:eastAsia="ko-KR"/>
              </w:rPr>
              <w:t>Всемирный день туризма</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t>ОКТЯБРЬ</w:t>
            </w: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1</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пожилых людей</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Учителя</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30 </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rPr>
                <w:rFonts w:ascii="Times New Roman" w:hAnsi="Times New Roman"/>
                <w:b/>
                <w:bCs/>
                <w:kern w:val="2"/>
                <w:sz w:val="24"/>
                <w:szCs w:val="24"/>
                <w:lang w:eastAsia="ko-KR"/>
              </w:rPr>
            </w:pPr>
            <w:r>
              <w:rPr>
                <w:rFonts w:ascii="Times New Roman" w:hAnsi="Times New Roman"/>
                <w:b/>
                <w:bCs/>
                <w:kern w:val="2"/>
                <w:sz w:val="24"/>
                <w:szCs w:val="24"/>
                <w:lang w:eastAsia="ko-KR"/>
              </w:rPr>
              <w:t>День памяти жертв политических р</w:t>
            </w:r>
            <w:r>
              <w:rPr>
                <w:rFonts w:ascii="Times New Roman" w:hAnsi="Times New Roman"/>
                <w:b/>
                <w:bCs/>
                <w:kern w:val="2"/>
                <w:sz w:val="24"/>
                <w:szCs w:val="24"/>
                <w:lang w:eastAsia="ko-KR"/>
              </w:rPr>
              <w:t>е</w:t>
            </w:r>
            <w:r>
              <w:rPr>
                <w:rFonts w:ascii="Times New Roman" w:hAnsi="Times New Roman"/>
                <w:b/>
                <w:bCs/>
                <w:kern w:val="2"/>
                <w:sz w:val="24"/>
                <w:szCs w:val="24"/>
                <w:lang w:eastAsia="ko-KR"/>
              </w:rPr>
              <w:t>прессий</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ind w:left="708" w:hanging="708"/>
              <w:jc w:val="center"/>
              <w:rPr>
                <w:rFonts w:ascii="Times New Roman" w:hAnsi="Times New Roman"/>
                <w:kern w:val="2"/>
                <w:sz w:val="24"/>
                <w:szCs w:val="24"/>
                <w:lang w:eastAsia="ko-KR"/>
              </w:rPr>
            </w:pPr>
            <w:r>
              <w:rPr>
                <w:rFonts w:ascii="Times New Roman" w:hAnsi="Times New Roman"/>
                <w:b/>
                <w:bCs/>
                <w:kern w:val="2"/>
                <w:sz w:val="24"/>
                <w:szCs w:val="24"/>
                <w:lang w:eastAsia="ko-KR"/>
              </w:rPr>
              <w:t>НОЯБРЬ</w:t>
            </w: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4</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народного единства</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kern w:val="2"/>
                <w:sz w:val="24"/>
                <w:szCs w:val="24"/>
                <w:lang w:eastAsia="ko-KR"/>
              </w:rPr>
            </w:pPr>
            <w:r>
              <w:rPr>
                <w:rFonts w:ascii="Times New Roman" w:hAnsi="Times New Roman"/>
                <w:b/>
                <w:kern w:val="2"/>
                <w:sz w:val="24"/>
                <w:szCs w:val="24"/>
                <w:lang w:eastAsia="ko-KR"/>
              </w:rPr>
              <w:t>28</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матери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t>ДЕКАБРЬ</w:t>
            </w: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9 </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Героев Отечества</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12</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Конституции Российской Федер</w:t>
            </w:r>
            <w:r>
              <w:rPr>
                <w:rFonts w:ascii="Times New Roman" w:hAnsi="Times New Roman"/>
                <w:b/>
                <w:bCs/>
                <w:kern w:val="2"/>
                <w:sz w:val="24"/>
                <w:szCs w:val="24"/>
                <w:lang w:eastAsia="ko-KR"/>
              </w:rPr>
              <w:t>а</w:t>
            </w:r>
            <w:r>
              <w:rPr>
                <w:rFonts w:ascii="Times New Roman" w:hAnsi="Times New Roman"/>
                <w:b/>
                <w:bCs/>
                <w:kern w:val="2"/>
                <w:sz w:val="24"/>
                <w:szCs w:val="24"/>
                <w:lang w:eastAsia="ko-KR"/>
              </w:rPr>
              <w:t>ции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t>ЯНВАРЬ</w:t>
            </w: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lastRenderedPageBreak/>
              <w:t>1</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Новый год</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25</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b/>
                <w:bCs/>
                <w:kern w:val="2"/>
                <w:sz w:val="24"/>
                <w:szCs w:val="24"/>
                <w:lang w:eastAsia="ko-KR"/>
              </w:rPr>
              <w:t>«Татьянин день»</w:t>
            </w:r>
            <w:r>
              <w:rPr>
                <w:rFonts w:ascii="Times New Roman" w:hAnsi="Times New Roman"/>
                <w:kern w:val="2"/>
                <w:sz w:val="24"/>
                <w:szCs w:val="24"/>
                <w:lang w:eastAsia="ko-KR"/>
              </w:rPr>
              <w:t xml:space="preserve"> </w:t>
            </w:r>
            <w:r>
              <w:rPr>
                <w:rFonts w:ascii="Times New Roman" w:hAnsi="Times New Roman"/>
                <w:b/>
                <w:bCs/>
                <w:kern w:val="2"/>
                <w:sz w:val="24"/>
                <w:szCs w:val="24"/>
                <w:lang w:eastAsia="ko-KR"/>
              </w:rPr>
              <w:t>(праздник студентов)</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27 </w:t>
            </w: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снятия блокады Ленинграда</w:t>
            </w:r>
          </w:p>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t>ФЕВРАЛЬ</w:t>
            </w: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2 </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воинской славы России</w:t>
            </w:r>
          </w:p>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(Сталинградская битва, 1943)</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8</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русской науки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23</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День защитников Отечества </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t>МАРТ</w:t>
            </w: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8 </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Международный женский день</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18 </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rPr>
                <w:rFonts w:ascii="Times New Roman" w:hAnsi="Times New Roman"/>
                <w:b/>
                <w:bCs/>
                <w:kern w:val="2"/>
                <w:sz w:val="24"/>
                <w:szCs w:val="24"/>
                <w:lang w:eastAsia="ko-KR"/>
              </w:rPr>
            </w:pPr>
            <w:r>
              <w:rPr>
                <w:rFonts w:ascii="Times New Roman" w:hAnsi="Times New Roman"/>
                <w:b/>
                <w:bCs/>
                <w:kern w:val="2"/>
                <w:sz w:val="24"/>
                <w:szCs w:val="24"/>
                <w:lang w:eastAsia="ko-KR"/>
              </w:rPr>
              <w:t>День воссоединения Крыма с Россией</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rPr>
                <w:rFonts w:ascii="Times New Roman" w:hAnsi="Times New Roman"/>
                <w:b/>
                <w:bCs/>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t>АПРЕЛЬ</w:t>
            </w: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космонавтики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kern w:val="2"/>
                <w:sz w:val="24"/>
                <w:szCs w:val="24"/>
                <w:lang w:eastAsia="ko-KR"/>
              </w:rPr>
            </w:pPr>
            <w:r>
              <w:rPr>
                <w:rFonts w:ascii="Times New Roman" w:hAnsi="Times New Roman"/>
                <w:b/>
                <w:kern w:val="2"/>
                <w:sz w:val="24"/>
                <w:szCs w:val="24"/>
                <w:lang w:eastAsia="ko-KR"/>
              </w:rPr>
              <w:t>28</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kern w:val="2"/>
                <w:sz w:val="24"/>
                <w:szCs w:val="24"/>
                <w:lang w:eastAsia="ko-KR"/>
              </w:rPr>
            </w:pPr>
            <w:r>
              <w:rPr>
                <w:rFonts w:ascii="Times New Roman" w:hAnsi="Times New Roman"/>
                <w:b/>
                <w:kern w:val="2"/>
                <w:sz w:val="24"/>
                <w:szCs w:val="24"/>
                <w:lang w:eastAsia="ko-KR"/>
              </w:rPr>
              <w:t>Основание Союза машиностроителей России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t>МАЙ</w:t>
            </w: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1</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Праздник весны и труда</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9</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Победы</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24</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славянской письменности и кул</w:t>
            </w:r>
            <w:r>
              <w:rPr>
                <w:rFonts w:ascii="Times New Roman" w:hAnsi="Times New Roman"/>
                <w:b/>
                <w:bCs/>
                <w:kern w:val="2"/>
                <w:sz w:val="24"/>
                <w:szCs w:val="24"/>
                <w:lang w:eastAsia="ko-KR"/>
              </w:rPr>
              <w:t>ь</w:t>
            </w:r>
            <w:r>
              <w:rPr>
                <w:rFonts w:ascii="Times New Roman" w:hAnsi="Times New Roman"/>
                <w:b/>
                <w:bCs/>
                <w:kern w:val="2"/>
                <w:sz w:val="24"/>
                <w:szCs w:val="24"/>
                <w:lang w:eastAsia="ko-KR"/>
              </w:rPr>
              <w:t>туры</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lastRenderedPageBreak/>
              <w:t>ИЮНЬ</w:t>
            </w: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26</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rPr>
                <w:rFonts w:ascii="Times New Roman" w:hAnsi="Times New Roman"/>
                <w:b/>
                <w:bCs/>
                <w:kern w:val="2"/>
                <w:sz w:val="24"/>
                <w:szCs w:val="24"/>
                <w:lang w:eastAsia="ko-KR"/>
              </w:rPr>
            </w:pPr>
            <w:r>
              <w:rPr>
                <w:rFonts w:ascii="Times New Roman" w:hAnsi="Times New Roman"/>
                <w:b/>
                <w:bCs/>
                <w:kern w:val="2"/>
                <w:sz w:val="24"/>
                <w:szCs w:val="24"/>
                <w:lang w:eastAsia="ko-KR"/>
              </w:rPr>
              <w:t>День российского предпринимательс</w:t>
            </w:r>
            <w:r>
              <w:rPr>
                <w:rFonts w:ascii="Times New Roman" w:hAnsi="Times New Roman"/>
                <w:b/>
                <w:bCs/>
                <w:kern w:val="2"/>
                <w:sz w:val="24"/>
                <w:szCs w:val="24"/>
                <w:lang w:eastAsia="ko-KR"/>
              </w:rPr>
              <w:t>т</w:t>
            </w:r>
            <w:r>
              <w:rPr>
                <w:rFonts w:ascii="Times New Roman" w:hAnsi="Times New Roman"/>
                <w:b/>
                <w:bCs/>
                <w:kern w:val="2"/>
                <w:sz w:val="24"/>
                <w:szCs w:val="24"/>
                <w:lang w:eastAsia="ko-KR"/>
              </w:rPr>
              <w:t xml:space="preserve">ва </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1 </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Международный день защиты детей</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5</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эколога</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6</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Пушкинский день России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12</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День России </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22</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памяти и скорби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27</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молодежи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t>ИЮЛЬ</w:t>
            </w: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val="en-US" w:eastAsia="ko-KR"/>
              </w:rPr>
            </w:pPr>
            <w:r>
              <w:rPr>
                <w:rFonts w:ascii="Times New Roman" w:hAnsi="Times New Roman"/>
                <w:b/>
                <w:bCs/>
                <w:kern w:val="2"/>
                <w:sz w:val="24"/>
                <w:szCs w:val="24"/>
                <w:lang w:val="en-US" w:eastAsia="ko-KR"/>
              </w:rPr>
              <w:t>8</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семьи, любви и верности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5000" w:type="pct"/>
            <w:gridSpan w:val="6"/>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b/>
                <w:bCs/>
                <w:kern w:val="2"/>
                <w:sz w:val="24"/>
                <w:szCs w:val="24"/>
                <w:lang w:eastAsia="ko-KR"/>
              </w:rPr>
              <w:t>АВГУСТ</w:t>
            </w:r>
          </w:p>
        </w:tc>
      </w:tr>
      <w:tr w:rsidR="00053B32" w:rsidTr="00053B32">
        <w:tc>
          <w:tcPr>
            <w:tcW w:w="253"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54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22</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Государственного Флага Росси</w:t>
            </w:r>
            <w:r>
              <w:rPr>
                <w:rFonts w:ascii="Times New Roman" w:hAnsi="Times New Roman"/>
                <w:b/>
                <w:bCs/>
                <w:kern w:val="2"/>
                <w:sz w:val="24"/>
                <w:szCs w:val="24"/>
                <w:lang w:eastAsia="ko-KR"/>
              </w:rPr>
              <w:t>й</w:t>
            </w:r>
            <w:r>
              <w:rPr>
                <w:rFonts w:ascii="Times New Roman" w:hAnsi="Times New Roman"/>
                <w:b/>
                <w:bCs/>
                <w:kern w:val="2"/>
                <w:sz w:val="24"/>
                <w:szCs w:val="24"/>
                <w:lang w:eastAsia="ko-KR"/>
              </w:rPr>
              <w:t>ской Федерации</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 xml:space="preserve">23 </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воинской славы России (Курская битва, 1943)</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kern w:val="2"/>
                <w:sz w:val="24"/>
                <w:szCs w:val="24"/>
                <w:lang w:eastAsia="ko-KR"/>
              </w:rPr>
            </w:pPr>
          </w:p>
        </w:tc>
      </w:tr>
      <w:tr w:rsidR="00053B32" w:rsidTr="00053B32">
        <w:tc>
          <w:tcPr>
            <w:tcW w:w="253"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27</w:t>
            </w:r>
          </w:p>
        </w:tc>
        <w:tc>
          <w:tcPr>
            <w:tcW w:w="1546" w:type="pct"/>
            <w:tcBorders>
              <w:top w:val="single" w:sz="4" w:space="0" w:color="auto"/>
              <w:left w:val="single" w:sz="4" w:space="0" w:color="auto"/>
              <w:bottom w:val="single" w:sz="4" w:space="0" w:color="auto"/>
              <w:right w:val="single" w:sz="4" w:space="0" w:color="auto"/>
            </w:tcBorders>
            <w:hideMark/>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r>
              <w:rPr>
                <w:rFonts w:ascii="Times New Roman" w:hAnsi="Times New Roman"/>
                <w:b/>
                <w:bCs/>
                <w:kern w:val="2"/>
                <w:sz w:val="24"/>
                <w:szCs w:val="24"/>
                <w:lang w:eastAsia="ko-KR"/>
              </w:rPr>
              <w:t>День российского кино</w:t>
            </w:r>
          </w:p>
        </w:tc>
        <w:tc>
          <w:tcPr>
            <w:tcW w:w="876"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p>
        </w:tc>
        <w:tc>
          <w:tcPr>
            <w:tcW w:w="730"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p>
        </w:tc>
        <w:tc>
          <w:tcPr>
            <w:tcW w:w="1071"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p>
        </w:tc>
        <w:tc>
          <w:tcPr>
            <w:tcW w:w="524" w:type="pct"/>
            <w:tcBorders>
              <w:top w:val="single" w:sz="4" w:space="0" w:color="auto"/>
              <w:left w:val="single" w:sz="4" w:space="0" w:color="auto"/>
              <w:bottom w:val="single" w:sz="4" w:space="0" w:color="auto"/>
              <w:right w:val="single" w:sz="4" w:space="0" w:color="auto"/>
            </w:tcBorders>
          </w:tcPr>
          <w:p w:rsidR="00053B32" w:rsidRDefault="00053B32">
            <w:pPr>
              <w:widowControl w:val="0"/>
              <w:autoSpaceDE w:val="0"/>
              <w:autoSpaceDN w:val="0"/>
              <w:spacing w:after="0" w:line="240" w:lineRule="auto"/>
              <w:jc w:val="both"/>
              <w:rPr>
                <w:rFonts w:ascii="Times New Roman" w:hAnsi="Times New Roman"/>
                <w:b/>
                <w:bCs/>
                <w:kern w:val="2"/>
                <w:sz w:val="24"/>
                <w:szCs w:val="24"/>
                <w:lang w:eastAsia="ko-KR"/>
              </w:rPr>
            </w:pPr>
          </w:p>
        </w:tc>
      </w:tr>
    </w:tbl>
    <w:p w:rsidR="00BE10B1" w:rsidRPr="004F3587" w:rsidRDefault="00BE10B1" w:rsidP="00053B32">
      <w:pPr>
        <w:widowControl w:val="0"/>
        <w:autoSpaceDE w:val="0"/>
        <w:autoSpaceDN w:val="0"/>
        <w:adjustRightInd w:val="0"/>
        <w:spacing w:after="0" w:line="240" w:lineRule="auto"/>
        <w:ind w:right="-1" w:firstLine="709"/>
        <w:jc w:val="both"/>
        <w:rPr>
          <w:rFonts w:ascii="Times New Roman" w:hAnsi="Times New Roman"/>
          <w:kern w:val="2"/>
          <w:sz w:val="24"/>
          <w:szCs w:val="24"/>
          <w:lang w:eastAsia="ko-KR"/>
        </w:rPr>
      </w:pPr>
    </w:p>
    <w:bookmarkEnd w:id="20"/>
    <w:p w:rsidR="00BE10B1" w:rsidRDefault="00BE10B1" w:rsidP="00BE10B1">
      <w:pPr>
        <w:rPr>
          <w:rFonts w:ascii="Times New Roman" w:hAnsi="Times New Roman"/>
          <w:sz w:val="20"/>
          <w:szCs w:val="48"/>
        </w:rPr>
        <w:sectPr w:rsidR="00BE10B1" w:rsidSect="00BE10B1">
          <w:footerReference w:type="even" r:id="rId22"/>
          <w:footerReference w:type="default" r:id="rId23"/>
          <w:pgSz w:w="16840" w:h="11907" w:orient="landscape"/>
          <w:pgMar w:top="1418" w:right="1134" w:bottom="851" w:left="992" w:header="709" w:footer="709" w:gutter="0"/>
          <w:cols w:space="720"/>
        </w:sectPr>
      </w:pPr>
    </w:p>
    <w:p w:rsidR="00BE10B1" w:rsidRPr="006D017A" w:rsidRDefault="00BE10B1" w:rsidP="00BE10B1">
      <w:pPr>
        <w:rPr>
          <w:rFonts w:ascii="Times New Roman" w:hAnsi="Times New Roman"/>
          <w:sz w:val="20"/>
          <w:szCs w:val="48"/>
        </w:rPr>
      </w:pPr>
    </w:p>
    <w:p w:rsidR="00BE10B1" w:rsidRDefault="00BE10B1" w:rsidP="00BE10B1">
      <w:pPr>
        <w:rPr>
          <w:rFonts w:ascii="Times New Roman" w:hAnsi="Times New Roman"/>
          <w:b/>
          <w:sz w:val="24"/>
          <w:szCs w:val="24"/>
        </w:rPr>
      </w:pPr>
    </w:p>
    <w:p w:rsidR="00BE10B1" w:rsidRPr="004D7CB5" w:rsidRDefault="00BE10B1" w:rsidP="00BE10B1">
      <w:pPr>
        <w:jc w:val="right"/>
        <w:rPr>
          <w:rFonts w:ascii="Times New Roman" w:hAnsi="Times New Roman"/>
          <w:b/>
          <w:sz w:val="24"/>
          <w:szCs w:val="24"/>
        </w:rPr>
      </w:pPr>
      <w:bookmarkStart w:id="31" w:name="_Hlk71811929"/>
      <w:r w:rsidRPr="004D7CB5">
        <w:rPr>
          <w:rFonts w:ascii="Times New Roman" w:hAnsi="Times New Roman"/>
          <w:b/>
          <w:sz w:val="24"/>
          <w:szCs w:val="24"/>
        </w:rPr>
        <w:t>Приложение 4</w:t>
      </w:r>
    </w:p>
    <w:p w:rsidR="00BE10B1" w:rsidRDefault="00BE10B1" w:rsidP="00BE10B1">
      <w:pPr>
        <w:jc w:val="right"/>
        <w:rPr>
          <w:rFonts w:ascii="Times New Roman" w:hAnsi="Times New Roman"/>
          <w:sz w:val="24"/>
          <w:szCs w:val="24"/>
        </w:rPr>
      </w:pPr>
      <w:r w:rsidRPr="004D7CB5">
        <w:rPr>
          <w:rFonts w:ascii="Times New Roman" w:hAnsi="Times New Roman"/>
          <w:sz w:val="24"/>
          <w:szCs w:val="24"/>
        </w:rPr>
        <w:t xml:space="preserve">к ПООП по </w:t>
      </w:r>
      <w:r w:rsidRPr="00DD5C16">
        <w:rPr>
          <w:rFonts w:ascii="Times New Roman" w:hAnsi="Times New Roman"/>
          <w:sz w:val="24"/>
          <w:szCs w:val="24"/>
        </w:rPr>
        <w:t xml:space="preserve">профессии </w:t>
      </w:r>
    </w:p>
    <w:p w:rsidR="00BE10B1" w:rsidRPr="00DD5C16" w:rsidRDefault="00BE10B1" w:rsidP="00BE10B1">
      <w:pPr>
        <w:jc w:val="right"/>
        <w:rPr>
          <w:rFonts w:ascii="Times New Roman" w:hAnsi="Times New Roman"/>
          <w:sz w:val="24"/>
          <w:szCs w:val="24"/>
        </w:rPr>
      </w:pPr>
      <w:r>
        <w:rPr>
          <w:rFonts w:ascii="Times New Roman" w:hAnsi="Times New Roman"/>
          <w:sz w:val="24"/>
          <w:szCs w:val="24"/>
        </w:rPr>
        <w:t>«</w:t>
      </w:r>
      <w:r w:rsidRPr="00DD5C16">
        <w:rPr>
          <w:rFonts w:ascii="Times New Roman" w:hAnsi="Times New Roman"/>
          <w:sz w:val="24"/>
          <w:szCs w:val="24"/>
        </w:rPr>
        <w:t>15.01.33 Токарь на станках</w:t>
      </w:r>
      <w:r>
        <w:rPr>
          <w:rFonts w:ascii="Times New Roman" w:hAnsi="Times New Roman"/>
          <w:sz w:val="24"/>
          <w:szCs w:val="24"/>
        </w:rPr>
        <w:t xml:space="preserve"> </w:t>
      </w:r>
      <w:r w:rsidRPr="00DD5C16">
        <w:rPr>
          <w:rFonts w:ascii="Times New Roman" w:hAnsi="Times New Roman"/>
          <w:sz w:val="24"/>
          <w:szCs w:val="24"/>
        </w:rPr>
        <w:t>с числовым программным управлением</w:t>
      </w:r>
      <w:r>
        <w:rPr>
          <w:rFonts w:ascii="Times New Roman" w:hAnsi="Times New Roman"/>
          <w:sz w:val="24"/>
          <w:szCs w:val="24"/>
        </w:rPr>
        <w:t>»</w:t>
      </w:r>
    </w:p>
    <w:p w:rsidR="00BE10B1" w:rsidRPr="005D199F" w:rsidRDefault="00BE10B1" w:rsidP="00BE10B1">
      <w:pPr>
        <w:jc w:val="center"/>
        <w:rPr>
          <w:b/>
          <w:i/>
        </w:rPr>
      </w:pPr>
    </w:p>
    <w:p w:rsidR="00BE10B1" w:rsidRPr="00924CE4" w:rsidRDefault="00BE10B1" w:rsidP="00BE10B1">
      <w:pPr>
        <w:jc w:val="center"/>
        <w:rPr>
          <w:b/>
          <w:i/>
          <w:sz w:val="24"/>
          <w:szCs w:val="24"/>
        </w:rPr>
      </w:pPr>
    </w:p>
    <w:p w:rsidR="00BE10B1" w:rsidRPr="00924CE4" w:rsidRDefault="00BE10B1" w:rsidP="00BE10B1">
      <w:pPr>
        <w:jc w:val="center"/>
        <w:rPr>
          <w:b/>
          <w:i/>
          <w:sz w:val="24"/>
          <w:szCs w:val="24"/>
        </w:rPr>
      </w:pPr>
    </w:p>
    <w:p w:rsidR="00BE10B1" w:rsidRPr="00924CE4" w:rsidRDefault="00BE10B1" w:rsidP="00BE10B1">
      <w:pPr>
        <w:jc w:val="center"/>
        <w:rPr>
          <w:rFonts w:ascii="Times New Roman" w:hAnsi="Times New Roman"/>
          <w:b/>
          <w:i/>
          <w:sz w:val="24"/>
          <w:szCs w:val="24"/>
        </w:rPr>
      </w:pPr>
    </w:p>
    <w:p w:rsidR="00BE10B1" w:rsidRPr="00924CE4" w:rsidRDefault="00BE10B1" w:rsidP="00BE10B1">
      <w:pPr>
        <w:jc w:val="center"/>
        <w:rPr>
          <w:rFonts w:ascii="Times New Roman" w:hAnsi="Times New Roman"/>
          <w:b/>
          <w:i/>
          <w:sz w:val="24"/>
          <w:szCs w:val="24"/>
        </w:rPr>
      </w:pPr>
    </w:p>
    <w:p w:rsidR="00BE10B1" w:rsidRPr="00924CE4" w:rsidRDefault="00BE10B1" w:rsidP="00BE10B1">
      <w:pPr>
        <w:spacing w:line="360" w:lineRule="auto"/>
        <w:jc w:val="center"/>
        <w:rPr>
          <w:rFonts w:ascii="Times New Roman" w:hAnsi="Times New Roman"/>
          <w:b/>
          <w:sz w:val="24"/>
          <w:szCs w:val="24"/>
        </w:rPr>
      </w:pPr>
      <w:r w:rsidRPr="00924CE4">
        <w:rPr>
          <w:rFonts w:ascii="Times New Roman" w:hAnsi="Times New Roman"/>
          <w:b/>
          <w:sz w:val="24"/>
          <w:szCs w:val="24"/>
        </w:rPr>
        <w:t>ПРИМЕРНЫ</w:t>
      </w:r>
      <w:r w:rsidR="00053B32">
        <w:rPr>
          <w:rFonts w:ascii="Times New Roman" w:hAnsi="Times New Roman"/>
          <w:b/>
          <w:sz w:val="24"/>
          <w:szCs w:val="24"/>
        </w:rPr>
        <w:t>Е</w:t>
      </w:r>
      <w:r w:rsidRPr="00924CE4">
        <w:rPr>
          <w:rFonts w:ascii="Times New Roman" w:hAnsi="Times New Roman"/>
          <w:b/>
          <w:sz w:val="24"/>
          <w:szCs w:val="24"/>
        </w:rPr>
        <w:t xml:space="preserve"> ОЦЕНОЧНЫ</w:t>
      </w:r>
      <w:r w:rsidR="00053B32">
        <w:rPr>
          <w:rFonts w:ascii="Times New Roman" w:hAnsi="Times New Roman"/>
          <w:b/>
          <w:sz w:val="24"/>
          <w:szCs w:val="24"/>
        </w:rPr>
        <w:t>Е</w:t>
      </w:r>
      <w:r w:rsidRPr="00924CE4">
        <w:rPr>
          <w:rFonts w:ascii="Times New Roman" w:hAnsi="Times New Roman"/>
          <w:b/>
          <w:sz w:val="24"/>
          <w:szCs w:val="24"/>
        </w:rPr>
        <w:t xml:space="preserve"> СРЕДСТВ</w:t>
      </w:r>
      <w:r w:rsidR="00053B32">
        <w:rPr>
          <w:rFonts w:ascii="Times New Roman" w:hAnsi="Times New Roman"/>
          <w:b/>
          <w:sz w:val="24"/>
          <w:szCs w:val="24"/>
        </w:rPr>
        <w:t>А</w:t>
      </w:r>
      <w:r w:rsidRPr="00924CE4">
        <w:rPr>
          <w:rFonts w:ascii="Times New Roman" w:hAnsi="Times New Roman"/>
          <w:b/>
          <w:sz w:val="24"/>
          <w:szCs w:val="24"/>
        </w:rPr>
        <w:t xml:space="preserve"> ДЛЯ ГИА</w:t>
      </w:r>
    </w:p>
    <w:p w:rsidR="00BE10B1" w:rsidRPr="00924CE4" w:rsidRDefault="00BE10B1" w:rsidP="00BE10B1">
      <w:pPr>
        <w:spacing w:line="360" w:lineRule="auto"/>
        <w:jc w:val="center"/>
        <w:rPr>
          <w:rFonts w:ascii="Times New Roman" w:hAnsi="Times New Roman"/>
          <w:b/>
          <w:sz w:val="24"/>
          <w:szCs w:val="24"/>
        </w:rPr>
      </w:pPr>
      <w:r w:rsidRPr="00924CE4">
        <w:rPr>
          <w:rFonts w:ascii="Times New Roman" w:hAnsi="Times New Roman"/>
          <w:b/>
          <w:sz w:val="24"/>
          <w:szCs w:val="24"/>
        </w:rPr>
        <w:t xml:space="preserve">ПО ПРОФЕССИИ </w:t>
      </w:r>
    </w:p>
    <w:p w:rsidR="00BE10B1" w:rsidRDefault="00BE10B1" w:rsidP="00BE10B1">
      <w:pPr>
        <w:spacing w:line="360" w:lineRule="auto"/>
        <w:jc w:val="center"/>
        <w:rPr>
          <w:rFonts w:ascii="Times New Roman" w:hAnsi="Times New Roman"/>
          <w:b/>
          <w:i/>
          <w:sz w:val="24"/>
          <w:szCs w:val="24"/>
        </w:rPr>
      </w:pPr>
      <w:r w:rsidRPr="006B7BFB">
        <w:rPr>
          <w:rFonts w:ascii="Times New Roman" w:hAnsi="Times New Roman"/>
          <w:b/>
          <w:i/>
          <w:sz w:val="24"/>
          <w:szCs w:val="24"/>
        </w:rPr>
        <w:t>15.01.33 Токарь на станках с числовым программным управлением</w:t>
      </w:r>
    </w:p>
    <w:p w:rsidR="00BE10B1" w:rsidRPr="008B0BDF" w:rsidRDefault="00BE10B1" w:rsidP="00BE10B1">
      <w:pPr>
        <w:jc w:val="center"/>
        <w:rPr>
          <w:rFonts w:ascii="Times New Roman" w:hAnsi="Times New Roman"/>
          <w:b/>
          <w:i/>
        </w:rPr>
      </w:pPr>
    </w:p>
    <w:p w:rsidR="00BE10B1" w:rsidRPr="008B0BDF" w:rsidRDefault="00BE10B1" w:rsidP="00BE10B1">
      <w:pPr>
        <w:jc w:val="center"/>
        <w:rPr>
          <w:rFonts w:ascii="Times New Roman" w:hAnsi="Times New Roman"/>
          <w:b/>
          <w:i/>
        </w:rPr>
      </w:pPr>
    </w:p>
    <w:p w:rsidR="00BE10B1" w:rsidRPr="008B0BDF"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Default="00BE10B1" w:rsidP="00BE10B1">
      <w:pPr>
        <w:jc w:val="center"/>
        <w:rPr>
          <w:rFonts w:ascii="Times New Roman" w:hAnsi="Times New Roman"/>
          <w:b/>
          <w:i/>
        </w:rPr>
      </w:pPr>
    </w:p>
    <w:p w:rsidR="00BE10B1" w:rsidRPr="008B0BDF" w:rsidRDefault="00BE10B1" w:rsidP="00BE10B1">
      <w:pPr>
        <w:jc w:val="center"/>
        <w:rPr>
          <w:rFonts w:ascii="Times New Roman" w:hAnsi="Times New Roman"/>
          <w:b/>
          <w:i/>
        </w:rPr>
      </w:pPr>
    </w:p>
    <w:p w:rsidR="00BE10B1" w:rsidRPr="008B0BDF" w:rsidRDefault="00BE10B1" w:rsidP="00BE10B1">
      <w:pPr>
        <w:jc w:val="center"/>
        <w:rPr>
          <w:rFonts w:ascii="Times New Roman" w:hAnsi="Times New Roman"/>
          <w:b/>
          <w:i/>
        </w:rPr>
      </w:pPr>
    </w:p>
    <w:p w:rsidR="00BE10B1" w:rsidRPr="008B0BDF" w:rsidRDefault="00BE10B1" w:rsidP="00BE10B1">
      <w:pPr>
        <w:jc w:val="center"/>
        <w:rPr>
          <w:rFonts w:ascii="Times New Roman" w:hAnsi="Times New Roman"/>
          <w:b/>
          <w:i/>
        </w:rPr>
      </w:pPr>
    </w:p>
    <w:p w:rsidR="00BE10B1" w:rsidRPr="008B0BDF" w:rsidRDefault="00BE10B1" w:rsidP="00BE10B1">
      <w:pPr>
        <w:jc w:val="center"/>
        <w:rPr>
          <w:rFonts w:ascii="Times New Roman" w:hAnsi="Times New Roman"/>
          <w:b/>
          <w:i/>
        </w:rPr>
      </w:pPr>
    </w:p>
    <w:p w:rsidR="00BE10B1" w:rsidRPr="00924CE4" w:rsidRDefault="00BE10B1" w:rsidP="00BE10B1">
      <w:pPr>
        <w:jc w:val="center"/>
        <w:rPr>
          <w:rFonts w:ascii="Times New Roman" w:hAnsi="Times New Roman"/>
          <w:b/>
          <w:i/>
          <w:sz w:val="24"/>
          <w:szCs w:val="24"/>
        </w:rPr>
      </w:pPr>
      <w:r w:rsidRPr="00924CE4">
        <w:rPr>
          <w:rFonts w:ascii="Times New Roman" w:hAnsi="Times New Roman"/>
          <w:b/>
          <w:i/>
          <w:sz w:val="24"/>
          <w:szCs w:val="24"/>
        </w:rPr>
        <w:t>20</w:t>
      </w:r>
      <w:r>
        <w:rPr>
          <w:rFonts w:ascii="Times New Roman" w:hAnsi="Times New Roman"/>
          <w:b/>
          <w:i/>
          <w:sz w:val="24"/>
          <w:szCs w:val="24"/>
        </w:rPr>
        <w:t>21 г.</w:t>
      </w:r>
    </w:p>
    <w:bookmarkEnd w:id="31"/>
    <w:p w:rsidR="00BE10B1" w:rsidRPr="00924CE4" w:rsidRDefault="00BE10B1" w:rsidP="00BE10B1">
      <w:pPr>
        <w:jc w:val="center"/>
        <w:rPr>
          <w:rFonts w:ascii="Times New Roman" w:hAnsi="Times New Roman"/>
          <w:b/>
          <w:i/>
          <w:sz w:val="24"/>
          <w:szCs w:val="24"/>
        </w:rPr>
      </w:pPr>
      <w:r w:rsidRPr="00924CE4">
        <w:rPr>
          <w:rFonts w:ascii="Times New Roman" w:hAnsi="Times New Roman"/>
          <w:b/>
          <w:i/>
          <w:sz w:val="24"/>
          <w:szCs w:val="24"/>
        </w:rPr>
        <w:lastRenderedPageBreak/>
        <w:t>СОДЕРЖАНИЕ</w:t>
      </w:r>
    </w:p>
    <w:p w:rsidR="00BE10B1" w:rsidRPr="00924CE4" w:rsidRDefault="00BE10B1" w:rsidP="00BE10B1">
      <w:pPr>
        <w:jc w:val="center"/>
        <w:rPr>
          <w:b/>
          <w:sz w:val="24"/>
          <w:szCs w:val="24"/>
        </w:rPr>
      </w:pPr>
    </w:p>
    <w:p w:rsidR="00BE10B1" w:rsidRPr="00924CE4" w:rsidRDefault="00BE10B1" w:rsidP="008033D0">
      <w:pPr>
        <w:pStyle w:val="ae"/>
        <w:numPr>
          <w:ilvl w:val="0"/>
          <w:numId w:val="47"/>
        </w:numPr>
        <w:spacing w:before="0" w:after="200" w:line="480" w:lineRule="auto"/>
        <w:contextualSpacing/>
        <w:jc w:val="both"/>
        <w:rPr>
          <w:b/>
        </w:rPr>
      </w:pPr>
      <w:r w:rsidRPr="00924CE4">
        <w:rPr>
          <w:b/>
        </w:rPr>
        <w:t>ПАСПОРТ ОЦЕНОЧНЫХ СРЕДСТВ ДЛЯ ГИА</w:t>
      </w:r>
    </w:p>
    <w:p w:rsidR="00BE10B1" w:rsidRPr="00924CE4" w:rsidRDefault="00BE10B1" w:rsidP="008033D0">
      <w:pPr>
        <w:pStyle w:val="ae"/>
        <w:numPr>
          <w:ilvl w:val="0"/>
          <w:numId w:val="47"/>
        </w:numPr>
        <w:spacing w:before="0" w:after="200" w:line="480" w:lineRule="auto"/>
        <w:contextualSpacing/>
        <w:jc w:val="both"/>
        <w:rPr>
          <w:b/>
        </w:rPr>
      </w:pPr>
      <w:r w:rsidRPr="00924CE4">
        <w:rPr>
          <w:b/>
        </w:rPr>
        <w:t>СТРУКТУРА ПРОЦЕДУР ГИА И ПОРЯДОК ПРОВЕДЕНИЯ</w:t>
      </w:r>
    </w:p>
    <w:p w:rsidR="00BE10B1" w:rsidRPr="00924CE4" w:rsidRDefault="00BE10B1" w:rsidP="008033D0">
      <w:pPr>
        <w:pStyle w:val="ae"/>
        <w:numPr>
          <w:ilvl w:val="0"/>
          <w:numId w:val="47"/>
        </w:numPr>
        <w:spacing w:before="0" w:after="200" w:line="480" w:lineRule="auto"/>
        <w:contextualSpacing/>
        <w:jc w:val="both"/>
        <w:rPr>
          <w:b/>
        </w:rPr>
      </w:pPr>
      <w:r w:rsidRPr="00924CE4">
        <w:rPr>
          <w:b/>
        </w:rPr>
        <w:t>ТИПОВ</w:t>
      </w:r>
      <w:r>
        <w:rPr>
          <w:b/>
        </w:rPr>
        <w:t>О</w:t>
      </w:r>
      <w:r w:rsidRPr="00924CE4">
        <w:rPr>
          <w:b/>
        </w:rPr>
        <w:t>Е ЗАДАНИ</w:t>
      </w:r>
      <w:r>
        <w:rPr>
          <w:b/>
        </w:rPr>
        <w:t>Е</w:t>
      </w:r>
      <w:r w:rsidRPr="00924CE4">
        <w:rPr>
          <w:b/>
        </w:rPr>
        <w:t xml:space="preserve"> ДЛЯ ДЕМОНСТРАЦИОННОГО ЭКЗАМЕНА</w:t>
      </w:r>
    </w:p>
    <w:p w:rsidR="00BE10B1" w:rsidRPr="00924CE4" w:rsidRDefault="00BE10B1" w:rsidP="00BE10B1">
      <w:pPr>
        <w:pStyle w:val="ae"/>
        <w:spacing w:after="200" w:line="480" w:lineRule="auto"/>
        <w:ind w:left="1080"/>
        <w:jc w:val="both"/>
        <w:rPr>
          <w:b/>
        </w:rPr>
      </w:pPr>
    </w:p>
    <w:p w:rsidR="00BE10B1" w:rsidRPr="00594361" w:rsidRDefault="00BE10B1" w:rsidP="00BE10B1">
      <w:pPr>
        <w:ind w:left="720"/>
        <w:jc w:val="both"/>
        <w:rPr>
          <w:b/>
        </w:rPr>
        <w:sectPr w:rsidR="00BE10B1" w:rsidRPr="00594361" w:rsidSect="006C13D5">
          <w:pgSz w:w="11906" w:h="16838"/>
          <w:pgMar w:top="1134" w:right="851" w:bottom="1134" w:left="1701" w:header="709" w:footer="709" w:gutter="0"/>
          <w:cols w:space="708"/>
          <w:docGrid w:linePitch="360"/>
        </w:sectPr>
      </w:pPr>
    </w:p>
    <w:p w:rsidR="00BE10B1" w:rsidRDefault="00BE10B1" w:rsidP="008033D0">
      <w:pPr>
        <w:pStyle w:val="ae"/>
        <w:numPr>
          <w:ilvl w:val="0"/>
          <w:numId w:val="48"/>
        </w:numPr>
        <w:spacing w:before="0" w:after="200" w:line="276" w:lineRule="auto"/>
        <w:ind w:left="0" w:firstLine="0"/>
        <w:contextualSpacing/>
        <w:jc w:val="center"/>
        <w:rPr>
          <w:b/>
        </w:rPr>
      </w:pPr>
      <w:r w:rsidRPr="00594361">
        <w:rPr>
          <w:b/>
        </w:rPr>
        <w:lastRenderedPageBreak/>
        <w:t>ПАСПОРТ ОЦЕНОЧНЫХ СРЕДСТВ ДЛЯ ГИА</w:t>
      </w:r>
    </w:p>
    <w:p w:rsidR="00BE10B1" w:rsidRPr="00594361" w:rsidRDefault="00BE10B1" w:rsidP="00BE10B1">
      <w:pPr>
        <w:pStyle w:val="ae"/>
        <w:spacing w:before="0" w:after="200" w:line="276" w:lineRule="auto"/>
        <w:ind w:left="0"/>
        <w:contextualSpacing/>
        <w:rPr>
          <w:b/>
        </w:rPr>
      </w:pPr>
    </w:p>
    <w:p w:rsidR="00BE10B1" w:rsidRPr="00924CE4" w:rsidRDefault="00BE10B1" w:rsidP="008033D0">
      <w:pPr>
        <w:pStyle w:val="ae"/>
        <w:numPr>
          <w:ilvl w:val="1"/>
          <w:numId w:val="46"/>
        </w:numPr>
        <w:spacing w:before="0" w:after="0"/>
        <w:ind w:left="0" w:firstLine="709"/>
        <w:contextualSpacing/>
        <w:jc w:val="both"/>
        <w:rPr>
          <w:b/>
          <w:bCs/>
          <w:color w:val="000000"/>
          <w:shd w:val="clear" w:color="auto" w:fill="FFFFFF"/>
        </w:rPr>
      </w:pPr>
      <w:r w:rsidRPr="00924CE4">
        <w:rPr>
          <w:b/>
          <w:bCs/>
          <w:color w:val="000000"/>
          <w:shd w:val="clear" w:color="auto" w:fill="FFFFFF"/>
        </w:rPr>
        <w:t>Особенности образовательной программы</w:t>
      </w:r>
    </w:p>
    <w:p w:rsidR="00BE10B1" w:rsidRPr="0032271D" w:rsidRDefault="00BE10B1" w:rsidP="00BE10B1">
      <w:pPr>
        <w:pStyle w:val="ae"/>
        <w:spacing w:before="0" w:after="0"/>
        <w:ind w:left="0" w:firstLine="709"/>
        <w:jc w:val="both"/>
        <w:rPr>
          <w:shd w:val="clear" w:color="auto" w:fill="FFFFFF"/>
        </w:rPr>
      </w:pPr>
      <w:r w:rsidRPr="00787289">
        <w:rPr>
          <w:color w:val="000000"/>
          <w:shd w:val="clear" w:color="auto" w:fill="FFFFFF"/>
        </w:rPr>
        <w:t xml:space="preserve">Фонды примерных </w:t>
      </w:r>
      <w:r w:rsidRPr="004D7CB5">
        <w:rPr>
          <w:shd w:val="clear" w:color="auto" w:fill="FFFFFF"/>
        </w:rPr>
        <w:t>оценочных средств разработаны для профессии</w:t>
      </w:r>
      <w:r>
        <w:rPr>
          <w:shd w:val="clear" w:color="auto" w:fill="FFFFFF"/>
        </w:rPr>
        <w:t xml:space="preserve"> </w:t>
      </w:r>
      <w:r w:rsidRPr="00DD5C16">
        <w:rPr>
          <w:shd w:val="clear" w:color="auto" w:fill="FFFFFF"/>
        </w:rPr>
        <w:t>15.01.33 Токарь на станках с числовым программным управлением</w:t>
      </w:r>
      <w:r>
        <w:rPr>
          <w:shd w:val="clear" w:color="auto" w:fill="FFFFFF"/>
        </w:rPr>
        <w:t>.</w:t>
      </w:r>
    </w:p>
    <w:p w:rsidR="00BE10B1" w:rsidRDefault="00BE10B1" w:rsidP="00BE10B1">
      <w:pPr>
        <w:pStyle w:val="ae"/>
        <w:spacing w:before="0" w:after="0"/>
        <w:ind w:left="0" w:firstLine="709"/>
        <w:jc w:val="both"/>
        <w:rPr>
          <w:color w:val="000000"/>
          <w:shd w:val="clear" w:color="auto" w:fill="FFFFFF"/>
        </w:rPr>
      </w:pPr>
      <w:r w:rsidRPr="00DD5C16">
        <w:rPr>
          <w:color w:val="000000"/>
          <w:shd w:val="clear" w:color="auto" w:fill="FFFFFF"/>
        </w:rPr>
        <w:t>В рамках профессии/специальности СПО предусмотрено освоение следующих соч</w:t>
      </w:r>
      <w:r w:rsidRPr="00DD5C16">
        <w:rPr>
          <w:color w:val="000000"/>
          <w:shd w:val="clear" w:color="auto" w:fill="FFFFFF"/>
        </w:rPr>
        <w:t>е</w:t>
      </w:r>
      <w:r w:rsidRPr="00DD5C16">
        <w:rPr>
          <w:color w:val="000000"/>
          <w:shd w:val="clear" w:color="auto" w:fill="FFFFFF"/>
        </w:rPr>
        <w:t xml:space="preserve">таний квалификаций: </w:t>
      </w:r>
      <w:r>
        <w:rPr>
          <w:color w:val="000000"/>
          <w:shd w:val="clear" w:color="auto" w:fill="FFFFFF"/>
        </w:rPr>
        <w:t>т</w:t>
      </w:r>
      <w:r w:rsidRPr="00DD5C16">
        <w:rPr>
          <w:color w:val="000000"/>
          <w:shd w:val="clear" w:color="auto" w:fill="FFFFFF"/>
        </w:rPr>
        <w:t>окарь↔ токарь-карусельщик, токарь↔токарь-расточник, т</w:t>
      </w:r>
      <w:r w:rsidRPr="00DD5C16">
        <w:rPr>
          <w:color w:val="000000"/>
          <w:shd w:val="clear" w:color="auto" w:fill="FFFFFF"/>
        </w:rPr>
        <w:t>о</w:t>
      </w:r>
      <w:r w:rsidRPr="00DD5C16">
        <w:rPr>
          <w:color w:val="000000"/>
          <w:shd w:val="clear" w:color="auto" w:fill="FFFFFF"/>
        </w:rPr>
        <w:t>карь↔токарь-револьверщик.</w:t>
      </w:r>
    </w:p>
    <w:p w:rsidR="00BE10B1" w:rsidRDefault="00BE10B1" w:rsidP="00BE10B1">
      <w:pPr>
        <w:pStyle w:val="ae"/>
        <w:spacing w:before="0" w:after="0"/>
        <w:ind w:left="0" w:firstLine="709"/>
        <w:jc w:val="both"/>
        <w:rPr>
          <w:color w:val="000000"/>
          <w:shd w:val="clear" w:color="auto" w:fill="FFFFFF"/>
        </w:rPr>
      </w:pPr>
    </w:p>
    <w:p w:rsidR="00BE10B1" w:rsidRDefault="00BE10B1" w:rsidP="00BE10B1">
      <w:pPr>
        <w:pStyle w:val="ae"/>
        <w:spacing w:before="0" w:after="0"/>
        <w:ind w:left="0" w:firstLine="709"/>
        <w:jc w:val="both"/>
        <w:rPr>
          <w:color w:val="000000"/>
          <w:shd w:val="clear" w:color="auto" w:fill="FFFFFF"/>
        </w:rPr>
      </w:pPr>
      <w:r>
        <w:rPr>
          <w:color w:val="000000"/>
          <w:shd w:val="clear" w:color="auto" w:fill="FFFFFF"/>
        </w:rPr>
        <w:t>Токарь ЧПУ выполняет изготовление деталей для машиностроения на токарных ста</w:t>
      </w:r>
      <w:r>
        <w:rPr>
          <w:color w:val="000000"/>
          <w:shd w:val="clear" w:color="auto" w:fill="FFFFFF"/>
        </w:rPr>
        <w:t>н</w:t>
      </w:r>
      <w:r>
        <w:rPr>
          <w:color w:val="000000"/>
          <w:shd w:val="clear" w:color="auto" w:fill="FFFFFF"/>
        </w:rPr>
        <w:t>ках с ЧПУ. В основные функции работника входит подготовка инструмента и оснастки, у</w:t>
      </w:r>
      <w:r>
        <w:rPr>
          <w:color w:val="000000"/>
          <w:shd w:val="clear" w:color="auto" w:fill="FFFFFF"/>
        </w:rPr>
        <w:t>с</w:t>
      </w:r>
      <w:r>
        <w:rPr>
          <w:color w:val="000000"/>
          <w:shd w:val="clear" w:color="auto" w:fill="FFFFFF"/>
        </w:rPr>
        <w:t xml:space="preserve">тановка заготовок, контроль выполнения программы, </w:t>
      </w:r>
      <w:proofErr w:type="spellStart"/>
      <w:r>
        <w:rPr>
          <w:color w:val="000000"/>
          <w:shd w:val="clear" w:color="auto" w:fill="FFFFFF"/>
        </w:rPr>
        <w:t>подналадка</w:t>
      </w:r>
      <w:proofErr w:type="spellEnd"/>
      <w:r>
        <w:rPr>
          <w:color w:val="000000"/>
          <w:shd w:val="clear" w:color="auto" w:fill="FFFFFF"/>
        </w:rPr>
        <w:t xml:space="preserve"> станка и контроль качества деталей. В ряде случаев оператор может выполнять разработку управляющих программ ра</w:t>
      </w:r>
      <w:r>
        <w:rPr>
          <w:color w:val="000000"/>
          <w:shd w:val="clear" w:color="auto" w:fill="FFFFFF"/>
        </w:rPr>
        <w:t>з</w:t>
      </w:r>
      <w:r>
        <w:rPr>
          <w:color w:val="000000"/>
          <w:shd w:val="clear" w:color="auto" w:fill="FFFFFF"/>
        </w:rPr>
        <w:t xml:space="preserve">личной </w:t>
      </w:r>
      <w:proofErr w:type="gramStart"/>
      <w:r>
        <w:rPr>
          <w:color w:val="000000"/>
          <w:shd w:val="clear" w:color="auto" w:fill="FFFFFF"/>
        </w:rPr>
        <w:t>сложности</w:t>
      </w:r>
      <w:proofErr w:type="gramEnd"/>
      <w:r>
        <w:rPr>
          <w:color w:val="000000"/>
          <w:shd w:val="clear" w:color="auto" w:fill="FFFFFF"/>
        </w:rPr>
        <w:t xml:space="preserve"> как на самом станке, так и в системах автоматизированного проектиров</w:t>
      </w:r>
      <w:r>
        <w:rPr>
          <w:color w:val="000000"/>
          <w:shd w:val="clear" w:color="auto" w:fill="FFFFFF"/>
        </w:rPr>
        <w:t>а</w:t>
      </w:r>
      <w:r>
        <w:rPr>
          <w:color w:val="000000"/>
          <w:shd w:val="clear" w:color="auto" w:fill="FFFFFF"/>
        </w:rPr>
        <w:t>ния. Профессия востребована при организации серийного и массового производства.</w:t>
      </w:r>
    </w:p>
    <w:p w:rsidR="00BE10B1" w:rsidRDefault="00BE10B1" w:rsidP="00BE10B1">
      <w:pPr>
        <w:pStyle w:val="ae"/>
        <w:spacing w:before="0" w:after="0"/>
        <w:ind w:left="0" w:firstLine="709"/>
        <w:jc w:val="both"/>
        <w:rPr>
          <w:color w:val="000000"/>
          <w:shd w:val="clear" w:color="auto" w:fill="FFFFFF"/>
        </w:rPr>
      </w:pPr>
    </w:p>
    <w:p w:rsidR="00BE10B1" w:rsidRPr="00D55CED" w:rsidRDefault="00BE10B1" w:rsidP="00BE10B1">
      <w:pPr>
        <w:pStyle w:val="ae"/>
        <w:spacing w:before="0" w:after="0"/>
        <w:ind w:left="0" w:firstLine="709"/>
        <w:jc w:val="both"/>
        <w:rPr>
          <w:color w:val="000000"/>
          <w:shd w:val="clear" w:color="auto" w:fill="FFFFFF"/>
        </w:rPr>
      </w:pPr>
      <w:r w:rsidRPr="00D55CED">
        <w:rPr>
          <w:color w:val="000000"/>
          <w:shd w:val="clear" w:color="auto" w:fill="FFFFFF"/>
        </w:rPr>
        <w:t>ПМ. 01 «Изготовление деталей на металлорежущих станках различного вида и типа по стадиям технологического процесса» соответствует квалификации «</w:t>
      </w:r>
      <w:r>
        <w:rPr>
          <w:color w:val="000000"/>
          <w:shd w:val="clear" w:color="auto" w:fill="FFFFFF"/>
        </w:rPr>
        <w:t>токарь</w:t>
      </w:r>
      <w:r w:rsidRPr="00D55CED">
        <w:rPr>
          <w:color w:val="000000"/>
          <w:shd w:val="clear" w:color="auto" w:fill="FFFFFF"/>
        </w:rPr>
        <w:t>».</w:t>
      </w:r>
    </w:p>
    <w:p w:rsidR="00BE10B1" w:rsidRPr="00D55CED" w:rsidRDefault="00BE10B1" w:rsidP="00BE10B1">
      <w:pPr>
        <w:pStyle w:val="ae"/>
        <w:spacing w:before="0" w:after="0"/>
        <w:ind w:left="0" w:firstLine="709"/>
        <w:jc w:val="both"/>
        <w:rPr>
          <w:color w:val="000000"/>
          <w:shd w:val="clear" w:color="auto" w:fill="FFFFFF"/>
        </w:rPr>
      </w:pPr>
    </w:p>
    <w:p w:rsidR="00BE10B1" w:rsidRDefault="00BE10B1" w:rsidP="00BE10B1">
      <w:pPr>
        <w:pStyle w:val="ae"/>
        <w:spacing w:before="0" w:after="0"/>
        <w:ind w:left="0" w:firstLine="709"/>
        <w:jc w:val="both"/>
        <w:rPr>
          <w:color w:val="000000"/>
          <w:shd w:val="clear" w:color="auto" w:fill="FFFFFF"/>
        </w:rPr>
      </w:pPr>
      <w:r w:rsidRPr="00D55CED">
        <w:rPr>
          <w:color w:val="000000"/>
          <w:shd w:val="clear" w:color="auto" w:fill="FFFFFF"/>
        </w:rPr>
        <w:t>ПМ. 0</w:t>
      </w:r>
      <w:r>
        <w:rPr>
          <w:color w:val="000000"/>
          <w:shd w:val="clear" w:color="auto" w:fill="FFFFFF"/>
        </w:rPr>
        <w:t>5</w:t>
      </w:r>
      <w:r w:rsidRPr="00D55CED">
        <w:rPr>
          <w:color w:val="000000"/>
          <w:shd w:val="clear" w:color="auto" w:fill="FFFFFF"/>
        </w:rPr>
        <w:t xml:space="preserve"> «Изготовление деталей на металлорежущих станках с программным управл</w:t>
      </w:r>
      <w:r w:rsidRPr="00D55CED">
        <w:rPr>
          <w:color w:val="000000"/>
          <w:shd w:val="clear" w:color="auto" w:fill="FFFFFF"/>
        </w:rPr>
        <w:t>е</w:t>
      </w:r>
      <w:r w:rsidRPr="00D55CED">
        <w:rPr>
          <w:color w:val="000000"/>
          <w:shd w:val="clear" w:color="auto" w:fill="FFFFFF"/>
        </w:rPr>
        <w:t>нием по стадиям технологического процесса» соответствуют квалификации «оператор ЧПУ»</w:t>
      </w:r>
      <w:r>
        <w:rPr>
          <w:color w:val="000000"/>
          <w:shd w:val="clear" w:color="auto" w:fill="FFFFFF"/>
        </w:rPr>
        <w:t>.</w:t>
      </w:r>
    </w:p>
    <w:p w:rsidR="00BE10B1" w:rsidRPr="00787289" w:rsidRDefault="00BE10B1" w:rsidP="00BE10B1">
      <w:pPr>
        <w:pStyle w:val="ae"/>
        <w:spacing w:before="0" w:after="0"/>
        <w:ind w:left="0" w:firstLine="709"/>
        <w:jc w:val="both"/>
        <w:rPr>
          <w:i/>
          <w:color w:val="000000"/>
          <w:shd w:val="clear" w:color="auto" w:fill="FFFFFF"/>
        </w:rPr>
      </w:pPr>
    </w:p>
    <w:p w:rsidR="00BE10B1" w:rsidRPr="00924CE4" w:rsidRDefault="00BE10B1" w:rsidP="008033D0">
      <w:pPr>
        <w:pStyle w:val="ae"/>
        <w:numPr>
          <w:ilvl w:val="1"/>
          <w:numId w:val="46"/>
        </w:numPr>
        <w:spacing w:before="0" w:after="0"/>
        <w:ind w:left="0" w:firstLine="709"/>
        <w:contextualSpacing/>
        <w:jc w:val="both"/>
        <w:rPr>
          <w:b/>
          <w:bCs/>
          <w:color w:val="000000"/>
          <w:shd w:val="clear" w:color="auto" w:fill="FFFFFF"/>
        </w:rPr>
      </w:pPr>
      <w:r w:rsidRPr="00924CE4">
        <w:rPr>
          <w:b/>
          <w:bCs/>
          <w:color w:val="000000"/>
          <w:shd w:val="clear" w:color="auto" w:fill="FFFFFF"/>
        </w:rPr>
        <w:t>Применяемые материалы</w:t>
      </w:r>
    </w:p>
    <w:p w:rsidR="00BE10B1" w:rsidRPr="00787289" w:rsidRDefault="00BE10B1" w:rsidP="00BE10B1">
      <w:pPr>
        <w:pStyle w:val="ae"/>
        <w:spacing w:after="200"/>
        <w:ind w:left="0" w:firstLine="709"/>
        <w:jc w:val="both"/>
        <w:rPr>
          <w:color w:val="000000"/>
          <w:shd w:val="clear" w:color="auto" w:fill="FFFFFF"/>
        </w:rPr>
      </w:pPr>
      <w:r w:rsidRPr="00787289">
        <w:rPr>
          <w:color w:val="000000"/>
          <w:shd w:val="clear" w:color="auto" w:fill="FFFFFF"/>
        </w:rPr>
        <w:t>Для разработки оценочных заданий по каждому из сочетаний квалификаций рекоме</w:t>
      </w:r>
      <w:r w:rsidRPr="00787289">
        <w:rPr>
          <w:color w:val="000000"/>
          <w:shd w:val="clear" w:color="auto" w:fill="FFFFFF"/>
        </w:rPr>
        <w:t>н</w:t>
      </w:r>
      <w:r w:rsidRPr="00787289">
        <w:rPr>
          <w:color w:val="000000"/>
          <w:shd w:val="clear" w:color="auto" w:fill="FFFFFF"/>
        </w:rPr>
        <w:t>дуется применять следующие материалы</w:t>
      </w:r>
      <w:r w:rsidRPr="005D199F">
        <w:rPr>
          <w:color w:val="000000"/>
          <w:shd w:val="clear" w:color="auto" w:fill="FFFFFF"/>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1"/>
        <w:gridCol w:w="2835"/>
        <w:gridCol w:w="3113"/>
      </w:tblGrid>
      <w:tr w:rsidR="00BE10B1" w:rsidRPr="005D199F" w:rsidTr="00A16245">
        <w:tc>
          <w:tcPr>
            <w:tcW w:w="3431" w:type="dxa"/>
          </w:tcPr>
          <w:p w:rsidR="00BE10B1" w:rsidRPr="00BA7659" w:rsidRDefault="00BE10B1" w:rsidP="00A16245">
            <w:pPr>
              <w:pStyle w:val="ae"/>
              <w:spacing w:after="200"/>
              <w:ind w:left="0"/>
              <w:jc w:val="both"/>
              <w:rPr>
                <w:i/>
                <w:color w:val="000000"/>
                <w:shd w:val="clear" w:color="auto" w:fill="FFFFFF"/>
              </w:rPr>
            </w:pPr>
            <w:r w:rsidRPr="00BA7659">
              <w:rPr>
                <w:i/>
                <w:color w:val="000000"/>
                <w:shd w:val="clear" w:color="auto" w:fill="FFFFFF"/>
              </w:rPr>
              <w:t>Квалификация (сочетание кв</w:t>
            </w:r>
            <w:r w:rsidRPr="00BA7659">
              <w:rPr>
                <w:i/>
                <w:color w:val="000000"/>
                <w:shd w:val="clear" w:color="auto" w:fill="FFFFFF"/>
              </w:rPr>
              <w:t>а</w:t>
            </w:r>
            <w:r w:rsidRPr="00BA7659">
              <w:rPr>
                <w:i/>
                <w:color w:val="000000"/>
                <w:shd w:val="clear" w:color="auto" w:fill="FFFFFF"/>
              </w:rPr>
              <w:t>лификаций)</w:t>
            </w:r>
          </w:p>
        </w:tc>
        <w:tc>
          <w:tcPr>
            <w:tcW w:w="2835" w:type="dxa"/>
          </w:tcPr>
          <w:p w:rsidR="00BE10B1" w:rsidRPr="00BA7659" w:rsidRDefault="00BE10B1" w:rsidP="00A16245">
            <w:pPr>
              <w:pStyle w:val="ae"/>
              <w:spacing w:after="200"/>
              <w:ind w:left="0"/>
              <w:jc w:val="both"/>
              <w:rPr>
                <w:i/>
                <w:color w:val="000000"/>
                <w:shd w:val="clear" w:color="auto" w:fill="FFFFFF"/>
              </w:rPr>
            </w:pPr>
            <w:r w:rsidRPr="00BA7659">
              <w:rPr>
                <w:i/>
                <w:color w:val="000000"/>
                <w:shd w:val="clear" w:color="auto" w:fill="FFFFFF"/>
              </w:rPr>
              <w:t>Профессиональный стандарт</w:t>
            </w:r>
          </w:p>
        </w:tc>
        <w:tc>
          <w:tcPr>
            <w:tcW w:w="3113" w:type="dxa"/>
          </w:tcPr>
          <w:p w:rsidR="00BE10B1" w:rsidRPr="00BA7659" w:rsidRDefault="00BE10B1" w:rsidP="00A16245">
            <w:pPr>
              <w:pStyle w:val="ae"/>
              <w:spacing w:after="200"/>
              <w:ind w:left="0"/>
              <w:jc w:val="both"/>
              <w:rPr>
                <w:i/>
                <w:color w:val="000000"/>
                <w:shd w:val="clear" w:color="auto" w:fill="FFFFFF"/>
              </w:rPr>
            </w:pPr>
            <w:r w:rsidRPr="00BA7659">
              <w:rPr>
                <w:i/>
                <w:color w:val="000000"/>
                <w:shd w:val="clear" w:color="auto" w:fill="FFFFFF"/>
              </w:rPr>
              <w:t xml:space="preserve">Компетенция </w:t>
            </w:r>
            <w:proofErr w:type="spellStart"/>
            <w:r w:rsidRPr="00BA7659">
              <w:rPr>
                <w:i/>
                <w:color w:val="000000"/>
                <w:shd w:val="clear" w:color="auto" w:fill="FFFFFF"/>
              </w:rPr>
              <w:t>Ворлдскиллс</w:t>
            </w:r>
            <w:proofErr w:type="spellEnd"/>
          </w:p>
        </w:tc>
      </w:tr>
      <w:tr w:rsidR="00BE10B1" w:rsidRPr="005D199F" w:rsidTr="00A16245">
        <w:tc>
          <w:tcPr>
            <w:tcW w:w="3431" w:type="dxa"/>
          </w:tcPr>
          <w:p w:rsidR="00BE10B1" w:rsidRPr="00BA7659" w:rsidRDefault="00BE10B1" w:rsidP="00A16245">
            <w:pPr>
              <w:pStyle w:val="ae"/>
              <w:spacing w:after="200"/>
              <w:ind w:left="0"/>
              <w:jc w:val="both"/>
              <w:rPr>
                <w:i/>
                <w:color w:val="000000"/>
                <w:shd w:val="clear" w:color="auto" w:fill="FFFFFF"/>
              </w:rPr>
            </w:pPr>
            <w:r>
              <w:rPr>
                <w:i/>
                <w:color w:val="000000"/>
                <w:shd w:val="clear" w:color="auto" w:fill="FFFFFF"/>
              </w:rPr>
              <w:t>Оператор станка с ЧПУ</w:t>
            </w:r>
          </w:p>
        </w:tc>
        <w:tc>
          <w:tcPr>
            <w:tcW w:w="2835" w:type="dxa"/>
          </w:tcPr>
          <w:p w:rsidR="00BE10B1" w:rsidRPr="00BA7659" w:rsidRDefault="00BE10B1" w:rsidP="00A16245">
            <w:pPr>
              <w:pStyle w:val="ae"/>
              <w:spacing w:after="200"/>
              <w:ind w:left="0"/>
              <w:jc w:val="both"/>
              <w:rPr>
                <w:i/>
                <w:color w:val="000000"/>
                <w:shd w:val="clear" w:color="auto" w:fill="FFFFFF"/>
              </w:rPr>
            </w:pPr>
            <w:r>
              <w:rPr>
                <w:i/>
                <w:color w:val="000000"/>
                <w:shd w:val="clear" w:color="auto" w:fill="FFFFFF"/>
              </w:rPr>
              <w:t>40.024</w:t>
            </w:r>
          </w:p>
        </w:tc>
        <w:tc>
          <w:tcPr>
            <w:tcW w:w="3113" w:type="dxa"/>
          </w:tcPr>
          <w:p w:rsidR="00BE10B1" w:rsidRPr="00BA7659" w:rsidRDefault="00BE10B1" w:rsidP="00A16245">
            <w:pPr>
              <w:pStyle w:val="ae"/>
              <w:spacing w:after="200"/>
              <w:ind w:left="0"/>
              <w:jc w:val="both"/>
              <w:rPr>
                <w:i/>
                <w:color w:val="000000"/>
                <w:shd w:val="clear" w:color="auto" w:fill="FFFFFF"/>
              </w:rPr>
            </w:pPr>
            <w:r>
              <w:rPr>
                <w:i/>
                <w:color w:val="000000"/>
                <w:shd w:val="clear" w:color="auto" w:fill="FFFFFF"/>
              </w:rPr>
              <w:t>Токарные работы на ЧПУ</w:t>
            </w:r>
          </w:p>
        </w:tc>
      </w:tr>
    </w:tbl>
    <w:p w:rsidR="00BE10B1" w:rsidRPr="00924CE4" w:rsidRDefault="00BE10B1" w:rsidP="00BE10B1">
      <w:pPr>
        <w:spacing w:after="0" w:line="240" w:lineRule="auto"/>
        <w:ind w:firstLine="708"/>
        <w:jc w:val="both"/>
        <w:rPr>
          <w:rFonts w:ascii="Times New Roman" w:hAnsi="Times New Roman"/>
          <w:i/>
          <w:color w:val="000000"/>
          <w:sz w:val="24"/>
          <w:szCs w:val="24"/>
          <w:shd w:val="clear" w:color="auto" w:fill="FFFFFF"/>
        </w:rPr>
      </w:pPr>
    </w:p>
    <w:p w:rsidR="00BE10B1" w:rsidRDefault="00BE10B1" w:rsidP="00BE10B1">
      <w:pPr>
        <w:spacing w:after="160" w:line="259" w:lineRule="auto"/>
        <w:rPr>
          <w:rFonts w:ascii="Times New Roman" w:hAnsi="Times New Roman"/>
          <w:b/>
          <w:color w:val="000000"/>
          <w:sz w:val="24"/>
          <w:szCs w:val="24"/>
          <w:lang w:eastAsia="en-US"/>
        </w:rPr>
      </w:pPr>
    </w:p>
    <w:p w:rsidR="00BE10B1" w:rsidRDefault="00BE10B1" w:rsidP="00BE10B1">
      <w:pPr>
        <w:spacing w:after="160" w:line="259" w:lineRule="auto"/>
        <w:rPr>
          <w:rFonts w:ascii="Times New Roman" w:hAnsi="Times New Roman"/>
          <w:b/>
          <w:color w:val="000000"/>
          <w:sz w:val="24"/>
          <w:szCs w:val="24"/>
          <w:lang w:eastAsia="en-US"/>
        </w:rPr>
      </w:pPr>
      <w:r>
        <w:rPr>
          <w:b/>
        </w:rPr>
        <w:br w:type="page"/>
      </w:r>
    </w:p>
    <w:p w:rsidR="00BE10B1" w:rsidRPr="00924CE4" w:rsidRDefault="00BE10B1" w:rsidP="00BE10B1">
      <w:pPr>
        <w:pStyle w:val="Default"/>
        <w:suppressAutoHyphens/>
        <w:ind w:firstLine="709"/>
        <w:jc w:val="both"/>
        <w:rPr>
          <w:b/>
        </w:rPr>
      </w:pPr>
      <w:r w:rsidRPr="00924CE4">
        <w:rPr>
          <w:b/>
        </w:rPr>
        <w:lastRenderedPageBreak/>
        <w:t>1.3. Перечень результатов, демонстрируемых на ГИА</w:t>
      </w:r>
    </w:p>
    <w:p w:rsidR="00BE10B1" w:rsidRPr="00924CE4" w:rsidRDefault="00BE10B1" w:rsidP="00BE10B1">
      <w:pPr>
        <w:spacing w:after="0" w:line="240" w:lineRule="auto"/>
        <w:ind w:firstLine="709"/>
        <w:jc w:val="both"/>
        <w:rPr>
          <w:rFonts w:ascii="Times New Roman" w:hAnsi="Times New Roman"/>
          <w:color w:val="000000"/>
          <w:sz w:val="24"/>
          <w:szCs w:val="24"/>
          <w:shd w:val="clear" w:color="auto" w:fill="FFFFFF"/>
        </w:rPr>
      </w:pPr>
    </w:p>
    <w:tbl>
      <w:tblPr>
        <w:tblpPr w:leftFromText="180" w:rightFromText="180" w:vertAnchor="text" w:horzAnchor="margin"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6"/>
        <w:gridCol w:w="5239"/>
      </w:tblGrid>
      <w:tr w:rsidR="00BE10B1" w:rsidRPr="008B0BDF" w:rsidTr="00A16245">
        <w:trPr>
          <w:trHeight w:val="132"/>
        </w:trPr>
        <w:tc>
          <w:tcPr>
            <w:tcW w:w="4106" w:type="dxa"/>
          </w:tcPr>
          <w:p w:rsidR="00BE10B1" w:rsidRPr="008B0BDF" w:rsidRDefault="00BE10B1" w:rsidP="00A16245">
            <w:pPr>
              <w:jc w:val="both"/>
              <w:rPr>
                <w:rFonts w:ascii="Times New Roman" w:hAnsi="Times New Roman"/>
                <w:color w:val="000000"/>
                <w:shd w:val="clear" w:color="auto" w:fill="FFFFFF"/>
              </w:rPr>
            </w:pPr>
            <w:r w:rsidRPr="008B0BDF">
              <w:rPr>
                <w:rFonts w:ascii="Times New Roman" w:hAnsi="Times New Roman"/>
                <w:color w:val="000000"/>
                <w:shd w:val="clear" w:color="auto" w:fill="FFFFFF"/>
              </w:rPr>
              <w:t>Оцениваемые основные виды деятельн</w:t>
            </w:r>
            <w:r w:rsidRPr="008B0BDF">
              <w:rPr>
                <w:rFonts w:ascii="Times New Roman" w:hAnsi="Times New Roman"/>
                <w:color w:val="000000"/>
                <w:shd w:val="clear" w:color="auto" w:fill="FFFFFF"/>
              </w:rPr>
              <w:t>о</w:t>
            </w:r>
            <w:r w:rsidRPr="008B0BDF">
              <w:rPr>
                <w:rFonts w:ascii="Times New Roman" w:hAnsi="Times New Roman"/>
                <w:color w:val="000000"/>
                <w:shd w:val="clear" w:color="auto" w:fill="FFFFFF"/>
              </w:rPr>
              <w:t xml:space="preserve">сти и профессиональные компетенции </w:t>
            </w:r>
          </w:p>
        </w:tc>
        <w:tc>
          <w:tcPr>
            <w:tcW w:w="5239" w:type="dxa"/>
          </w:tcPr>
          <w:p w:rsidR="00BE10B1" w:rsidRPr="008B0BDF" w:rsidRDefault="00BE10B1" w:rsidP="00A16245">
            <w:pPr>
              <w:jc w:val="both"/>
              <w:rPr>
                <w:rFonts w:ascii="Times New Roman" w:hAnsi="Times New Roman"/>
                <w:color w:val="000000"/>
                <w:shd w:val="clear" w:color="auto" w:fill="FFFFFF"/>
              </w:rPr>
            </w:pPr>
            <w:r w:rsidRPr="008B0BDF">
              <w:rPr>
                <w:rFonts w:ascii="Times New Roman" w:hAnsi="Times New Roman"/>
                <w:color w:val="000000"/>
                <w:shd w:val="clear" w:color="auto" w:fill="FFFFFF"/>
              </w:rPr>
              <w:t>Описание выполняемых в ходе процедур ГИА зад</w:t>
            </w:r>
            <w:r w:rsidRPr="008B0BDF">
              <w:rPr>
                <w:rFonts w:ascii="Times New Roman" w:hAnsi="Times New Roman"/>
                <w:color w:val="000000"/>
                <w:shd w:val="clear" w:color="auto" w:fill="FFFFFF"/>
              </w:rPr>
              <w:t>а</w:t>
            </w:r>
            <w:r w:rsidRPr="008B0BDF">
              <w:rPr>
                <w:rFonts w:ascii="Times New Roman" w:hAnsi="Times New Roman"/>
                <w:color w:val="000000"/>
                <w:shd w:val="clear" w:color="auto" w:fill="FFFFFF"/>
              </w:rPr>
              <w:t>ний</w:t>
            </w:r>
            <w:r>
              <w:rPr>
                <w:rFonts w:ascii="Times New Roman" w:hAnsi="Times New Roman"/>
                <w:color w:val="000000"/>
                <w:shd w:val="clear" w:color="auto" w:fill="FFFFFF"/>
              </w:rPr>
              <w:t xml:space="preserve"> (</w:t>
            </w:r>
            <w:r w:rsidRPr="00C911A2">
              <w:rPr>
                <w:rFonts w:ascii="Times New Roman" w:hAnsi="Times New Roman"/>
                <w:i/>
                <w:color w:val="000000"/>
                <w:shd w:val="clear" w:color="auto" w:fill="FFFFFF"/>
              </w:rPr>
              <w:t>направленных на демонстрацию конкретных освоенных результатов по ФГОС</w:t>
            </w:r>
            <w:r>
              <w:rPr>
                <w:rFonts w:ascii="Times New Roman" w:hAnsi="Times New Roman"/>
                <w:i/>
                <w:color w:val="000000"/>
                <w:shd w:val="clear" w:color="auto" w:fill="FFFFFF"/>
              </w:rPr>
              <w:t>)</w:t>
            </w:r>
          </w:p>
        </w:tc>
      </w:tr>
      <w:tr w:rsidR="00BE10B1" w:rsidRPr="008B0BDF" w:rsidTr="00A16245">
        <w:tc>
          <w:tcPr>
            <w:tcW w:w="9345" w:type="dxa"/>
            <w:gridSpan w:val="2"/>
          </w:tcPr>
          <w:p w:rsidR="00BE10B1" w:rsidRPr="008B0BDF" w:rsidRDefault="00BE10B1" w:rsidP="00A16245">
            <w:pPr>
              <w:widowControl w:val="0"/>
              <w:rPr>
                <w:rFonts w:ascii="Times New Roman" w:hAnsi="Times New Roman"/>
                <w:b/>
                <w:color w:val="000000"/>
              </w:rPr>
            </w:pPr>
            <w:r w:rsidRPr="008B0BDF">
              <w:rPr>
                <w:rFonts w:ascii="Times New Roman" w:hAnsi="Times New Roman"/>
                <w:b/>
                <w:color w:val="000000"/>
              </w:rPr>
              <w:t>Демонстрационный экзамен</w:t>
            </w:r>
          </w:p>
        </w:tc>
      </w:tr>
      <w:tr w:rsidR="00BE10B1" w:rsidRPr="008B0BDF" w:rsidTr="00A16245">
        <w:tc>
          <w:tcPr>
            <w:tcW w:w="4106" w:type="dxa"/>
          </w:tcPr>
          <w:p w:rsidR="00BE10B1" w:rsidRPr="008B0BDF" w:rsidRDefault="00BE10B1" w:rsidP="00A16245">
            <w:pPr>
              <w:jc w:val="both"/>
              <w:rPr>
                <w:rFonts w:ascii="Times New Roman" w:hAnsi="Times New Roman"/>
                <w:color w:val="000000"/>
                <w:shd w:val="clear" w:color="auto" w:fill="FFFFFF"/>
              </w:rPr>
            </w:pPr>
            <w:r>
              <w:rPr>
                <w:rFonts w:ascii="Times New Roman" w:hAnsi="Times New Roman"/>
                <w:color w:val="000000"/>
                <w:shd w:val="clear" w:color="auto" w:fill="FFFFFF"/>
              </w:rPr>
              <w:t xml:space="preserve">ВД 1. </w:t>
            </w:r>
            <w:r w:rsidRPr="006C13D5">
              <w:rPr>
                <w:rFonts w:ascii="Times New Roman" w:hAnsi="Times New Roman"/>
                <w:color w:val="000000"/>
                <w:shd w:val="clear" w:color="auto" w:fill="FFFFFF"/>
              </w:rPr>
              <w:t xml:space="preserve"> Изготовление деталей на мета</w:t>
            </w:r>
            <w:r w:rsidRPr="006C13D5">
              <w:rPr>
                <w:rFonts w:ascii="Times New Roman" w:hAnsi="Times New Roman"/>
                <w:color w:val="000000"/>
                <w:shd w:val="clear" w:color="auto" w:fill="FFFFFF"/>
              </w:rPr>
              <w:t>л</w:t>
            </w:r>
            <w:r w:rsidRPr="006C13D5">
              <w:rPr>
                <w:rFonts w:ascii="Times New Roman" w:hAnsi="Times New Roman"/>
                <w:color w:val="000000"/>
                <w:shd w:val="clear" w:color="auto" w:fill="FFFFFF"/>
              </w:rPr>
              <w:t>лорежущих станках различного вида и типа</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Комплексное выполнение задания демонстрацио</w:t>
            </w:r>
            <w:r>
              <w:rPr>
                <w:rFonts w:ascii="Times New Roman" w:hAnsi="Times New Roman"/>
                <w:color w:val="000000"/>
              </w:rPr>
              <w:t>н</w:t>
            </w:r>
            <w:r>
              <w:rPr>
                <w:rFonts w:ascii="Times New Roman" w:hAnsi="Times New Roman"/>
                <w:color w:val="000000"/>
              </w:rPr>
              <w:t>ного экзамена</w:t>
            </w:r>
          </w:p>
        </w:tc>
      </w:tr>
      <w:tr w:rsidR="00BE10B1" w:rsidRPr="008B0BDF" w:rsidTr="00A16245">
        <w:tc>
          <w:tcPr>
            <w:tcW w:w="4106" w:type="dxa"/>
          </w:tcPr>
          <w:p w:rsidR="00BE10B1" w:rsidRPr="008B0BDF" w:rsidRDefault="00BE10B1" w:rsidP="00A16245">
            <w:pPr>
              <w:jc w:val="both"/>
              <w:rPr>
                <w:rFonts w:ascii="Times New Roman" w:hAnsi="Times New Roman"/>
                <w:color w:val="000000"/>
                <w:shd w:val="clear" w:color="auto" w:fill="FFFFFF"/>
              </w:rPr>
            </w:pPr>
            <w:r>
              <w:rPr>
                <w:rFonts w:ascii="Times New Roman" w:hAnsi="Times New Roman"/>
                <w:color w:val="000000"/>
                <w:shd w:val="clear" w:color="auto" w:fill="FFFFFF"/>
              </w:rPr>
              <w:t xml:space="preserve">ПК 1. </w:t>
            </w:r>
            <w:r w:rsidRPr="006C13D5">
              <w:rPr>
                <w:rFonts w:ascii="Times New Roman" w:hAnsi="Times New Roman"/>
                <w:color w:val="000000"/>
                <w:shd w:val="clear" w:color="auto" w:fill="FFFFFF"/>
              </w:rPr>
              <w:t xml:space="preserve"> Осуществлять подготовку и о</w:t>
            </w:r>
            <w:r w:rsidRPr="006C13D5">
              <w:rPr>
                <w:rFonts w:ascii="Times New Roman" w:hAnsi="Times New Roman"/>
                <w:color w:val="000000"/>
                <w:shd w:val="clear" w:color="auto" w:fill="FFFFFF"/>
              </w:rPr>
              <w:t>б</w:t>
            </w:r>
            <w:r w:rsidRPr="006C13D5">
              <w:rPr>
                <w:rFonts w:ascii="Times New Roman" w:hAnsi="Times New Roman"/>
                <w:color w:val="000000"/>
                <w:shd w:val="clear" w:color="auto" w:fill="FFFFFF"/>
              </w:rPr>
              <w:t>служивание рабочего места</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Подбор инструмента</w:t>
            </w:r>
          </w:p>
        </w:tc>
      </w:tr>
      <w:tr w:rsidR="00BE10B1" w:rsidRPr="008B0BDF" w:rsidTr="00A16245">
        <w:tc>
          <w:tcPr>
            <w:tcW w:w="4106" w:type="dxa"/>
          </w:tcPr>
          <w:p w:rsidR="00BE10B1" w:rsidRPr="008B0BDF" w:rsidRDefault="00BE10B1" w:rsidP="00A16245">
            <w:pPr>
              <w:jc w:val="both"/>
              <w:rPr>
                <w:rFonts w:ascii="Times New Roman" w:hAnsi="Times New Roman"/>
                <w:color w:val="000000"/>
                <w:shd w:val="clear" w:color="auto" w:fill="FFFFFF"/>
              </w:rPr>
            </w:pPr>
            <w:r>
              <w:rPr>
                <w:rFonts w:ascii="Times New Roman" w:hAnsi="Times New Roman"/>
                <w:color w:val="000000"/>
                <w:shd w:val="clear" w:color="auto" w:fill="FFFFFF"/>
              </w:rPr>
              <w:t xml:space="preserve">ПК 2. </w:t>
            </w:r>
            <w:r w:rsidRPr="006C13D5">
              <w:rPr>
                <w:rFonts w:ascii="Times New Roman" w:hAnsi="Times New Roman"/>
                <w:color w:val="000000"/>
                <w:shd w:val="clear" w:color="auto" w:fill="FFFFFF"/>
              </w:rPr>
              <w:t xml:space="preserve"> Осуществлять подготовку к и</w:t>
            </w:r>
            <w:r w:rsidRPr="006C13D5">
              <w:rPr>
                <w:rFonts w:ascii="Times New Roman" w:hAnsi="Times New Roman"/>
                <w:color w:val="000000"/>
                <w:shd w:val="clear" w:color="auto" w:fill="FFFFFF"/>
              </w:rPr>
              <w:t>с</w:t>
            </w:r>
            <w:r w:rsidRPr="006C13D5">
              <w:rPr>
                <w:rFonts w:ascii="Times New Roman" w:hAnsi="Times New Roman"/>
                <w:color w:val="000000"/>
                <w:shd w:val="clear" w:color="auto" w:fill="FFFFFF"/>
              </w:rPr>
              <w:t xml:space="preserve">пользованию инструмента, оснастки, </w:t>
            </w:r>
            <w:proofErr w:type="spellStart"/>
            <w:r w:rsidRPr="006C13D5">
              <w:rPr>
                <w:rFonts w:ascii="Times New Roman" w:hAnsi="Times New Roman"/>
                <w:color w:val="000000"/>
                <w:shd w:val="clear" w:color="auto" w:fill="FFFFFF"/>
              </w:rPr>
              <w:t>подналадку</w:t>
            </w:r>
            <w:proofErr w:type="spellEnd"/>
            <w:r w:rsidRPr="006C13D5">
              <w:rPr>
                <w:rFonts w:ascii="Times New Roman" w:hAnsi="Times New Roman"/>
                <w:color w:val="000000"/>
                <w:shd w:val="clear" w:color="auto" w:fill="FFFFFF"/>
              </w:rPr>
              <w:t xml:space="preserve"> металлорежущих станков различного вида и типа</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Установка инструмента, оснастки, проверка станка на точность</w:t>
            </w:r>
          </w:p>
        </w:tc>
      </w:tr>
      <w:tr w:rsidR="00BE10B1" w:rsidRPr="008B0BDF" w:rsidTr="00A16245">
        <w:tc>
          <w:tcPr>
            <w:tcW w:w="4106" w:type="dxa"/>
          </w:tcPr>
          <w:p w:rsidR="00BE10B1" w:rsidRPr="008B0BDF" w:rsidRDefault="00BE10B1" w:rsidP="00A16245">
            <w:pPr>
              <w:jc w:val="both"/>
              <w:rPr>
                <w:rFonts w:ascii="Times New Roman" w:hAnsi="Times New Roman"/>
                <w:color w:val="000000"/>
                <w:shd w:val="clear" w:color="auto" w:fill="FFFFFF"/>
              </w:rPr>
            </w:pPr>
            <w:r>
              <w:rPr>
                <w:rFonts w:ascii="Times New Roman" w:hAnsi="Times New Roman"/>
                <w:color w:val="000000"/>
                <w:shd w:val="clear" w:color="auto" w:fill="FFFFFF"/>
              </w:rPr>
              <w:t xml:space="preserve">ПК 3. </w:t>
            </w:r>
            <w:r w:rsidRPr="006C13D5">
              <w:rPr>
                <w:rFonts w:ascii="Times New Roman" w:hAnsi="Times New Roman"/>
                <w:color w:val="000000"/>
                <w:shd w:val="clear" w:color="auto" w:fill="FFFFFF"/>
              </w:rPr>
              <w:t xml:space="preserve"> Определять последовательность и оптимальные режимы обработки ра</w:t>
            </w:r>
            <w:r w:rsidRPr="006C13D5">
              <w:rPr>
                <w:rFonts w:ascii="Times New Roman" w:hAnsi="Times New Roman"/>
                <w:color w:val="000000"/>
                <w:shd w:val="clear" w:color="auto" w:fill="FFFFFF"/>
              </w:rPr>
              <w:t>з</w:t>
            </w:r>
            <w:r w:rsidRPr="006C13D5">
              <w:rPr>
                <w:rFonts w:ascii="Times New Roman" w:hAnsi="Times New Roman"/>
                <w:color w:val="000000"/>
                <w:shd w:val="clear" w:color="auto" w:fill="FFFFFF"/>
              </w:rPr>
              <w:t>личных изделий на металлорежущих станках различного вида и типа</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Составление технологической карты обработки, в</w:t>
            </w:r>
            <w:r>
              <w:rPr>
                <w:rFonts w:ascii="Times New Roman" w:hAnsi="Times New Roman"/>
                <w:color w:val="000000"/>
              </w:rPr>
              <w:t>ы</w:t>
            </w:r>
            <w:r>
              <w:rPr>
                <w:rFonts w:ascii="Times New Roman" w:hAnsi="Times New Roman"/>
                <w:color w:val="000000"/>
              </w:rPr>
              <w:t>бор последовательности операций и режимов рез</w:t>
            </w:r>
            <w:r>
              <w:rPr>
                <w:rFonts w:ascii="Times New Roman" w:hAnsi="Times New Roman"/>
                <w:color w:val="000000"/>
              </w:rPr>
              <w:t>а</w:t>
            </w:r>
            <w:r>
              <w:rPr>
                <w:rFonts w:ascii="Times New Roman" w:hAnsi="Times New Roman"/>
                <w:color w:val="000000"/>
              </w:rPr>
              <w:t>ния</w:t>
            </w:r>
          </w:p>
        </w:tc>
      </w:tr>
      <w:tr w:rsidR="00BE10B1" w:rsidRPr="008B0BDF" w:rsidTr="00A16245">
        <w:tc>
          <w:tcPr>
            <w:tcW w:w="4106" w:type="dxa"/>
          </w:tcPr>
          <w:p w:rsidR="00BE10B1" w:rsidRPr="008B0BDF" w:rsidRDefault="00BE10B1" w:rsidP="00A16245">
            <w:pPr>
              <w:jc w:val="both"/>
              <w:rPr>
                <w:rFonts w:ascii="Times New Roman" w:hAnsi="Times New Roman"/>
                <w:color w:val="000000"/>
                <w:shd w:val="clear" w:color="auto" w:fill="FFFFFF"/>
              </w:rPr>
            </w:pPr>
            <w:r>
              <w:rPr>
                <w:rFonts w:ascii="Times New Roman" w:hAnsi="Times New Roman"/>
                <w:color w:val="000000"/>
                <w:shd w:val="clear" w:color="auto" w:fill="FFFFFF"/>
              </w:rPr>
              <w:t xml:space="preserve">ПК 1.4. </w:t>
            </w:r>
            <w:r w:rsidRPr="00D55CED">
              <w:rPr>
                <w:rFonts w:ascii="Times New Roman" w:hAnsi="Times New Roman"/>
                <w:color w:val="000000"/>
                <w:shd w:val="clear" w:color="auto" w:fill="FFFFFF"/>
              </w:rPr>
              <w:t xml:space="preserve"> Вести технологический процесс обработки и доводки деталей, заготовок и инструментов на металлорежущих станках различного вида и типа</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Выполнение операций, контроль размеров, допусков формы и расположения, шероховатости поверхн</w:t>
            </w:r>
            <w:r>
              <w:rPr>
                <w:rFonts w:ascii="Times New Roman" w:hAnsi="Times New Roman"/>
                <w:color w:val="000000"/>
              </w:rPr>
              <w:t>о</w:t>
            </w:r>
            <w:r>
              <w:rPr>
                <w:rFonts w:ascii="Times New Roman" w:hAnsi="Times New Roman"/>
                <w:color w:val="000000"/>
              </w:rPr>
              <w:t>стей</w:t>
            </w:r>
          </w:p>
        </w:tc>
      </w:tr>
      <w:tr w:rsidR="00BE10B1" w:rsidRPr="008B0BDF" w:rsidTr="00A16245">
        <w:tc>
          <w:tcPr>
            <w:tcW w:w="4106" w:type="dxa"/>
          </w:tcPr>
          <w:p w:rsidR="00BE10B1" w:rsidRDefault="00BE10B1" w:rsidP="00A16245">
            <w:pPr>
              <w:jc w:val="both"/>
              <w:rPr>
                <w:rFonts w:ascii="Times New Roman" w:hAnsi="Times New Roman"/>
                <w:color w:val="000000"/>
                <w:shd w:val="clear" w:color="auto" w:fill="FFFFFF"/>
              </w:rPr>
            </w:pPr>
            <w:r>
              <w:rPr>
                <w:rFonts w:ascii="Times New Roman" w:hAnsi="Times New Roman"/>
                <w:color w:val="000000"/>
                <w:shd w:val="clear" w:color="auto" w:fill="FFFFFF"/>
              </w:rPr>
              <w:t xml:space="preserve">ВД 2. </w:t>
            </w:r>
            <w:r w:rsidRPr="00D55CED">
              <w:rPr>
                <w:rFonts w:ascii="Times New Roman" w:hAnsi="Times New Roman"/>
                <w:color w:val="000000"/>
                <w:shd w:val="clear" w:color="auto" w:fill="FFFFFF"/>
              </w:rPr>
              <w:t xml:space="preserve"> Разработка управляющих пр</w:t>
            </w:r>
            <w:r w:rsidRPr="00D55CED">
              <w:rPr>
                <w:rFonts w:ascii="Times New Roman" w:hAnsi="Times New Roman"/>
                <w:color w:val="000000"/>
                <w:shd w:val="clear" w:color="auto" w:fill="FFFFFF"/>
              </w:rPr>
              <w:t>о</w:t>
            </w:r>
            <w:r w:rsidRPr="00D55CED">
              <w:rPr>
                <w:rFonts w:ascii="Times New Roman" w:hAnsi="Times New Roman"/>
                <w:color w:val="000000"/>
                <w:shd w:val="clear" w:color="auto" w:fill="FFFFFF"/>
              </w:rPr>
              <w:t>грамм для станков с числовым пр</w:t>
            </w:r>
            <w:r w:rsidRPr="00D55CED">
              <w:rPr>
                <w:rFonts w:ascii="Times New Roman" w:hAnsi="Times New Roman"/>
                <w:color w:val="000000"/>
                <w:shd w:val="clear" w:color="auto" w:fill="FFFFFF"/>
              </w:rPr>
              <w:t>о</w:t>
            </w:r>
            <w:r w:rsidRPr="00D55CED">
              <w:rPr>
                <w:rFonts w:ascii="Times New Roman" w:hAnsi="Times New Roman"/>
                <w:color w:val="000000"/>
                <w:shd w:val="clear" w:color="auto" w:fill="FFFFFF"/>
              </w:rPr>
              <w:t>граммным управлением.</w:t>
            </w:r>
          </w:p>
        </w:tc>
        <w:tc>
          <w:tcPr>
            <w:tcW w:w="5239" w:type="dxa"/>
          </w:tcPr>
          <w:p w:rsidR="00BE10B1" w:rsidRPr="00D55CED" w:rsidRDefault="00BE10B1" w:rsidP="00A16245">
            <w:pPr>
              <w:widowControl w:val="0"/>
              <w:rPr>
                <w:rFonts w:ascii="Times New Roman" w:hAnsi="Times New Roman"/>
                <w:color w:val="000000"/>
              </w:rPr>
            </w:pPr>
            <w:r>
              <w:rPr>
                <w:rFonts w:ascii="Times New Roman" w:hAnsi="Times New Roman"/>
                <w:color w:val="000000"/>
              </w:rPr>
              <w:t xml:space="preserve">Программирование в рамках демонстрационного экзамена, модуль анализа </w:t>
            </w:r>
            <w:r>
              <w:rPr>
                <w:rFonts w:ascii="Times New Roman" w:hAnsi="Times New Roman"/>
                <w:color w:val="000000"/>
                <w:lang w:val="en-US"/>
              </w:rPr>
              <w:t>G</w:t>
            </w:r>
            <w:r w:rsidRPr="00D55CED">
              <w:rPr>
                <w:rFonts w:ascii="Times New Roman" w:hAnsi="Times New Roman"/>
                <w:color w:val="000000"/>
              </w:rPr>
              <w:t>-</w:t>
            </w:r>
            <w:r>
              <w:rPr>
                <w:rFonts w:ascii="Times New Roman" w:hAnsi="Times New Roman"/>
                <w:color w:val="000000"/>
              </w:rPr>
              <w:t>кода</w:t>
            </w:r>
          </w:p>
        </w:tc>
      </w:tr>
      <w:tr w:rsidR="00BE10B1" w:rsidRPr="008B0BDF" w:rsidTr="00A16245">
        <w:tc>
          <w:tcPr>
            <w:tcW w:w="4106" w:type="dxa"/>
          </w:tcPr>
          <w:p w:rsidR="00BE10B1" w:rsidRPr="00D55CED" w:rsidRDefault="00BE10B1" w:rsidP="00A16245">
            <w:pPr>
              <w:jc w:val="both"/>
              <w:rPr>
                <w:rFonts w:ascii="Times New Roman" w:hAnsi="Times New Roman"/>
                <w:color w:val="000000"/>
                <w:shd w:val="clear" w:color="auto" w:fill="FFFFFF"/>
              </w:rPr>
            </w:pPr>
            <w:r w:rsidRPr="00D55CED">
              <w:rPr>
                <w:rFonts w:ascii="Times New Roman" w:hAnsi="Times New Roman"/>
                <w:color w:val="000000"/>
                <w:shd w:val="clear" w:color="auto" w:fill="FFFFFF"/>
              </w:rPr>
              <w:t>ПК 2.1. Разрабатывать управляющие программы с применением систем авт</w:t>
            </w:r>
            <w:r w:rsidRPr="00D55CED">
              <w:rPr>
                <w:rFonts w:ascii="Times New Roman" w:hAnsi="Times New Roman"/>
                <w:color w:val="000000"/>
                <w:shd w:val="clear" w:color="auto" w:fill="FFFFFF"/>
              </w:rPr>
              <w:t>о</w:t>
            </w:r>
            <w:r w:rsidRPr="00D55CED">
              <w:rPr>
                <w:rFonts w:ascii="Times New Roman" w:hAnsi="Times New Roman"/>
                <w:color w:val="000000"/>
                <w:shd w:val="clear" w:color="auto" w:fill="FFFFFF"/>
              </w:rPr>
              <w:t>матического программирования.</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Разработка технологического процесса, выделение элементов детали, контуров, выбор инструмента, режимов, типов обработки</w:t>
            </w:r>
          </w:p>
        </w:tc>
      </w:tr>
      <w:tr w:rsidR="00BE10B1" w:rsidRPr="008B0BDF" w:rsidTr="00A16245">
        <w:tc>
          <w:tcPr>
            <w:tcW w:w="4106" w:type="dxa"/>
          </w:tcPr>
          <w:p w:rsidR="00BE10B1" w:rsidRPr="00D55CED" w:rsidRDefault="00BE10B1" w:rsidP="00A16245">
            <w:pPr>
              <w:jc w:val="both"/>
              <w:rPr>
                <w:rFonts w:ascii="Times New Roman" w:hAnsi="Times New Roman"/>
                <w:color w:val="000000"/>
                <w:shd w:val="clear" w:color="auto" w:fill="FFFFFF"/>
              </w:rPr>
            </w:pPr>
            <w:r w:rsidRPr="00D55CED">
              <w:rPr>
                <w:rFonts w:ascii="Times New Roman" w:hAnsi="Times New Roman"/>
                <w:color w:val="000000"/>
                <w:shd w:val="clear" w:color="auto" w:fill="FFFFFF"/>
              </w:rPr>
              <w:t>ПК 2.2. Разрабатывать управляющие программы с применением систем CAD/CAM.</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Программное задание контуров, инструмента, реж</w:t>
            </w:r>
            <w:r>
              <w:rPr>
                <w:rFonts w:ascii="Times New Roman" w:hAnsi="Times New Roman"/>
                <w:color w:val="000000"/>
              </w:rPr>
              <w:t>и</w:t>
            </w:r>
            <w:r>
              <w:rPr>
                <w:rFonts w:ascii="Times New Roman" w:hAnsi="Times New Roman"/>
                <w:color w:val="000000"/>
              </w:rPr>
              <w:t xml:space="preserve">мов, параметров траекторий, вывод программ </w:t>
            </w:r>
          </w:p>
        </w:tc>
      </w:tr>
      <w:tr w:rsidR="00BE10B1" w:rsidRPr="008B0BDF" w:rsidTr="00A16245">
        <w:tc>
          <w:tcPr>
            <w:tcW w:w="4106" w:type="dxa"/>
          </w:tcPr>
          <w:p w:rsidR="00BE10B1" w:rsidRPr="00D55CED" w:rsidRDefault="00BE10B1" w:rsidP="00A16245">
            <w:pPr>
              <w:jc w:val="both"/>
              <w:rPr>
                <w:rFonts w:ascii="Times New Roman" w:hAnsi="Times New Roman"/>
                <w:color w:val="000000"/>
                <w:shd w:val="clear" w:color="auto" w:fill="FFFFFF"/>
              </w:rPr>
            </w:pPr>
            <w:r w:rsidRPr="00D55CED">
              <w:rPr>
                <w:rFonts w:ascii="Times New Roman" w:hAnsi="Times New Roman"/>
                <w:color w:val="000000"/>
                <w:shd w:val="clear" w:color="auto" w:fill="FFFFFF"/>
              </w:rPr>
              <w:t>ПК 2.3. Выполнять диалоговое програ</w:t>
            </w:r>
            <w:r w:rsidRPr="00D55CED">
              <w:rPr>
                <w:rFonts w:ascii="Times New Roman" w:hAnsi="Times New Roman"/>
                <w:color w:val="000000"/>
                <w:shd w:val="clear" w:color="auto" w:fill="FFFFFF"/>
              </w:rPr>
              <w:t>м</w:t>
            </w:r>
            <w:r w:rsidRPr="00D55CED">
              <w:rPr>
                <w:rFonts w:ascii="Times New Roman" w:hAnsi="Times New Roman"/>
                <w:color w:val="000000"/>
                <w:shd w:val="clear" w:color="auto" w:fill="FFFFFF"/>
              </w:rPr>
              <w:t>мирование с пульта управления станком.</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Работа в стандартных циклах программирования, выполнение части операций с пульта управления, управление работой станка, ввод коррекции</w:t>
            </w:r>
          </w:p>
        </w:tc>
      </w:tr>
      <w:tr w:rsidR="00BE10B1" w:rsidRPr="008B0BDF" w:rsidTr="00A16245">
        <w:tc>
          <w:tcPr>
            <w:tcW w:w="4106" w:type="dxa"/>
          </w:tcPr>
          <w:p w:rsidR="00BE10B1" w:rsidRPr="008B0BDF" w:rsidRDefault="00BE10B1" w:rsidP="00A16245">
            <w:pPr>
              <w:jc w:val="both"/>
              <w:rPr>
                <w:rFonts w:ascii="Times New Roman" w:hAnsi="Times New Roman"/>
                <w:color w:val="000000"/>
                <w:shd w:val="clear" w:color="auto" w:fill="FFFFFF"/>
              </w:rPr>
            </w:pPr>
            <w:r>
              <w:rPr>
                <w:rFonts w:ascii="Times New Roman" w:hAnsi="Times New Roman"/>
                <w:color w:val="000000"/>
                <w:shd w:val="clear" w:color="auto" w:fill="FFFFFF"/>
              </w:rPr>
              <w:t xml:space="preserve">ВД 3. </w:t>
            </w:r>
            <w:r w:rsidRPr="00D55CED">
              <w:rPr>
                <w:rFonts w:ascii="Times New Roman" w:hAnsi="Times New Roman"/>
                <w:color w:val="000000"/>
                <w:shd w:val="clear" w:color="auto" w:fill="FFFFFF"/>
              </w:rPr>
              <w:t xml:space="preserve">Изготовление деталей </w:t>
            </w:r>
            <w:proofErr w:type="gramStart"/>
            <w:r w:rsidRPr="00D55CED">
              <w:rPr>
                <w:rFonts w:ascii="Times New Roman" w:hAnsi="Times New Roman"/>
                <w:color w:val="000000"/>
                <w:shd w:val="clear" w:color="auto" w:fill="FFFFFF"/>
              </w:rPr>
              <w:t>на металл</w:t>
            </w:r>
            <w:r w:rsidRPr="00D55CED">
              <w:rPr>
                <w:rFonts w:ascii="Times New Roman" w:hAnsi="Times New Roman"/>
                <w:color w:val="000000"/>
                <w:shd w:val="clear" w:color="auto" w:fill="FFFFFF"/>
              </w:rPr>
              <w:t>о</w:t>
            </w:r>
            <w:r w:rsidRPr="00D55CED">
              <w:rPr>
                <w:rFonts w:ascii="Times New Roman" w:hAnsi="Times New Roman"/>
                <w:color w:val="000000"/>
                <w:shd w:val="clear" w:color="auto" w:fill="FFFFFF"/>
              </w:rPr>
              <w:t>режущих станках с программным упра</w:t>
            </w:r>
            <w:r w:rsidRPr="00D55CED">
              <w:rPr>
                <w:rFonts w:ascii="Times New Roman" w:hAnsi="Times New Roman"/>
                <w:color w:val="000000"/>
                <w:shd w:val="clear" w:color="auto" w:fill="FFFFFF"/>
              </w:rPr>
              <w:t>в</w:t>
            </w:r>
            <w:r w:rsidRPr="00D55CED">
              <w:rPr>
                <w:rFonts w:ascii="Times New Roman" w:hAnsi="Times New Roman"/>
                <w:color w:val="000000"/>
                <w:shd w:val="clear" w:color="auto" w:fill="FFFFFF"/>
              </w:rPr>
              <w:t xml:space="preserve">лением по стадиям технологического </w:t>
            </w:r>
            <w:r w:rsidRPr="00D55CED">
              <w:rPr>
                <w:rFonts w:ascii="Times New Roman" w:hAnsi="Times New Roman"/>
                <w:color w:val="000000"/>
                <w:shd w:val="clear" w:color="auto" w:fill="FFFFFF"/>
              </w:rPr>
              <w:lastRenderedPageBreak/>
              <w:t>процесса в соответствии с требованиями</w:t>
            </w:r>
            <w:proofErr w:type="gramEnd"/>
            <w:r w:rsidRPr="00D55CED">
              <w:rPr>
                <w:rFonts w:ascii="Times New Roman" w:hAnsi="Times New Roman"/>
                <w:color w:val="000000"/>
                <w:shd w:val="clear" w:color="auto" w:fill="FFFFFF"/>
              </w:rPr>
              <w:t xml:space="preserve"> охраны труда и экологической безопа</w:t>
            </w:r>
            <w:r w:rsidRPr="00D55CED">
              <w:rPr>
                <w:rFonts w:ascii="Times New Roman" w:hAnsi="Times New Roman"/>
                <w:color w:val="000000"/>
                <w:shd w:val="clear" w:color="auto" w:fill="FFFFFF"/>
              </w:rPr>
              <w:t>с</w:t>
            </w:r>
            <w:r w:rsidRPr="00D55CED">
              <w:rPr>
                <w:rFonts w:ascii="Times New Roman" w:hAnsi="Times New Roman"/>
                <w:color w:val="000000"/>
                <w:shd w:val="clear" w:color="auto" w:fill="FFFFFF"/>
              </w:rPr>
              <w:t>ности.</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lastRenderedPageBreak/>
              <w:t>Комплексное выполнение задания демонстрацио</w:t>
            </w:r>
            <w:r>
              <w:rPr>
                <w:rFonts w:ascii="Times New Roman" w:hAnsi="Times New Roman"/>
                <w:color w:val="000000"/>
              </w:rPr>
              <w:t>н</w:t>
            </w:r>
            <w:r>
              <w:rPr>
                <w:rFonts w:ascii="Times New Roman" w:hAnsi="Times New Roman"/>
                <w:color w:val="000000"/>
              </w:rPr>
              <w:t>ного экзамена</w:t>
            </w:r>
          </w:p>
        </w:tc>
      </w:tr>
      <w:tr w:rsidR="00BE10B1" w:rsidRPr="008B0BDF" w:rsidTr="00A16245">
        <w:tc>
          <w:tcPr>
            <w:tcW w:w="4106" w:type="dxa"/>
          </w:tcPr>
          <w:p w:rsidR="00BE10B1" w:rsidRPr="00D55CED" w:rsidRDefault="00BE10B1" w:rsidP="00A16245">
            <w:pPr>
              <w:jc w:val="both"/>
              <w:rPr>
                <w:rFonts w:ascii="Times New Roman" w:hAnsi="Times New Roman"/>
                <w:color w:val="000000"/>
                <w:shd w:val="clear" w:color="auto" w:fill="FFFFFF"/>
              </w:rPr>
            </w:pPr>
            <w:r w:rsidRPr="00D55CED">
              <w:rPr>
                <w:rFonts w:ascii="Times New Roman" w:hAnsi="Times New Roman"/>
                <w:color w:val="000000"/>
                <w:shd w:val="clear" w:color="auto" w:fill="FFFFFF"/>
              </w:rPr>
              <w:lastRenderedPageBreak/>
              <w:t>ПК 3.1. Осуществлять подготовку и о</w:t>
            </w:r>
            <w:r w:rsidRPr="00D55CED">
              <w:rPr>
                <w:rFonts w:ascii="Times New Roman" w:hAnsi="Times New Roman"/>
                <w:color w:val="000000"/>
                <w:shd w:val="clear" w:color="auto" w:fill="FFFFFF"/>
              </w:rPr>
              <w:t>б</w:t>
            </w:r>
            <w:r w:rsidRPr="00D55CED">
              <w:rPr>
                <w:rFonts w:ascii="Times New Roman" w:hAnsi="Times New Roman"/>
                <w:color w:val="000000"/>
                <w:shd w:val="clear" w:color="auto" w:fill="FFFFFF"/>
              </w:rPr>
              <w:t>служивание рабочего места для работы на металлорежущих станках с пр</w:t>
            </w:r>
            <w:r w:rsidRPr="00D55CED">
              <w:rPr>
                <w:rFonts w:ascii="Times New Roman" w:hAnsi="Times New Roman"/>
                <w:color w:val="000000"/>
                <w:shd w:val="clear" w:color="auto" w:fill="FFFFFF"/>
              </w:rPr>
              <w:t>о</w:t>
            </w:r>
            <w:r w:rsidRPr="00D55CED">
              <w:rPr>
                <w:rFonts w:ascii="Times New Roman" w:hAnsi="Times New Roman"/>
                <w:color w:val="000000"/>
                <w:shd w:val="clear" w:color="auto" w:fill="FFFFFF"/>
              </w:rPr>
              <w:t>граммным управлением.</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Подготовка инструмента, запуск станка</w:t>
            </w:r>
          </w:p>
        </w:tc>
      </w:tr>
      <w:tr w:rsidR="00BE10B1" w:rsidRPr="008B0BDF" w:rsidTr="00A16245">
        <w:tc>
          <w:tcPr>
            <w:tcW w:w="4106" w:type="dxa"/>
          </w:tcPr>
          <w:p w:rsidR="00BE10B1" w:rsidRPr="00D55CED" w:rsidRDefault="00BE10B1" w:rsidP="00A16245">
            <w:pPr>
              <w:jc w:val="both"/>
              <w:rPr>
                <w:rFonts w:ascii="Times New Roman" w:hAnsi="Times New Roman"/>
                <w:color w:val="000000"/>
                <w:shd w:val="clear" w:color="auto" w:fill="FFFFFF"/>
              </w:rPr>
            </w:pPr>
            <w:r w:rsidRPr="00D55CED">
              <w:rPr>
                <w:rFonts w:ascii="Times New Roman" w:hAnsi="Times New Roman"/>
                <w:color w:val="000000"/>
                <w:shd w:val="clear" w:color="auto" w:fill="FFFFFF"/>
              </w:rPr>
              <w:t>ПК 3.2. Осуществлять подготовку к и</w:t>
            </w:r>
            <w:r w:rsidRPr="00D55CED">
              <w:rPr>
                <w:rFonts w:ascii="Times New Roman" w:hAnsi="Times New Roman"/>
                <w:color w:val="000000"/>
                <w:shd w:val="clear" w:color="auto" w:fill="FFFFFF"/>
              </w:rPr>
              <w:t>с</w:t>
            </w:r>
            <w:r w:rsidRPr="00D55CED">
              <w:rPr>
                <w:rFonts w:ascii="Times New Roman" w:hAnsi="Times New Roman"/>
                <w:color w:val="000000"/>
                <w:shd w:val="clear" w:color="auto" w:fill="FFFFFF"/>
              </w:rPr>
              <w:t>пользованию инструмента и оснастки для работы  на металлорежущих станках с программным управлением, настройку станка в соответствии с заданием.</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Сборка, установка, привязка инструмента, задание нулевых точек</w:t>
            </w:r>
          </w:p>
        </w:tc>
      </w:tr>
      <w:tr w:rsidR="00BE10B1" w:rsidRPr="008B0BDF" w:rsidTr="00A16245">
        <w:tc>
          <w:tcPr>
            <w:tcW w:w="4106" w:type="dxa"/>
          </w:tcPr>
          <w:p w:rsidR="00BE10B1" w:rsidRPr="00D55CED" w:rsidRDefault="00BE10B1" w:rsidP="00A16245">
            <w:pPr>
              <w:jc w:val="both"/>
              <w:rPr>
                <w:rFonts w:ascii="Times New Roman" w:hAnsi="Times New Roman"/>
                <w:color w:val="000000"/>
                <w:shd w:val="clear" w:color="auto" w:fill="FFFFFF"/>
              </w:rPr>
            </w:pPr>
            <w:r w:rsidRPr="00D55CED">
              <w:rPr>
                <w:rFonts w:ascii="Times New Roman" w:hAnsi="Times New Roman"/>
                <w:color w:val="000000"/>
                <w:shd w:val="clear" w:color="auto" w:fill="FFFFFF"/>
              </w:rPr>
              <w:t>ПК 3.3. Осуществлять перенос програ</w:t>
            </w:r>
            <w:r w:rsidRPr="00D55CED">
              <w:rPr>
                <w:rFonts w:ascii="Times New Roman" w:hAnsi="Times New Roman"/>
                <w:color w:val="000000"/>
                <w:shd w:val="clear" w:color="auto" w:fill="FFFFFF"/>
              </w:rPr>
              <w:t>м</w:t>
            </w:r>
            <w:r w:rsidRPr="00D55CED">
              <w:rPr>
                <w:rFonts w:ascii="Times New Roman" w:hAnsi="Times New Roman"/>
                <w:color w:val="000000"/>
                <w:shd w:val="clear" w:color="auto" w:fill="FFFFFF"/>
              </w:rPr>
              <w:t>мы на станок, адаптацию разработанных управляющих программ на основе ан</w:t>
            </w:r>
            <w:r w:rsidRPr="00D55CED">
              <w:rPr>
                <w:rFonts w:ascii="Times New Roman" w:hAnsi="Times New Roman"/>
                <w:color w:val="000000"/>
                <w:shd w:val="clear" w:color="auto" w:fill="FFFFFF"/>
              </w:rPr>
              <w:t>а</w:t>
            </w:r>
            <w:r w:rsidRPr="00D55CED">
              <w:rPr>
                <w:rFonts w:ascii="Times New Roman" w:hAnsi="Times New Roman"/>
                <w:color w:val="000000"/>
                <w:shd w:val="clear" w:color="auto" w:fill="FFFFFF"/>
              </w:rPr>
              <w:t>лиза входных данных, технологической и конструкторской документации.</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Выполнение программы, ввод корректоров на износ инструмента, смещения системы координат и пар</w:t>
            </w:r>
            <w:r>
              <w:rPr>
                <w:rFonts w:ascii="Times New Roman" w:hAnsi="Times New Roman"/>
                <w:color w:val="000000"/>
              </w:rPr>
              <w:t>а</w:t>
            </w:r>
            <w:r>
              <w:rPr>
                <w:rFonts w:ascii="Times New Roman" w:hAnsi="Times New Roman"/>
                <w:color w:val="000000"/>
              </w:rPr>
              <w:t>метры обработки</w:t>
            </w:r>
          </w:p>
        </w:tc>
      </w:tr>
      <w:tr w:rsidR="00BE10B1" w:rsidRPr="008B0BDF" w:rsidTr="00A16245">
        <w:tc>
          <w:tcPr>
            <w:tcW w:w="4106" w:type="dxa"/>
          </w:tcPr>
          <w:p w:rsidR="00BE10B1" w:rsidRPr="00D55CED" w:rsidRDefault="00BE10B1" w:rsidP="00A16245">
            <w:pPr>
              <w:jc w:val="both"/>
              <w:rPr>
                <w:rFonts w:ascii="Times New Roman" w:hAnsi="Times New Roman"/>
                <w:color w:val="000000"/>
                <w:shd w:val="clear" w:color="auto" w:fill="FFFFFF"/>
              </w:rPr>
            </w:pPr>
            <w:r w:rsidRPr="00D55CED">
              <w:rPr>
                <w:rFonts w:ascii="Times New Roman" w:hAnsi="Times New Roman"/>
                <w:color w:val="000000"/>
                <w:shd w:val="clear" w:color="auto" w:fill="FFFFFF"/>
              </w:rPr>
              <w:t>ПК 3.4. Вести технологический процесс обработки и доводки деталей, заготовок и инструментов на металлорежущих станках с программным управлением с соблюдением требований к качеству, в соответствии с заданием и технической документацией.</w:t>
            </w:r>
          </w:p>
        </w:tc>
        <w:tc>
          <w:tcPr>
            <w:tcW w:w="5239" w:type="dxa"/>
          </w:tcPr>
          <w:p w:rsidR="00BE10B1" w:rsidRPr="008B0BDF" w:rsidRDefault="00BE10B1" w:rsidP="00A16245">
            <w:pPr>
              <w:widowControl w:val="0"/>
              <w:rPr>
                <w:rFonts w:ascii="Times New Roman" w:hAnsi="Times New Roman"/>
                <w:color w:val="000000"/>
              </w:rPr>
            </w:pPr>
            <w:r>
              <w:rPr>
                <w:rFonts w:ascii="Times New Roman" w:hAnsi="Times New Roman"/>
                <w:color w:val="000000"/>
              </w:rPr>
              <w:t>Выполнение операций, контроль размеров, допусков формы и расположения, шероховатости поверхн</w:t>
            </w:r>
            <w:r>
              <w:rPr>
                <w:rFonts w:ascii="Times New Roman" w:hAnsi="Times New Roman"/>
                <w:color w:val="000000"/>
              </w:rPr>
              <w:t>о</w:t>
            </w:r>
            <w:r>
              <w:rPr>
                <w:rFonts w:ascii="Times New Roman" w:hAnsi="Times New Roman"/>
                <w:color w:val="000000"/>
              </w:rPr>
              <w:t>стей</w:t>
            </w:r>
          </w:p>
        </w:tc>
      </w:tr>
    </w:tbl>
    <w:p w:rsidR="00BE10B1" w:rsidRDefault="00BE10B1" w:rsidP="00BE10B1">
      <w:pPr>
        <w:pStyle w:val="ae"/>
        <w:spacing w:after="160"/>
        <w:jc w:val="both"/>
        <w:rPr>
          <w:i/>
          <w:color w:val="000000"/>
          <w:shd w:val="clear" w:color="auto" w:fill="FFFFFF"/>
        </w:rPr>
      </w:pPr>
    </w:p>
    <w:p w:rsidR="00BE10B1" w:rsidRDefault="00BE10B1" w:rsidP="00BE10B1">
      <w:pPr>
        <w:pStyle w:val="ae"/>
        <w:spacing w:after="160"/>
        <w:jc w:val="both"/>
        <w:rPr>
          <w:i/>
          <w:color w:val="000000"/>
          <w:shd w:val="clear" w:color="auto" w:fill="FFFFFF"/>
        </w:rPr>
      </w:pPr>
    </w:p>
    <w:p w:rsidR="00BE10B1" w:rsidRPr="008B0BDF" w:rsidRDefault="00BE10B1" w:rsidP="00BE10B1">
      <w:pPr>
        <w:pStyle w:val="ae"/>
        <w:spacing w:after="160"/>
        <w:jc w:val="both"/>
        <w:rPr>
          <w:b/>
          <w:color w:val="000000"/>
          <w:shd w:val="clear" w:color="auto" w:fill="FFFFFF"/>
        </w:rPr>
      </w:pPr>
    </w:p>
    <w:p w:rsidR="00BE10B1" w:rsidRDefault="00BE10B1" w:rsidP="00BE10B1">
      <w:pPr>
        <w:spacing w:after="160" w:line="259" w:lineRule="auto"/>
        <w:rPr>
          <w:rFonts w:ascii="Times New Roman" w:hAnsi="Times New Roman"/>
          <w:b/>
          <w:color w:val="000000"/>
          <w:sz w:val="24"/>
          <w:szCs w:val="24"/>
          <w:shd w:val="clear" w:color="auto" w:fill="FFFFFF"/>
          <w:lang/>
        </w:rPr>
      </w:pPr>
      <w:r>
        <w:rPr>
          <w:b/>
          <w:color w:val="000000"/>
          <w:shd w:val="clear" w:color="auto" w:fill="FFFFFF"/>
        </w:rPr>
        <w:br w:type="page"/>
      </w:r>
    </w:p>
    <w:p w:rsidR="00BE10B1" w:rsidRPr="00924CE4" w:rsidRDefault="00BE10B1" w:rsidP="00BE10B1">
      <w:pPr>
        <w:pStyle w:val="ae"/>
        <w:spacing w:before="0" w:after="0"/>
        <w:ind w:left="0"/>
        <w:jc w:val="center"/>
        <w:rPr>
          <w:b/>
          <w:color w:val="000000"/>
          <w:shd w:val="clear" w:color="auto" w:fill="FFFFFF"/>
        </w:rPr>
      </w:pPr>
      <w:r w:rsidRPr="00924CE4">
        <w:rPr>
          <w:b/>
          <w:color w:val="000000"/>
          <w:shd w:val="clear" w:color="auto" w:fill="FFFFFF"/>
        </w:rPr>
        <w:lastRenderedPageBreak/>
        <w:t>2. СТРУКТУРА ПРОЦЕДУР ГИА И ПОРЯДОК ПРОВЕДЕНИЯ</w:t>
      </w:r>
    </w:p>
    <w:p w:rsidR="00BE10B1" w:rsidRPr="00924CE4" w:rsidRDefault="00BE10B1" w:rsidP="00BE10B1">
      <w:pPr>
        <w:pStyle w:val="ae"/>
        <w:spacing w:before="0" w:after="0"/>
        <w:ind w:left="0" w:firstLine="709"/>
        <w:jc w:val="both"/>
        <w:rPr>
          <w:b/>
          <w:color w:val="000000"/>
          <w:shd w:val="clear" w:color="auto" w:fill="FFFFFF"/>
        </w:rPr>
      </w:pPr>
    </w:p>
    <w:p w:rsidR="00BE10B1" w:rsidRPr="00924CE4" w:rsidRDefault="00BE10B1" w:rsidP="00BE10B1">
      <w:pPr>
        <w:pStyle w:val="ae"/>
        <w:spacing w:before="0" w:after="0"/>
        <w:ind w:left="0" w:firstLine="709"/>
        <w:jc w:val="both"/>
        <w:rPr>
          <w:b/>
          <w:color w:val="000000"/>
          <w:shd w:val="clear" w:color="auto" w:fill="FFFFFF"/>
        </w:rPr>
      </w:pPr>
      <w:r w:rsidRPr="00924CE4">
        <w:rPr>
          <w:b/>
          <w:color w:val="000000"/>
          <w:shd w:val="clear" w:color="auto" w:fill="FFFFFF"/>
        </w:rPr>
        <w:t>2.1. Структура задания для процедуры ГИА</w:t>
      </w:r>
    </w:p>
    <w:p w:rsidR="00BE10B1" w:rsidRDefault="00BE10B1" w:rsidP="00BE10B1">
      <w:pPr>
        <w:pStyle w:val="ae"/>
        <w:spacing w:before="0" w:after="0"/>
        <w:ind w:left="0" w:firstLine="709"/>
        <w:jc w:val="both"/>
        <w:rPr>
          <w:b/>
          <w:bCs/>
          <w:i/>
          <w:color w:val="000000"/>
          <w:shd w:val="clear" w:color="auto" w:fill="FFFFFF"/>
        </w:rPr>
      </w:pPr>
    </w:p>
    <w:p w:rsidR="00BE10B1" w:rsidRPr="004748FA" w:rsidRDefault="00BE10B1" w:rsidP="00BE10B1">
      <w:pPr>
        <w:pStyle w:val="ae"/>
        <w:spacing w:before="0" w:after="0"/>
        <w:ind w:left="0" w:firstLine="709"/>
        <w:jc w:val="both"/>
        <w:rPr>
          <w:iCs/>
          <w:color w:val="000000"/>
          <w:shd w:val="clear" w:color="auto" w:fill="FFFFFF"/>
        </w:rPr>
      </w:pPr>
      <w:r w:rsidRPr="004748FA">
        <w:rPr>
          <w:iCs/>
          <w:color w:val="000000"/>
          <w:shd w:val="clear" w:color="auto" w:fill="FFFFFF"/>
        </w:rPr>
        <w:t xml:space="preserve">Для </w:t>
      </w:r>
      <w:r>
        <w:rPr>
          <w:iCs/>
          <w:color w:val="000000"/>
          <w:shd w:val="clear" w:color="auto" w:fill="FFFFFF"/>
        </w:rPr>
        <w:t>д</w:t>
      </w:r>
      <w:r w:rsidRPr="004748FA">
        <w:rPr>
          <w:iCs/>
          <w:color w:val="000000"/>
          <w:shd w:val="clear" w:color="auto" w:fill="FFFFFF"/>
        </w:rPr>
        <w:t>емонстрационного экзамена определено задание, разделенное на 2 части.</w:t>
      </w:r>
    </w:p>
    <w:p w:rsidR="00BE10B1" w:rsidRPr="004748FA" w:rsidRDefault="00BE10B1" w:rsidP="00BE10B1">
      <w:pPr>
        <w:pStyle w:val="ae"/>
        <w:spacing w:before="0" w:after="0"/>
        <w:ind w:left="0" w:firstLine="709"/>
        <w:jc w:val="both"/>
        <w:rPr>
          <w:iCs/>
          <w:color w:val="000000"/>
          <w:shd w:val="clear" w:color="auto" w:fill="FFFFFF"/>
        </w:rPr>
      </w:pPr>
      <w:r w:rsidRPr="004748FA">
        <w:rPr>
          <w:iCs/>
          <w:color w:val="000000"/>
          <w:shd w:val="clear" w:color="auto" w:fill="FFFFFF"/>
        </w:rPr>
        <w:t>В первой части студент выполняет задания по блокам: чтение чертежа, метрология, программирование: G-код. Время не является фиксированным для перехода между блоками, однако на выполнение всех трех блоков у студента ровно 30 минут.</w:t>
      </w:r>
    </w:p>
    <w:p w:rsidR="00BE10B1" w:rsidRPr="004748FA" w:rsidRDefault="00BE10B1" w:rsidP="00BE10B1">
      <w:pPr>
        <w:pStyle w:val="ae"/>
        <w:spacing w:before="0" w:after="0"/>
        <w:ind w:left="0" w:firstLine="709"/>
        <w:jc w:val="both"/>
        <w:rPr>
          <w:iCs/>
          <w:color w:val="000000"/>
          <w:shd w:val="clear" w:color="auto" w:fill="FFFFFF"/>
        </w:rPr>
      </w:pPr>
      <w:r w:rsidRPr="004748FA">
        <w:rPr>
          <w:iCs/>
          <w:color w:val="000000"/>
          <w:shd w:val="clear" w:color="auto" w:fill="FFFFFF"/>
        </w:rPr>
        <w:t>Во второй части студент выполняет задание по изготовлению детали из материала Д16Т, согласно требованиям чертежа, на станке с ЧПУ. Согласно примерному плану пров</w:t>
      </w:r>
      <w:r w:rsidRPr="004748FA">
        <w:rPr>
          <w:iCs/>
          <w:color w:val="000000"/>
          <w:shd w:val="clear" w:color="auto" w:fill="FFFFFF"/>
        </w:rPr>
        <w:t>е</w:t>
      </w:r>
      <w:r w:rsidRPr="004748FA">
        <w:rPr>
          <w:iCs/>
          <w:color w:val="000000"/>
          <w:shd w:val="clear" w:color="auto" w:fill="FFFFFF"/>
        </w:rPr>
        <w:t>дения экзамена данная часть занимает 3 часа 30 минут.</w:t>
      </w:r>
    </w:p>
    <w:p w:rsidR="00BE10B1" w:rsidRPr="004748FA" w:rsidRDefault="00BE10B1" w:rsidP="00BE10B1">
      <w:pPr>
        <w:pStyle w:val="ae"/>
        <w:spacing w:before="0" w:after="0"/>
        <w:ind w:left="0" w:firstLine="709"/>
        <w:jc w:val="both"/>
        <w:rPr>
          <w:iCs/>
          <w:color w:val="000000"/>
          <w:shd w:val="clear" w:color="auto" w:fill="FFFFFF"/>
        </w:rPr>
      </w:pPr>
      <w:r w:rsidRPr="004748FA">
        <w:rPr>
          <w:iCs/>
          <w:color w:val="000000"/>
          <w:shd w:val="clear" w:color="auto" w:fill="FFFFFF"/>
        </w:rPr>
        <w:t>Задание второй части позволяет оценить навыки владения всеми типовыми операци</w:t>
      </w:r>
      <w:r w:rsidRPr="004748FA">
        <w:rPr>
          <w:iCs/>
          <w:color w:val="000000"/>
          <w:shd w:val="clear" w:color="auto" w:fill="FFFFFF"/>
        </w:rPr>
        <w:t>я</w:t>
      </w:r>
      <w:r w:rsidRPr="004748FA">
        <w:rPr>
          <w:iCs/>
          <w:color w:val="000000"/>
          <w:shd w:val="clear" w:color="auto" w:fill="FFFFFF"/>
        </w:rPr>
        <w:t xml:space="preserve">ми обработки – наружное точение, расточка, выполнение </w:t>
      </w:r>
      <w:proofErr w:type="spellStart"/>
      <w:r w:rsidRPr="004748FA">
        <w:rPr>
          <w:iCs/>
          <w:color w:val="000000"/>
          <w:shd w:val="clear" w:color="auto" w:fill="FFFFFF"/>
        </w:rPr>
        <w:t>резьб</w:t>
      </w:r>
      <w:proofErr w:type="spellEnd"/>
      <w:r w:rsidRPr="004748FA">
        <w:rPr>
          <w:iCs/>
          <w:color w:val="000000"/>
          <w:shd w:val="clear" w:color="auto" w:fill="FFFFFF"/>
        </w:rPr>
        <w:t xml:space="preserve"> и т.д. </w:t>
      </w:r>
    </w:p>
    <w:p w:rsidR="00BE10B1" w:rsidRPr="004748FA" w:rsidRDefault="00BE10B1" w:rsidP="00BE10B1">
      <w:pPr>
        <w:pStyle w:val="ae"/>
        <w:spacing w:before="0" w:after="0"/>
        <w:ind w:left="0" w:firstLine="709"/>
        <w:jc w:val="both"/>
        <w:rPr>
          <w:iCs/>
          <w:color w:val="000000"/>
          <w:shd w:val="clear" w:color="auto" w:fill="FFFFFF"/>
        </w:rPr>
      </w:pPr>
    </w:p>
    <w:p w:rsidR="00BE10B1" w:rsidRDefault="00BE10B1" w:rsidP="00BE10B1">
      <w:pPr>
        <w:pStyle w:val="ae"/>
        <w:spacing w:before="0" w:after="0"/>
        <w:ind w:left="0" w:firstLine="709"/>
        <w:jc w:val="both"/>
        <w:rPr>
          <w:b/>
          <w:bCs/>
          <w:i/>
          <w:color w:val="000000"/>
          <w:shd w:val="clear" w:color="auto" w:fill="FFFFFF"/>
        </w:rPr>
      </w:pPr>
    </w:p>
    <w:p w:rsidR="00BE10B1" w:rsidRPr="00924CE4" w:rsidRDefault="00BE10B1" w:rsidP="00BE10B1">
      <w:pPr>
        <w:pStyle w:val="ae"/>
        <w:spacing w:before="0" w:after="0"/>
        <w:ind w:left="0" w:firstLine="709"/>
        <w:rPr>
          <w:b/>
        </w:rPr>
      </w:pPr>
      <w:r w:rsidRPr="00924CE4">
        <w:rPr>
          <w:b/>
        </w:rPr>
        <w:t xml:space="preserve">2.2. Порядок проведения процедуры </w:t>
      </w:r>
    </w:p>
    <w:p w:rsidR="00BE10B1" w:rsidRDefault="00BE10B1" w:rsidP="00BE10B1">
      <w:pPr>
        <w:pStyle w:val="ae"/>
        <w:spacing w:before="0" w:after="0"/>
        <w:ind w:left="0" w:firstLine="709"/>
        <w:jc w:val="both"/>
        <w:rPr>
          <w:i/>
        </w:rPr>
      </w:pPr>
    </w:p>
    <w:p w:rsidR="00BE10B1" w:rsidRPr="008C0EE9" w:rsidRDefault="00BE10B1" w:rsidP="00BE10B1">
      <w:pPr>
        <w:pStyle w:val="ae"/>
        <w:spacing w:before="0" w:after="0"/>
        <w:ind w:left="0" w:firstLine="709"/>
        <w:jc w:val="both"/>
        <w:rPr>
          <w:iCs/>
        </w:rPr>
      </w:pPr>
      <w:r w:rsidRPr="008C0EE9">
        <w:rPr>
          <w:iCs/>
        </w:rPr>
        <w:t>Рекомендуемый порядок и последовательность выполнения задания демонстрацио</w:t>
      </w:r>
      <w:r w:rsidRPr="008C0EE9">
        <w:rPr>
          <w:iCs/>
        </w:rPr>
        <w:t>н</w:t>
      </w:r>
      <w:r w:rsidRPr="008C0EE9">
        <w:rPr>
          <w:iCs/>
        </w:rPr>
        <w:t xml:space="preserve">ного экзамена. </w:t>
      </w:r>
    </w:p>
    <w:p w:rsidR="00BE10B1" w:rsidRDefault="00BE10B1" w:rsidP="00BE10B1">
      <w:pPr>
        <w:pStyle w:val="ae"/>
        <w:spacing w:before="0" w:after="0"/>
        <w:ind w:left="0" w:firstLine="709"/>
        <w:jc w:val="both"/>
        <w:rPr>
          <w:i/>
        </w:rPr>
      </w:pPr>
    </w:p>
    <w:p w:rsidR="00BE10B1" w:rsidRDefault="008033D0" w:rsidP="00BE10B1">
      <w:pPr>
        <w:pStyle w:val="ae"/>
        <w:spacing w:before="0" w:after="0"/>
        <w:ind w:left="0" w:firstLine="709"/>
        <w:jc w:val="both"/>
        <w:rPr>
          <w:i/>
        </w:rPr>
      </w:pPr>
      <w:r w:rsidRPr="00CE2FC2">
        <w:rPr>
          <w:noProof/>
        </w:rPr>
        <w:drawing>
          <wp:inline distT="0" distB="0" distL="0" distR="0">
            <wp:extent cx="4667250" cy="3629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67250" cy="3629025"/>
                    </a:xfrm>
                    <a:prstGeom prst="rect">
                      <a:avLst/>
                    </a:prstGeom>
                    <a:noFill/>
                    <a:ln>
                      <a:noFill/>
                    </a:ln>
                  </pic:spPr>
                </pic:pic>
              </a:graphicData>
            </a:graphic>
          </wp:inline>
        </w:drawing>
      </w:r>
    </w:p>
    <w:p w:rsidR="00BE10B1" w:rsidRDefault="00BE10B1" w:rsidP="00BE10B1">
      <w:pPr>
        <w:pStyle w:val="ae"/>
        <w:spacing w:before="0" w:after="0"/>
        <w:ind w:left="0" w:firstLine="709"/>
        <w:jc w:val="both"/>
        <w:rPr>
          <w:i/>
        </w:rPr>
      </w:pPr>
    </w:p>
    <w:p w:rsidR="00BE10B1" w:rsidRDefault="008033D0" w:rsidP="00BE10B1">
      <w:pPr>
        <w:pStyle w:val="ae"/>
        <w:spacing w:before="0" w:after="0"/>
        <w:ind w:left="0" w:firstLine="709"/>
        <w:jc w:val="both"/>
        <w:rPr>
          <w:i/>
        </w:rPr>
      </w:pPr>
      <w:r w:rsidRPr="00CE2FC2">
        <w:rPr>
          <w:noProof/>
        </w:rPr>
        <w:lastRenderedPageBreak/>
        <w:drawing>
          <wp:inline distT="0" distB="0" distL="0" distR="0">
            <wp:extent cx="4476750" cy="21812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76750" cy="2181225"/>
                    </a:xfrm>
                    <a:prstGeom prst="rect">
                      <a:avLst/>
                    </a:prstGeom>
                    <a:noFill/>
                    <a:ln>
                      <a:noFill/>
                    </a:ln>
                  </pic:spPr>
                </pic:pic>
              </a:graphicData>
            </a:graphic>
          </wp:inline>
        </w:drawing>
      </w:r>
    </w:p>
    <w:p w:rsidR="00BE10B1" w:rsidRDefault="00BE10B1" w:rsidP="00BE10B1">
      <w:pPr>
        <w:pStyle w:val="ae"/>
        <w:spacing w:before="0" w:after="0"/>
        <w:ind w:left="0" w:firstLine="709"/>
        <w:jc w:val="both"/>
        <w:rPr>
          <w:iCs/>
        </w:rPr>
      </w:pPr>
      <w:r w:rsidRPr="004748FA">
        <w:rPr>
          <w:iCs/>
        </w:rPr>
        <w:t xml:space="preserve">Демонстрационный экзамен соответствует </w:t>
      </w:r>
      <w:r>
        <w:rPr>
          <w:iCs/>
        </w:rPr>
        <w:t>компетенциям «Токарные работы на ста</w:t>
      </w:r>
      <w:r>
        <w:rPr>
          <w:iCs/>
        </w:rPr>
        <w:t>н</w:t>
      </w:r>
      <w:r>
        <w:rPr>
          <w:iCs/>
        </w:rPr>
        <w:t>ках с ЧПУ». В комплект примерных заданий входит один комплект оценочной документации КОД 1.1, количество вариантов определяется менеджером компетенции и предполагает вн</w:t>
      </w:r>
      <w:r>
        <w:rPr>
          <w:iCs/>
        </w:rPr>
        <w:t>е</w:t>
      </w:r>
      <w:r>
        <w:rPr>
          <w:iCs/>
        </w:rPr>
        <w:t xml:space="preserve">сение изменений в размеры на чертеже. </w:t>
      </w:r>
    </w:p>
    <w:p w:rsidR="00BE10B1" w:rsidRDefault="00BE10B1" w:rsidP="00BE10B1">
      <w:pPr>
        <w:pStyle w:val="ae"/>
        <w:spacing w:before="0" w:after="0"/>
        <w:ind w:left="0" w:firstLine="709"/>
        <w:jc w:val="both"/>
        <w:rPr>
          <w:iCs/>
        </w:rPr>
      </w:pPr>
      <w:r>
        <w:rPr>
          <w:iCs/>
        </w:rPr>
        <w:t>Количество экспертов составляет от 3 до 6 человек (для группы свыше 20 человек). Общая продолжительность задания составляет 4 часа.</w:t>
      </w:r>
    </w:p>
    <w:p w:rsidR="00BE10B1" w:rsidRDefault="00BE10B1" w:rsidP="00BE10B1">
      <w:pPr>
        <w:spacing w:after="160" w:line="259" w:lineRule="auto"/>
        <w:rPr>
          <w:rFonts w:ascii="Times New Roman" w:hAnsi="Times New Roman"/>
          <w:b/>
          <w:sz w:val="24"/>
          <w:szCs w:val="24"/>
        </w:rPr>
      </w:pPr>
    </w:p>
    <w:p w:rsidR="00BE10B1" w:rsidRDefault="00BE10B1" w:rsidP="00BE10B1">
      <w:pPr>
        <w:spacing w:after="0" w:line="240" w:lineRule="auto"/>
        <w:jc w:val="center"/>
        <w:rPr>
          <w:rFonts w:ascii="Times New Roman" w:hAnsi="Times New Roman"/>
          <w:b/>
          <w:sz w:val="24"/>
          <w:szCs w:val="24"/>
        </w:rPr>
      </w:pPr>
      <w:r w:rsidRPr="00924CE4">
        <w:rPr>
          <w:rFonts w:ascii="Times New Roman" w:hAnsi="Times New Roman"/>
          <w:b/>
          <w:sz w:val="24"/>
          <w:szCs w:val="24"/>
        </w:rPr>
        <w:t>3. ТИПОВ</w:t>
      </w:r>
      <w:r>
        <w:rPr>
          <w:rFonts w:ascii="Times New Roman" w:hAnsi="Times New Roman"/>
          <w:b/>
          <w:sz w:val="24"/>
          <w:szCs w:val="24"/>
        </w:rPr>
        <w:t>О</w:t>
      </w:r>
      <w:r w:rsidRPr="00924CE4">
        <w:rPr>
          <w:rFonts w:ascii="Times New Roman" w:hAnsi="Times New Roman"/>
          <w:b/>
          <w:sz w:val="24"/>
          <w:szCs w:val="24"/>
        </w:rPr>
        <w:t>Е ЗАДАНИ</w:t>
      </w:r>
      <w:r>
        <w:rPr>
          <w:rFonts w:ascii="Times New Roman" w:hAnsi="Times New Roman"/>
          <w:b/>
          <w:sz w:val="24"/>
          <w:szCs w:val="24"/>
        </w:rPr>
        <w:t>Е</w:t>
      </w:r>
      <w:r w:rsidRPr="00924CE4">
        <w:rPr>
          <w:rFonts w:ascii="Times New Roman" w:hAnsi="Times New Roman"/>
          <w:b/>
          <w:sz w:val="24"/>
          <w:szCs w:val="24"/>
        </w:rPr>
        <w:t xml:space="preserve"> ДЛЯ ДЕМОНСТРАЦИОННОГО ЭКЗАМЕНА</w:t>
      </w:r>
    </w:p>
    <w:p w:rsidR="00BE10B1" w:rsidRPr="00924CE4" w:rsidRDefault="00BE10B1" w:rsidP="00BE10B1">
      <w:pPr>
        <w:spacing w:after="0" w:line="240" w:lineRule="auto"/>
        <w:jc w:val="center"/>
        <w:rPr>
          <w:rFonts w:ascii="Times New Roman" w:hAnsi="Times New Roman"/>
          <w:b/>
          <w:sz w:val="24"/>
          <w:szCs w:val="24"/>
        </w:rPr>
      </w:pPr>
    </w:p>
    <w:p w:rsidR="00BE10B1" w:rsidRPr="00924CE4" w:rsidRDefault="00BE10B1" w:rsidP="00BE10B1">
      <w:pPr>
        <w:spacing w:after="0" w:line="240" w:lineRule="auto"/>
        <w:ind w:firstLine="567"/>
        <w:rPr>
          <w:rFonts w:ascii="Times New Roman" w:hAnsi="Times New Roman"/>
          <w:b/>
          <w:bCs/>
          <w:sz w:val="24"/>
          <w:szCs w:val="24"/>
        </w:rPr>
      </w:pPr>
      <w:r w:rsidRPr="00924CE4">
        <w:rPr>
          <w:rFonts w:ascii="Times New Roman" w:hAnsi="Times New Roman"/>
          <w:b/>
          <w:bCs/>
          <w:sz w:val="24"/>
          <w:szCs w:val="24"/>
        </w:rPr>
        <w:t>3.1. Структура и содержание типового задания</w:t>
      </w:r>
    </w:p>
    <w:p w:rsidR="00BE10B1" w:rsidRPr="00924CE4" w:rsidRDefault="00BE10B1" w:rsidP="00BE10B1">
      <w:pPr>
        <w:pStyle w:val="ae"/>
        <w:spacing w:before="0" w:after="0"/>
        <w:ind w:left="0" w:firstLine="567"/>
      </w:pPr>
      <w:r w:rsidRPr="00924CE4">
        <w:t>3.1.1. Формулировка типового практического задания</w:t>
      </w:r>
      <w:r>
        <w:t>:</w:t>
      </w:r>
      <w:r w:rsidRPr="00924CE4">
        <w:t xml:space="preserve"> </w:t>
      </w:r>
    </w:p>
    <w:p w:rsidR="00BE10B1" w:rsidRPr="00B12950" w:rsidRDefault="00BE10B1" w:rsidP="00BE10B1">
      <w:pPr>
        <w:autoSpaceDE w:val="0"/>
        <w:autoSpaceDN w:val="0"/>
        <w:adjustRightInd w:val="0"/>
        <w:spacing w:after="0" w:line="240" w:lineRule="auto"/>
        <w:ind w:firstLine="567"/>
        <w:rPr>
          <w:rFonts w:ascii="Times New Roman" w:hAnsi="Times New Roman"/>
          <w:b/>
          <w:bCs/>
          <w:color w:val="000000"/>
          <w:sz w:val="24"/>
          <w:szCs w:val="24"/>
          <w:lang w:eastAsia="en-US"/>
        </w:rPr>
      </w:pPr>
      <w:r w:rsidRPr="00B12950">
        <w:rPr>
          <w:rFonts w:ascii="Times New Roman" w:hAnsi="Times New Roman"/>
          <w:b/>
          <w:bCs/>
          <w:color w:val="000000"/>
          <w:sz w:val="24"/>
          <w:szCs w:val="24"/>
          <w:lang w:eastAsia="en-US"/>
        </w:rPr>
        <w:t xml:space="preserve">Блок “Метрология”. </w:t>
      </w:r>
    </w:p>
    <w:p w:rsidR="00BE10B1" w:rsidRDefault="00BE10B1" w:rsidP="00BE10B1">
      <w:pPr>
        <w:pStyle w:val="ae"/>
        <w:spacing w:before="0" w:after="0"/>
        <w:ind w:left="0" w:firstLine="567"/>
        <w:jc w:val="both"/>
        <w:rPr>
          <w:color w:val="000000"/>
          <w:lang w:eastAsia="en-US"/>
        </w:rPr>
      </w:pPr>
      <w:r w:rsidRPr="00B12950">
        <w:rPr>
          <w:color w:val="000000"/>
          <w:lang w:eastAsia="en-US"/>
        </w:rPr>
        <w:t>Студенту выдается деталь, которая изготавливается центром проведения ДЭ, которую нужно измерить и после написать фактические размеры.</w:t>
      </w:r>
    </w:p>
    <w:p w:rsidR="00BE10B1" w:rsidRPr="004748FA" w:rsidRDefault="00BE10B1" w:rsidP="00BE10B1">
      <w:pPr>
        <w:pStyle w:val="ae"/>
        <w:spacing w:before="0" w:after="0"/>
        <w:ind w:left="0" w:firstLine="567"/>
        <w:jc w:val="both"/>
        <w:rPr>
          <w:b/>
          <w:bCs/>
          <w:color w:val="000000"/>
          <w:lang w:eastAsia="en-US"/>
        </w:rPr>
      </w:pPr>
      <w:r w:rsidRPr="004748FA">
        <w:rPr>
          <w:b/>
          <w:bCs/>
          <w:color w:val="000000"/>
          <w:lang w:eastAsia="en-US"/>
        </w:rPr>
        <w:t>Блок «Изготовление детали»</w:t>
      </w:r>
    </w:p>
    <w:p w:rsidR="00BE10B1" w:rsidRPr="00B12950" w:rsidRDefault="00BE10B1" w:rsidP="00BE10B1">
      <w:pPr>
        <w:pStyle w:val="ae"/>
        <w:spacing w:before="0" w:after="0"/>
        <w:ind w:left="0" w:firstLine="567"/>
        <w:jc w:val="both"/>
        <w:rPr>
          <w:color w:val="000000"/>
          <w:lang w:eastAsia="en-US"/>
        </w:rPr>
      </w:pPr>
      <w:r w:rsidRPr="00B12950">
        <w:rPr>
          <w:color w:val="000000"/>
          <w:lang w:eastAsia="en-US"/>
        </w:rPr>
        <w:t>Студент выполняет задание по изготовлению детали из материала Д16Т, согласно тр</w:t>
      </w:r>
      <w:r w:rsidRPr="00B12950">
        <w:rPr>
          <w:color w:val="000000"/>
          <w:lang w:eastAsia="en-US"/>
        </w:rPr>
        <w:t>е</w:t>
      </w:r>
      <w:r w:rsidRPr="00B12950">
        <w:rPr>
          <w:color w:val="000000"/>
          <w:lang w:eastAsia="en-US"/>
        </w:rPr>
        <w:t>бованиям чертежа, на станке с ЧПУ.</w:t>
      </w:r>
    </w:p>
    <w:p w:rsidR="00BE10B1" w:rsidRPr="00924CE4" w:rsidRDefault="00BE10B1" w:rsidP="00BE10B1">
      <w:pPr>
        <w:pStyle w:val="ae"/>
        <w:spacing w:before="0" w:after="0"/>
        <w:ind w:left="0" w:firstLine="567"/>
        <w:jc w:val="both"/>
      </w:pPr>
    </w:p>
    <w:p w:rsidR="00BE10B1" w:rsidRDefault="00BE10B1" w:rsidP="008033D0">
      <w:pPr>
        <w:pStyle w:val="ae"/>
        <w:numPr>
          <w:ilvl w:val="2"/>
          <w:numId w:val="49"/>
        </w:numPr>
        <w:tabs>
          <w:tab w:val="left" w:pos="993"/>
          <w:tab w:val="left" w:pos="1134"/>
        </w:tabs>
        <w:spacing w:before="0" w:after="0"/>
        <w:ind w:left="0" w:firstLine="567"/>
        <w:contextualSpacing/>
        <w:jc w:val="both"/>
      </w:pPr>
      <w:r w:rsidRPr="00924CE4">
        <w:t>Условия выполнения практического задания</w:t>
      </w:r>
      <w:r>
        <w:t>.</w:t>
      </w:r>
      <w:r w:rsidRPr="00924CE4">
        <w:t xml:space="preserve"> </w:t>
      </w:r>
    </w:p>
    <w:p w:rsidR="00BE10B1" w:rsidRPr="004748FA" w:rsidRDefault="00BE10B1" w:rsidP="00BE10B1">
      <w:pPr>
        <w:pStyle w:val="ae"/>
        <w:spacing w:before="0" w:after="0"/>
        <w:ind w:left="0" w:firstLine="567"/>
        <w:jc w:val="both"/>
        <w:rPr>
          <w:color w:val="000000"/>
          <w:lang w:eastAsia="en-US"/>
        </w:rPr>
      </w:pPr>
      <w:r w:rsidRPr="004748FA">
        <w:rPr>
          <w:color w:val="000000"/>
          <w:lang w:eastAsia="en-US"/>
        </w:rPr>
        <w:t>Условия проведения и требования к инфраструктуре практического задания описаны в комплекте оценочной документации</w:t>
      </w:r>
      <w:r>
        <w:rPr>
          <w:color w:val="000000"/>
          <w:lang w:eastAsia="en-US"/>
        </w:rPr>
        <w:t xml:space="preserve"> по </w:t>
      </w:r>
      <w:proofErr w:type="gramStart"/>
      <w:r>
        <w:rPr>
          <w:color w:val="000000"/>
          <w:lang w:eastAsia="en-US"/>
        </w:rPr>
        <w:t>соответствующему</w:t>
      </w:r>
      <w:proofErr w:type="gramEnd"/>
      <w:r>
        <w:rPr>
          <w:color w:val="000000"/>
          <w:lang w:eastAsia="en-US"/>
        </w:rPr>
        <w:t xml:space="preserve"> </w:t>
      </w:r>
      <w:proofErr w:type="spellStart"/>
      <w:r>
        <w:rPr>
          <w:color w:val="000000"/>
          <w:lang w:eastAsia="en-US"/>
        </w:rPr>
        <w:t>демоэкзамену</w:t>
      </w:r>
      <w:proofErr w:type="spellEnd"/>
      <w:r w:rsidRPr="004748FA">
        <w:rPr>
          <w:color w:val="000000"/>
          <w:lang w:eastAsia="en-US"/>
        </w:rPr>
        <w:t>. Результаты в</w:t>
      </w:r>
      <w:r w:rsidRPr="004748FA">
        <w:rPr>
          <w:color w:val="000000"/>
          <w:lang w:eastAsia="en-US"/>
        </w:rPr>
        <w:t>ы</w:t>
      </w:r>
      <w:r w:rsidRPr="004748FA">
        <w:rPr>
          <w:color w:val="000000"/>
          <w:lang w:eastAsia="en-US"/>
        </w:rPr>
        <w:t>полнения оцениваются группой экспертов путем оценки качества ответов на вопросы первой части и измерения показателей качества выполненной детали.</w:t>
      </w:r>
    </w:p>
    <w:p w:rsidR="00BE10B1" w:rsidRPr="004748FA" w:rsidRDefault="00BE10B1" w:rsidP="00BE10B1">
      <w:pPr>
        <w:pStyle w:val="ae"/>
        <w:spacing w:before="0" w:after="0"/>
        <w:ind w:left="0" w:firstLine="567"/>
        <w:jc w:val="both"/>
        <w:rPr>
          <w:color w:val="000000"/>
          <w:lang w:eastAsia="en-US"/>
        </w:rPr>
      </w:pPr>
      <w:r w:rsidRPr="004748FA">
        <w:rPr>
          <w:color w:val="000000"/>
          <w:lang w:eastAsia="en-US"/>
        </w:rPr>
        <w:t xml:space="preserve">Для проведения экзамена приглашаются представители работодателей, рекомендуется организация </w:t>
      </w:r>
      <w:proofErr w:type="spellStart"/>
      <w:r w:rsidRPr="004748FA">
        <w:rPr>
          <w:color w:val="000000"/>
          <w:lang w:eastAsia="en-US"/>
        </w:rPr>
        <w:t>видеотрансляции</w:t>
      </w:r>
      <w:proofErr w:type="spellEnd"/>
      <w:r w:rsidRPr="004748FA">
        <w:rPr>
          <w:color w:val="000000"/>
          <w:lang w:eastAsia="en-US"/>
        </w:rPr>
        <w:t>.</w:t>
      </w:r>
    </w:p>
    <w:p w:rsidR="00BE10B1" w:rsidRPr="00924CE4" w:rsidRDefault="00BE10B1" w:rsidP="00BE10B1">
      <w:pPr>
        <w:pStyle w:val="ae"/>
        <w:spacing w:before="0" w:after="0"/>
        <w:ind w:left="0" w:firstLine="567"/>
        <w:jc w:val="both"/>
        <w:rPr>
          <w:i/>
        </w:rPr>
      </w:pPr>
    </w:p>
    <w:p w:rsidR="00BE10B1" w:rsidRPr="00924CE4" w:rsidRDefault="00BE10B1" w:rsidP="008033D0">
      <w:pPr>
        <w:pStyle w:val="ae"/>
        <w:numPr>
          <w:ilvl w:val="2"/>
          <w:numId w:val="49"/>
        </w:numPr>
        <w:tabs>
          <w:tab w:val="left" w:pos="1134"/>
        </w:tabs>
        <w:spacing w:before="0" w:after="0"/>
        <w:ind w:left="0" w:firstLine="567"/>
        <w:contextualSpacing/>
        <w:jc w:val="both"/>
      </w:pPr>
      <w:r w:rsidRPr="00924CE4">
        <w:t>Формулировка типового теоретического задания</w:t>
      </w:r>
    </w:p>
    <w:p w:rsidR="00BE10B1" w:rsidRPr="004748FA" w:rsidRDefault="00BE10B1" w:rsidP="00BE10B1">
      <w:pPr>
        <w:pStyle w:val="ae"/>
        <w:spacing w:before="0" w:after="0"/>
        <w:ind w:left="0" w:firstLine="567"/>
        <w:jc w:val="both"/>
        <w:rPr>
          <w:b/>
          <w:bCs/>
        </w:rPr>
      </w:pPr>
      <w:r w:rsidRPr="004748FA">
        <w:rPr>
          <w:b/>
          <w:bCs/>
        </w:rPr>
        <w:t>Блок «Программирование: G-код».</w:t>
      </w:r>
    </w:p>
    <w:p w:rsidR="00BE10B1" w:rsidRPr="004748FA" w:rsidRDefault="00BE10B1" w:rsidP="00BE10B1">
      <w:pPr>
        <w:pStyle w:val="ae"/>
        <w:spacing w:before="0" w:after="0"/>
        <w:ind w:left="0" w:firstLine="567"/>
        <w:jc w:val="both"/>
        <w:rPr>
          <w:color w:val="000000"/>
          <w:lang w:eastAsia="en-US"/>
        </w:rPr>
      </w:pPr>
      <w:r w:rsidRPr="004748FA">
        <w:rPr>
          <w:color w:val="000000"/>
          <w:lang w:eastAsia="en-US"/>
        </w:rPr>
        <w:t>Студенту выдается лист с 3-мя маленькими программами (любая операция обработки на станке с ЧПУ согласно стандарту программирования, на станках с ЧПУ). Требуется найти ошибки в данных программах.</w:t>
      </w:r>
      <w:r>
        <w:rPr>
          <w:color w:val="000000"/>
          <w:lang w:eastAsia="en-US"/>
        </w:rPr>
        <w:t xml:space="preserve"> </w:t>
      </w:r>
      <w:r w:rsidRPr="004748FA">
        <w:rPr>
          <w:color w:val="000000"/>
          <w:lang w:eastAsia="en-US"/>
        </w:rPr>
        <w:t>Ошибки могут содержать в себе несколько типов – Не вкл</w:t>
      </w:r>
      <w:r w:rsidRPr="004748FA">
        <w:rPr>
          <w:color w:val="000000"/>
          <w:lang w:eastAsia="en-US"/>
        </w:rPr>
        <w:t>ю</w:t>
      </w:r>
      <w:r w:rsidRPr="004748FA">
        <w:rPr>
          <w:color w:val="000000"/>
          <w:lang w:eastAsia="en-US"/>
        </w:rPr>
        <w:t xml:space="preserve">чены обороты, не корректно указана подача, </w:t>
      </w:r>
      <w:proofErr w:type="gramStart"/>
      <w:r w:rsidRPr="004748FA">
        <w:rPr>
          <w:color w:val="000000"/>
          <w:lang w:eastAsia="en-US"/>
        </w:rPr>
        <w:t>не верная</w:t>
      </w:r>
      <w:proofErr w:type="gramEnd"/>
      <w:r w:rsidRPr="004748FA">
        <w:rPr>
          <w:color w:val="000000"/>
          <w:lang w:eastAsia="en-US"/>
        </w:rPr>
        <w:t xml:space="preserve"> последовательность операций и т.п.</w:t>
      </w:r>
    </w:p>
    <w:p w:rsidR="00BE10B1" w:rsidRPr="004748FA" w:rsidRDefault="00BE10B1" w:rsidP="00BE10B1">
      <w:pPr>
        <w:pStyle w:val="ae"/>
        <w:spacing w:before="0" w:after="0"/>
        <w:ind w:left="0" w:firstLine="567"/>
        <w:jc w:val="both"/>
        <w:rPr>
          <w:b/>
          <w:bCs/>
        </w:rPr>
      </w:pPr>
      <w:r w:rsidRPr="004748FA">
        <w:rPr>
          <w:b/>
          <w:bCs/>
        </w:rPr>
        <w:t>Блок “Чтение чертежа”.</w:t>
      </w:r>
    </w:p>
    <w:p w:rsidR="00BE10B1" w:rsidRPr="004748FA" w:rsidRDefault="00BE10B1" w:rsidP="00BE10B1">
      <w:pPr>
        <w:pStyle w:val="ae"/>
        <w:spacing w:before="0" w:after="0"/>
        <w:ind w:left="0" w:firstLine="567"/>
        <w:jc w:val="both"/>
        <w:rPr>
          <w:color w:val="000000"/>
          <w:lang w:eastAsia="en-US"/>
        </w:rPr>
      </w:pPr>
      <w:r w:rsidRPr="004748FA">
        <w:rPr>
          <w:color w:val="000000"/>
          <w:lang w:eastAsia="en-US"/>
        </w:rPr>
        <w:t>Студенту выдается чертеж с заданиями следующего вида:</w:t>
      </w:r>
    </w:p>
    <w:p w:rsidR="00BE10B1" w:rsidRPr="004748FA" w:rsidRDefault="00BE10B1" w:rsidP="00BE10B1">
      <w:pPr>
        <w:pStyle w:val="ae"/>
        <w:spacing w:before="0" w:after="0"/>
        <w:ind w:left="0" w:firstLine="567"/>
        <w:jc w:val="both"/>
        <w:rPr>
          <w:color w:val="000000"/>
          <w:lang w:eastAsia="en-US"/>
        </w:rPr>
      </w:pPr>
      <w:r w:rsidRPr="004748FA">
        <w:rPr>
          <w:color w:val="000000"/>
          <w:lang w:eastAsia="en-US"/>
        </w:rPr>
        <w:t>-</w:t>
      </w:r>
      <w:r>
        <w:rPr>
          <w:color w:val="000000"/>
          <w:lang w:eastAsia="en-US"/>
        </w:rPr>
        <w:t xml:space="preserve"> у</w:t>
      </w:r>
      <w:r w:rsidRPr="004748FA">
        <w:rPr>
          <w:color w:val="000000"/>
          <w:lang w:eastAsia="en-US"/>
        </w:rPr>
        <w:t>казать середину поля допуска размера №1 и №2;</w:t>
      </w:r>
    </w:p>
    <w:p w:rsidR="00BE10B1" w:rsidRPr="004748FA" w:rsidRDefault="00BE10B1" w:rsidP="00BE10B1">
      <w:pPr>
        <w:pStyle w:val="ae"/>
        <w:spacing w:before="0" w:after="0"/>
        <w:ind w:left="0" w:firstLine="567"/>
        <w:jc w:val="both"/>
        <w:rPr>
          <w:color w:val="000000"/>
          <w:lang w:eastAsia="en-US"/>
        </w:rPr>
      </w:pPr>
      <w:r w:rsidRPr="004748FA">
        <w:rPr>
          <w:color w:val="000000"/>
          <w:lang w:eastAsia="en-US"/>
        </w:rPr>
        <w:lastRenderedPageBreak/>
        <w:t xml:space="preserve">- </w:t>
      </w:r>
      <w:r>
        <w:rPr>
          <w:color w:val="000000"/>
          <w:lang w:eastAsia="en-US"/>
        </w:rPr>
        <w:t>у</w:t>
      </w:r>
      <w:r w:rsidRPr="004748FA">
        <w:rPr>
          <w:color w:val="000000"/>
          <w:lang w:eastAsia="en-US"/>
        </w:rPr>
        <w:t xml:space="preserve">казать отклонения по таблице “Допуски и посадки” для размера №3 и №4 (например, </w:t>
      </w:r>
      <w:r w:rsidRPr="004748FA">
        <w:rPr>
          <w:rFonts w:ascii="Cambria Math" w:hAnsi="Cambria Math" w:cs="Cambria Math"/>
          <w:color w:val="000000"/>
          <w:lang w:eastAsia="en-US"/>
        </w:rPr>
        <w:t>⌀</w:t>
      </w:r>
      <w:r w:rsidRPr="004748FA">
        <w:rPr>
          <w:color w:val="000000"/>
          <w:lang w:eastAsia="en-US"/>
        </w:rPr>
        <w:t>14Н7);</w:t>
      </w:r>
    </w:p>
    <w:p w:rsidR="00BE10B1" w:rsidRPr="004748FA" w:rsidRDefault="00BE10B1" w:rsidP="00BE10B1">
      <w:pPr>
        <w:pStyle w:val="ae"/>
        <w:spacing w:before="0" w:after="0"/>
        <w:ind w:left="0" w:firstLine="567"/>
        <w:jc w:val="both"/>
        <w:rPr>
          <w:color w:val="000000"/>
          <w:lang w:eastAsia="en-US"/>
        </w:rPr>
      </w:pPr>
      <w:r w:rsidRPr="004748FA">
        <w:rPr>
          <w:color w:val="000000"/>
          <w:lang w:eastAsia="en-US"/>
        </w:rPr>
        <w:t xml:space="preserve">- </w:t>
      </w:r>
      <w:r>
        <w:rPr>
          <w:color w:val="000000"/>
          <w:lang w:eastAsia="en-US"/>
        </w:rPr>
        <w:t>н</w:t>
      </w:r>
      <w:r w:rsidRPr="004748FA">
        <w:rPr>
          <w:color w:val="000000"/>
          <w:lang w:eastAsia="en-US"/>
        </w:rPr>
        <w:t>айти и указать отсутствующий размер;</w:t>
      </w:r>
    </w:p>
    <w:p w:rsidR="00BE10B1" w:rsidRPr="004748FA" w:rsidRDefault="00BE10B1" w:rsidP="00BE10B1">
      <w:pPr>
        <w:pStyle w:val="ae"/>
        <w:spacing w:before="0" w:after="0"/>
        <w:ind w:left="0" w:firstLine="567"/>
        <w:jc w:val="both"/>
        <w:rPr>
          <w:color w:val="000000"/>
          <w:lang w:eastAsia="en-US"/>
        </w:rPr>
      </w:pPr>
      <w:r w:rsidRPr="004748FA">
        <w:rPr>
          <w:color w:val="000000"/>
          <w:lang w:eastAsia="en-US"/>
        </w:rPr>
        <w:t xml:space="preserve">- </w:t>
      </w:r>
      <w:r>
        <w:rPr>
          <w:color w:val="000000"/>
          <w:lang w:eastAsia="en-US"/>
        </w:rPr>
        <w:t>о</w:t>
      </w:r>
      <w:r w:rsidRPr="004748FA">
        <w:rPr>
          <w:color w:val="000000"/>
          <w:lang w:eastAsia="en-US"/>
        </w:rPr>
        <w:t>пределить и указать технические требования для поверхности №1 и №2</w:t>
      </w:r>
      <w:r>
        <w:rPr>
          <w:color w:val="000000"/>
          <w:lang w:eastAsia="en-US"/>
        </w:rPr>
        <w:t>.</w:t>
      </w:r>
    </w:p>
    <w:p w:rsidR="00BE10B1" w:rsidRPr="00924CE4" w:rsidRDefault="00BE10B1" w:rsidP="00BE10B1">
      <w:pPr>
        <w:pStyle w:val="ae"/>
        <w:spacing w:before="0" w:after="0"/>
        <w:ind w:left="0" w:firstLine="567"/>
        <w:jc w:val="both"/>
      </w:pPr>
    </w:p>
    <w:p w:rsidR="00BE10B1" w:rsidRPr="00924CE4" w:rsidRDefault="00BE10B1" w:rsidP="00BE10B1">
      <w:pPr>
        <w:spacing w:after="0" w:line="240" w:lineRule="auto"/>
        <w:ind w:firstLine="567"/>
        <w:jc w:val="both"/>
        <w:rPr>
          <w:rFonts w:ascii="Times New Roman" w:hAnsi="Times New Roman"/>
          <w:b/>
          <w:bCs/>
          <w:sz w:val="24"/>
          <w:szCs w:val="24"/>
        </w:rPr>
      </w:pPr>
      <w:r w:rsidRPr="00924CE4">
        <w:rPr>
          <w:rFonts w:ascii="Times New Roman" w:hAnsi="Times New Roman"/>
          <w:b/>
          <w:bCs/>
          <w:sz w:val="24"/>
          <w:szCs w:val="24"/>
        </w:rPr>
        <w:t>3.2. Критерии оценки выполнения задания демонстрационного экзамена</w:t>
      </w:r>
    </w:p>
    <w:p w:rsidR="00BE10B1" w:rsidRPr="00924CE4" w:rsidRDefault="00BE10B1" w:rsidP="00BE10B1">
      <w:pPr>
        <w:spacing w:after="0" w:line="240" w:lineRule="auto"/>
        <w:ind w:firstLine="567"/>
        <w:jc w:val="both"/>
        <w:rPr>
          <w:rFonts w:ascii="Times New Roman" w:hAnsi="Times New Roman"/>
          <w:sz w:val="24"/>
          <w:szCs w:val="24"/>
        </w:rPr>
      </w:pPr>
      <w:r w:rsidRPr="00924CE4">
        <w:rPr>
          <w:rFonts w:ascii="Times New Roman" w:hAnsi="Times New Roman"/>
          <w:sz w:val="24"/>
          <w:szCs w:val="24"/>
        </w:rPr>
        <w:t>3.2.1. Порядок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5980"/>
        <w:gridCol w:w="2706"/>
      </w:tblGrid>
      <w:tr w:rsidR="00BE10B1" w:rsidRPr="00CA0E9F" w:rsidTr="00A16245">
        <w:tc>
          <w:tcPr>
            <w:tcW w:w="659" w:type="dxa"/>
          </w:tcPr>
          <w:p w:rsidR="00BE10B1" w:rsidRPr="00CA0E9F" w:rsidRDefault="00BE10B1" w:rsidP="00A16245">
            <w:pPr>
              <w:spacing w:after="120"/>
              <w:rPr>
                <w:rFonts w:ascii="Times New Roman" w:hAnsi="Times New Roman"/>
                <w:i/>
              </w:rPr>
            </w:pPr>
            <w:r w:rsidRPr="00CA0E9F">
              <w:rPr>
                <w:rFonts w:ascii="Times New Roman" w:hAnsi="Times New Roman"/>
                <w:i/>
              </w:rPr>
              <w:t xml:space="preserve">№ </w:t>
            </w:r>
            <w:proofErr w:type="spellStart"/>
            <w:proofErr w:type="gramStart"/>
            <w:r w:rsidRPr="00CA0E9F">
              <w:rPr>
                <w:rFonts w:ascii="Times New Roman" w:hAnsi="Times New Roman"/>
                <w:i/>
              </w:rPr>
              <w:t>п</w:t>
            </w:r>
            <w:proofErr w:type="spellEnd"/>
            <w:proofErr w:type="gramEnd"/>
            <w:r w:rsidRPr="00CA0E9F">
              <w:rPr>
                <w:rFonts w:ascii="Times New Roman" w:hAnsi="Times New Roman"/>
                <w:i/>
              </w:rPr>
              <w:t>/</w:t>
            </w:r>
            <w:proofErr w:type="spellStart"/>
            <w:r w:rsidRPr="00CA0E9F">
              <w:rPr>
                <w:rFonts w:ascii="Times New Roman" w:hAnsi="Times New Roman"/>
                <w:i/>
              </w:rPr>
              <w:t>п</w:t>
            </w:r>
            <w:proofErr w:type="spellEnd"/>
          </w:p>
        </w:tc>
        <w:tc>
          <w:tcPr>
            <w:tcW w:w="5980" w:type="dxa"/>
          </w:tcPr>
          <w:p w:rsidR="00BE10B1" w:rsidRPr="00CA0E9F" w:rsidRDefault="00BE10B1" w:rsidP="00A16245">
            <w:pPr>
              <w:spacing w:after="120"/>
              <w:rPr>
                <w:rFonts w:ascii="Times New Roman" w:hAnsi="Times New Roman"/>
                <w:i/>
              </w:rPr>
            </w:pPr>
            <w:r w:rsidRPr="00CA0E9F">
              <w:rPr>
                <w:rFonts w:ascii="Times New Roman" w:hAnsi="Times New Roman"/>
                <w:i/>
              </w:rPr>
              <w:t>Демонстрируемые результаты (по каждой из задач)</w:t>
            </w:r>
          </w:p>
        </w:tc>
        <w:tc>
          <w:tcPr>
            <w:tcW w:w="2706" w:type="dxa"/>
            <w:vAlign w:val="center"/>
          </w:tcPr>
          <w:p w:rsidR="00BE10B1" w:rsidRPr="00CA0E9F" w:rsidRDefault="00BE10B1" w:rsidP="00A16245">
            <w:pPr>
              <w:spacing w:after="120"/>
              <w:jc w:val="center"/>
              <w:rPr>
                <w:rFonts w:ascii="Times New Roman" w:hAnsi="Times New Roman"/>
                <w:i/>
              </w:rPr>
            </w:pPr>
            <w:r w:rsidRPr="00CA0E9F">
              <w:rPr>
                <w:rFonts w:ascii="Times New Roman" w:hAnsi="Times New Roman"/>
                <w:i/>
              </w:rPr>
              <w:t>Количественные показ</w:t>
            </w:r>
            <w:r w:rsidRPr="00CA0E9F">
              <w:rPr>
                <w:rFonts w:ascii="Times New Roman" w:hAnsi="Times New Roman"/>
                <w:i/>
              </w:rPr>
              <w:t>а</w:t>
            </w:r>
            <w:r w:rsidRPr="00CA0E9F">
              <w:rPr>
                <w:rFonts w:ascii="Times New Roman" w:hAnsi="Times New Roman"/>
                <w:i/>
              </w:rPr>
              <w:t>тели</w:t>
            </w:r>
          </w:p>
        </w:tc>
      </w:tr>
      <w:tr w:rsidR="00BE10B1" w:rsidRPr="00CA0E9F" w:rsidTr="00A16245">
        <w:tc>
          <w:tcPr>
            <w:tcW w:w="659" w:type="dxa"/>
          </w:tcPr>
          <w:p w:rsidR="00BE10B1" w:rsidRPr="00CA0E9F" w:rsidRDefault="00BE10B1" w:rsidP="00A16245">
            <w:pPr>
              <w:spacing w:after="120"/>
              <w:rPr>
                <w:rFonts w:ascii="Times New Roman" w:hAnsi="Times New Roman"/>
                <w:i/>
              </w:rPr>
            </w:pPr>
            <w:r w:rsidRPr="00CA0E9F">
              <w:rPr>
                <w:rFonts w:ascii="Times New Roman" w:hAnsi="Times New Roman"/>
                <w:i/>
              </w:rPr>
              <w:t>1.</w:t>
            </w:r>
          </w:p>
        </w:tc>
        <w:tc>
          <w:tcPr>
            <w:tcW w:w="5980" w:type="dxa"/>
          </w:tcPr>
          <w:p w:rsidR="00BE10B1" w:rsidRPr="00CA0E9F" w:rsidRDefault="00BE10B1" w:rsidP="00A16245">
            <w:pPr>
              <w:spacing w:after="120"/>
              <w:rPr>
                <w:rFonts w:ascii="Times New Roman" w:hAnsi="Times New Roman"/>
                <w:i/>
              </w:rPr>
            </w:pPr>
            <w:r w:rsidRPr="00B12950">
              <w:rPr>
                <w:rFonts w:ascii="Times New Roman" w:hAnsi="Times New Roman"/>
                <w:i/>
              </w:rPr>
              <w:t>Техника безопасности</w:t>
            </w:r>
          </w:p>
        </w:tc>
        <w:tc>
          <w:tcPr>
            <w:tcW w:w="2706" w:type="dxa"/>
            <w:vAlign w:val="center"/>
          </w:tcPr>
          <w:p w:rsidR="00BE10B1" w:rsidRPr="00CA0E9F" w:rsidRDefault="00BE10B1" w:rsidP="00A16245">
            <w:pPr>
              <w:spacing w:after="120"/>
              <w:jc w:val="center"/>
              <w:rPr>
                <w:rFonts w:ascii="Times New Roman" w:hAnsi="Times New Roman"/>
                <w:i/>
              </w:rPr>
            </w:pPr>
            <w:r>
              <w:rPr>
                <w:rFonts w:ascii="Times New Roman" w:hAnsi="Times New Roman"/>
                <w:i/>
              </w:rPr>
              <w:t>5</w:t>
            </w:r>
          </w:p>
        </w:tc>
      </w:tr>
      <w:tr w:rsidR="00BE10B1" w:rsidRPr="00CA0E9F" w:rsidTr="00A16245">
        <w:tc>
          <w:tcPr>
            <w:tcW w:w="659" w:type="dxa"/>
          </w:tcPr>
          <w:p w:rsidR="00BE10B1" w:rsidRPr="00CA0E9F" w:rsidRDefault="00BE10B1" w:rsidP="00A16245">
            <w:pPr>
              <w:spacing w:after="120"/>
              <w:rPr>
                <w:rFonts w:ascii="Times New Roman" w:hAnsi="Times New Roman"/>
                <w:i/>
              </w:rPr>
            </w:pPr>
            <w:r>
              <w:rPr>
                <w:rFonts w:ascii="Times New Roman" w:hAnsi="Times New Roman"/>
                <w:i/>
              </w:rPr>
              <w:t>2</w:t>
            </w:r>
            <w:r w:rsidRPr="00CA0E9F">
              <w:rPr>
                <w:rFonts w:ascii="Times New Roman" w:hAnsi="Times New Roman"/>
                <w:i/>
              </w:rPr>
              <w:t>.</w:t>
            </w:r>
          </w:p>
        </w:tc>
        <w:tc>
          <w:tcPr>
            <w:tcW w:w="5980" w:type="dxa"/>
          </w:tcPr>
          <w:p w:rsidR="00BE10B1" w:rsidRPr="00CA0E9F" w:rsidRDefault="00BE10B1" w:rsidP="00A16245">
            <w:pPr>
              <w:spacing w:after="120"/>
              <w:rPr>
                <w:rFonts w:ascii="Times New Roman" w:hAnsi="Times New Roman"/>
                <w:i/>
              </w:rPr>
            </w:pPr>
            <w:r w:rsidRPr="00B12950">
              <w:rPr>
                <w:rFonts w:ascii="Times New Roman" w:hAnsi="Times New Roman"/>
                <w:i/>
              </w:rPr>
              <w:t>Чтение чертежей</w:t>
            </w:r>
          </w:p>
        </w:tc>
        <w:tc>
          <w:tcPr>
            <w:tcW w:w="2706" w:type="dxa"/>
            <w:vAlign w:val="center"/>
          </w:tcPr>
          <w:p w:rsidR="00BE10B1" w:rsidRPr="00CA0E9F" w:rsidRDefault="00BE10B1" w:rsidP="00A16245">
            <w:pPr>
              <w:spacing w:after="120"/>
              <w:jc w:val="center"/>
              <w:rPr>
                <w:rFonts w:ascii="Times New Roman" w:hAnsi="Times New Roman"/>
                <w:i/>
              </w:rPr>
            </w:pPr>
            <w:r>
              <w:rPr>
                <w:rFonts w:ascii="Times New Roman" w:hAnsi="Times New Roman"/>
                <w:i/>
              </w:rPr>
              <w:t>5</w:t>
            </w:r>
          </w:p>
        </w:tc>
      </w:tr>
      <w:tr w:rsidR="00BE10B1" w:rsidRPr="00CA0E9F" w:rsidTr="00A16245">
        <w:tc>
          <w:tcPr>
            <w:tcW w:w="659" w:type="dxa"/>
          </w:tcPr>
          <w:p w:rsidR="00BE10B1" w:rsidRPr="00CA0E9F" w:rsidRDefault="00BE10B1" w:rsidP="00A16245">
            <w:pPr>
              <w:spacing w:after="120"/>
              <w:rPr>
                <w:rFonts w:ascii="Times New Roman" w:hAnsi="Times New Roman"/>
                <w:i/>
              </w:rPr>
            </w:pPr>
            <w:r>
              <w:rPr>
                <w:rFonts w:ascii="Times New Roman" w:hAnsi="Times New Roman"/>
                <w:i/>
              </w:rPr>
              <w:t>3</w:t>
            </w:r>
            <w:r w:rsidRPr="00CA0E9F">
              <w:rPr>
                <w:rFonts w:ascii="Times New Roman" w:hAnsi="Times New Roman"/>
                <w:i/>
              </w:rPr>
              <w:t>.</w:t>
            </w:r>
          </w:p>
        </w:tc>
        <w:tc>
          <w:tcPr>
            <w:tcW w:w="5980" w:type="dxa"/>
          </w:tcPr>
          <w:p w:rsidR="00BE10B1" w:rsidRPr="00CA0E9F" w:rsidRDefault="00BE10B1" w:rsidP="00A16245">
            <w:pPr>
              <w:spacing w:after="120"/>
              <w:rPr>
                <w:rFonts w:ascii="Times New Roman" w:hAnsi="Times New Roman"/>
                <w:i/>
              </w:rPr>
            </w:pPr>
            <w:r w:rsidRPr="00B12950">
              <w:rPr>
                <w:rFonts w:ascii="Times New Roman" w:hAnsi="Times New Roman"/>
                <w:i/>
              </w:rPr>
              <w:t>Метрология</w:t>
            </w:r>
          </w:p>
        </w:tc>
        <w:tc>
          <w:tcPr>
            <w:tcW w:w="2706" w:type="dxa"/>
            <w:vAlign w:val="center"/>
          </w:tcPr>
          <w:p w:rsidR="00BE10B1" w:rsidRPr="00CA0E9F" w:rsidRDefault="00BE10B1" w:rsidP="00A16245">
            <w:pPr>
              <w:spacing w:after="120"/>
              <w:jc w:val="center"/>
              <w:rPr>
                <w:rFonts w:ascii="Times New Roman" w:hAnsi="Times New Roman"/>
                <w:i/>
              </w:rPr>
            </w:pPr>
            <w:r>
              <w:rPr>
                <w:rFonts w:ascii="Times New Roman" w:hAnsi="Times New Roman"/>
                <w:i/>
              </w:rPr>
              <w:t>5</w:t>
            </w:r>
          </w:p>
        </w:tc>
      </w:tr>
      <w:tr w:rsidR="00BE10B1" w:rsidRPr="00CA0E9F" w:rsidTr="00A16245">
        <w:tc>
          <w:tcPr>
            <w:tcW w:w="659" w:type="dxa"/>
          </w:tcPr>
          <w:p w:rsidR="00BE10B1" w:rsidRPr="00CA0E9F" w:rsidRDefault="00BE10B1" w:rsidP="00A16245">
            <w:pPr>
              <w:spacing w:after="120"/>
              <w:rPr>
                <w:rFonts w:ascii="Times New Roman" w:hAnsi="Times New Roman"/>
                <w:i/>
              </w:rPr>
            </w:pPr>
            <w:r>
              <w:rPr>
                <w:rFonts w:ascii="Times New Roman" w:hAnsi="Times New Roman"/>
                <w:i/>
              </w:rPr>
              <w:t>4</w:t>
            </w:r>
            <w:r w:rsidRPr="00CA0E9F">
              <w:rPr>
                <w:rFonts w:ascii="Times New Roman" w:hAnsi="Times New Roman"/>
                <w:i/>
              </w:rPr>
              <w:t>.</w:t>
            </w:r>
          </w:p>
        </w:tc>
        <w:tc>
          <w:tcPr>
            <w:tcW w:w="5980" w:type="dxa"/>
          </w:tcPr>
          <w:p w:rsidR="00BE10B1" w:rsidRPr="00B12950" w:rsidRDefault="00BE10B1" w:rsidP="00A16245">
            <w:pPr>
              <w:spacing w:after="120"/>
              <w:rPr>
                <w:rFonts w:ascii="Times New Roman" w:hAnsi="Times New Roman"/>
                <w:i/>
              </w:rPr>
            </w:pPr>
            <w:r w:rsidRPr="00B12950">
              <w:rPr>
                <w:rFonts w:ascii="Times New Roman" w:hAnsi="Times New Roman"/>
                <w:i/>
              </w:rPr>
              <w:t>Программирование: G - код</w:t>
            </w:r>
          </w:p>
        </w:tc>
        <w:tc>
          <w:tcPr>
            <w:tcW w:w="2706" w:type="dxa"/>
            <w:vAlign w:val="center"/>
          </w:tcPr>
          <w:p w:rsidR="00BE10B1" w:rsidRPr="00CA0E9F" w:rsidRDefault="00BE10B1" w:rsidP="00A16245">
            <w:pPr>
              <w:spacing w:after="120"/>
              <w:jc w:val="center"/>
              <w:rPr>
                <w:rFonts w:ascii="Times New Roman" w:hAnsi="Times New Roman"/>
                <w:i/>
              </w:rPr>
            </w:pPr>
            <w:r>
              <w:rPr>
                <w:rFonts w:ascii="Times New Roman" w:hAnsi="Times New Roman"/>
                <w:i/>
              </w:rPr>
              <w:t>5</w:t>
            </w:r>
          </w:p>
        </w:tc>
      </w:tr>
      <w:tr w:rsidR="00BE10B1" w:rsidRPr="00CA0E9F" w:rsidTr="00A16245">
        <w:tc>
          <w:tcPr>
            <w:tcW w:w="659" w:type="dxa"/>
          </w:tcPr>
          <w:p w:rsidR="00BE10B1" w:rsidRPr="00CA0E9F" w:rsidRDefault="00BE10B1" w:rsidP="00A16245">
            <w:pPr>
              <w:spacing w:after="120"/>
              <w:rPr>
                <w:rFonts w:ascii="Times New Roman" w:hAnsi="Times New Roman"/>
                <w:i/>
              </w:rPr>
            </w:pPr>
            <w:r>
              <w:rPr>
                <w:rFonts w:ascii="Times New Roman" w:hAnsi="Times New Roman"/>
                <w:i/>
              </w:rPr>
              <w:t>5</w:t>
            </w:r>
            <w:r w:rsidRPr="00CA0E9F">
              <w:rPr>
                <w:rFonts w:ascii="Times New Roman" w:hAnsi="Times New Roman"/>
                <w:i/>
              </w:rPr>
              <w:t>.</w:t>
            </w:r>
          </w:p>
        </w:tc>
        <w:tc>
          <w:tcPr>
            <w:tcW w:w="5980" w:type="dxa"/>
          </w:tcPr>
          <w:p w:rsidR="00BE10B1" w:rsidRPr="00B12950" w:rsidRDefault="00BE10B1" w:rsidP="00A16245">
            <w:pPr>
              <w:spacing w:after="120"/>
              <w:rPr>
                <w:rFonts w:ascii="Times New Roman" w:hAnsi="Times New Roman"/>
                <w:i/>
              </w:rPr>
            </w:pPr>
            <w:r w:rsidRPr="00B12950">
              <w:rPr>
                <w:rFonts w:ascii="Times New Roman" w:hAnsi="Times New Roman"/>
                <w:i/>
              </w:rPr>
              <w:t>Программирование: CAM программа</w:t>
            </w:r>
          </w:p>
        </w:tc>
        <w:tc>
          <w:tcPr>
            <w:tcW w:w="2706" w:type="dxa"/>
            <w:vAlign w:val="center"/>
          </w:tcPr>
          <w:p w:rsidR="00BE10B1" w:rsidRPr="00CA0E9F" w:rsidRDefault="00BE10B1" w:rsidP="00A16245">
            <w:pPr>
              <w:spacing w:after="120"/>
              <w:jc w:val="center"/>
              <w:rPr>
                <w:rFonts w:ascii="Times New Roman" w:hAnsi="Times New Roman"/>
                <w:i/>
              </w:rPr>
            </w:pPr>
            <w:r>
              <w:rPr>
                <w:rFonts w:ascii="Times New Roman" w:hAnsi="Times New Roman"/>
                <w:i/>
              </w:rPr>
              <w:t>10</w:t>
            </w:r>
          </w:p>
        </w:tc>
      </w:tr>
      <w:tr w:rsidR="00BE10B1" w:rsidRPr="00CA0E9F" w:rsidTr="00A16245">
        <w:tc>
          <w:tcPr>
            <w:tcW w:w="659" w:type="dxa"/>
          </w:tcPr>
          <w:p w:rsidR="00BE10B1" w:rsidRPr="00CA0E9F" w:rsidRDefault="00BE10B1" w:rsidP="00A16245">
            <w:pPr>
              <w:spacing w:after="120"/>
              <w:rPr>
                <w:rFonts w:ascii="Times New Roman" w:hAnsi="Times New Roman"/>
                <w:i/>
              </w:rPr>
            </w:pPr>
            <w:r>
              <w:rPr>
                <w:rFonts w:ascii="Times New Roman" w:hAnsi="Times New Roman"/>
                <w:i/>
              </w:rPr>
              <w:t>6</w:t>
            </w:r>
            <w:r w:rsidRPr="00CA0E9F">
              <w:rPr>
                <w:rFonts w:ascii="Times New Roman" w:hAnsi="Times New Roman"/>
                <w:i/>
              </w:rPr>
              <w:t>.</w:t>
            </w:r>
          </w:p>
        </w:tc>
        <w:tc>
          <w:tcPr>
            <w:tcW w:w="5980" w:type="dxa"/>
          </w:tcPr>
          <w:p w:rsidR="00BE10B1" w:rsidRPr="00B12950" w:rsidRDefault="00BE10B1" w:rsidP="00A16245">
            <w:pPr>
              <w:spacing w:after="120"/>
              <w:rPr>
                <w:rFonts w:ascii="Times New Roman" w:hAnsi="Times New Roman"/>
                <w:i/>
              </w:rPr>
            </w:pPr>
            <w:r w:rsidRPr="00B12950">
              <w:rPr>
                <w:rFonts w:ascii="Times New Roman" w:hAnsi="Times New Roman"/>
                <w:i/>
              </w:rPr>
              <w:t xml:space="preserve">Настройка и эксплуатация </w:t>
            </w:r>
            <w:r>
              <w:rPr>
                <w:rFonts w:ascii="Times New Roman" w:hAnsi="Times New Roman"/>
                <w:i/>
              </w:rPr>
              <w:t>т</w:t>
            </w:r>
            <w:r w:rsidRPr="00B12950">
              <w:rPr>
                <w:rFonts w:ascii="Times New Roman" w:hAnsi="Times New Roman"/>
                <w:i/>
              </w:rPr>
              <w:t>окарного станка с ЧПУ</w:t>
            </w:r>
          </w:p>
        </w:tc>
        <w:tc>
          <w:tcPr>
            <w:tcW w:w="2706" w:type="dxa"/>
            <w:vAlign w:val="center"/>
          </w:tcPr>
          <w:p w:rsidR="00BE10B1" w:rsidRPr="00CA0E9F" w:rsidRDefault="00BE10B1" w:rsidP="00A16245">
            <w:pPr>
              <w:spacing w:after="120"/>
              <w:jc w:val="center"/>
              <w:rPr>
                <w:rFonts w:ascii="Times New Roman" w:hAnsi="Times New Roman"/>
                <w:i/>
              </w:rPr>
            </w:pPr>
            <w:r>
              <w:rPr>
                <w:rFonts w:ascii="Times New Roman" w:hAnsi="Times New Roman"/>
                <w:i/>
              </w:rPr>
              <w:t>70</w:t>
            </w:r>
          </w:p>
        </w:tc>
      </w:tr>
      <w:tr w:rsidR="00BE10B1" w:rsidRPr="00CA0E9F" w:rsidTr="00A16245">
        <w:tc>
          <w:tcPr>
            <w:tcW w:w="659" w:type="dxa"/>
          </w:tcPr>
          <w:p w:rsidR="00BE10B1" w:rsidRPr="00CA0E9F" w:rsidRDefault="00BE10B1" w:rsidP="00A16245">
            <w:pPr>
              <w:spacing w:after="120"/>
              <w:rPr>
                <w:rFonts w:ascii="Times New Roman" w:hAnsi="Times New Roman"/>
                <w:i/>
              </w:rPr>
            </w:pPr>
          </w:p>
        </w:tc>
        <w:tc>
          <w:tcPr>
            <w:tcW w:w="5980" w:type="dxa"/>
          </w:tcPr>
          <w:p w:rsidR="00BE10B1" w:rsidRPr="00CA0E9F" w:rsidRDefault="00BE10B1" w:rsidP="00A16245">
            <w:pPr>
              <w:spacing w:after="120"/>
              <w:rPr>
                <w:rFonts w:ascii="Times New Roman" w:hAnsi="Times New Roman"/>
                <w:i/>
              </w:rPr>
            </w:pPr>
            <w:r w:rsidRPr="00CA0E9F">
              <w:rPr>
                <w:rFonts w:ascii="Times New Roman" w:hAnsi="Times New Roman"/>
                <w:i/>
              </w:rPr>
              <w:t>ИТОГО:</w:t>
            </w:r>
          </w:p>
        </w:tc>
        <w:tc>
          <w:tcPr>
            <w:tcW w:w="2706" w:type="dxa"/>
            <w:vAlign w:val="center"/>
          </w:tcPr>
          <w:p w:rsidR="00BE10B1" w:rsidRPr="00CA0E9F" w:rsidRDefault="00BE10B1" w:rsidP="00A16245">
            <w:pPr>
              <w:spacing w:after="120"/>
              <w:jc w:val="center"/>
              <w:rPr>
                <w:rFonts w:ascii="Times New Roman" w:hAnsi="Times New Roman"/>
                <w:i/>
              </w:rPr>
            </w:pPr>
            <w:r w:rsidRPr="00CA0E9F">
              <w:rPr>
                <w:rFonts w:ascii="Times New Roman" w:hAnsi="Times New Roman"/>
                <w:i/>
              </w:rPr>
              <w:t>100</w:t>
            </w:r>
          </w:p>
        </w:tc>
      </w:tr>
    </w:tbl>
    <w:p w:rsidR="00BE10B1" w:rsidRPr="0037301B" w:rsidRDefault="00BE10B1" w:rsidP="00BE10B1">
      <w:pPr>
        <w:spacing w:after="0" w:line="240" w:lineRule="auto"/>
        <w:rPr>
          <w:rFonts w:ascii="Times New Roman" w:hAnsi="Times New Roman"/>
          <w:i/>
          <w:sz w:val="24"/>
          <w:szCs w:val="24"/>
        </w:rPr>
      </w:pPr>
    </w:p>
    <w:p w:rsidR="00BE10B1" w:rsidRDefault="00BE10B1" w:rsidP="00BE10B1">
      <w:pPr>
        <w:spacing w:after="0" w:line="240" w:lineRule="auto"/>
        <w:ind w:firstLine="851"/>
        <w:rPr>
          <w:rFonts w:ascii="Times New Roman" w:hAnsi="Times New Roman"/>
          <w:sz w:val="24"/>
          <w:szCs w:val="24"/>
        </w:rPr>
      </w:pPr>
    </w:p>
    <w:p w:rsidR="00BE10B1" w:rsidRDefault="00BE10B1" w:rsidP="00BE10B1">
      <w:pPr>
        <w:spacing w:after="160" w:line="259" w:lineRule="auto"/>
        <w:rPr>
          <w:rFonts w:ascii="Times New Roman" w:hAnsi="Times New Roman"/>
          <w:sz w:val="24"/>
          <w:szCs w:val="24"/>
        </w:rPr>
      </w:pPr>
    </w:p>
    <w:p w:rsidR="00BE10B1" w:rsidRPr="004D7CB5" w:rsidRDefault="00BE10B1" w:rsidP="00BE10B1">
      <w:pPr>
        <w:spacing w:after="0" w:line="240" w:lineRule="auto"/>
        <w:ind w:firstLine="708"/>
        <w:rPr>
          <w:rFonts w:ascii="Times New Roman" w:hAnsi="Times New Roman"/>
          <w:sz w:val="24"/>
          <w:szCs w:val="24"/>
        </w:rPr>
      </w:pPr>
      <w:r w:rsidRPr="0037301B">
        <w:rPr>
          <w:rFonts w:ascii="Times New Roman" w:hAnsi="Times New Roman"/>
          <w:sz w:val="24"/>
          <w:szCs w:val="24"/>
        </w:rPr>
        <w:t>3.2.</w:t>
      </w:r>
      <w:r w:rsidRPr="004D7CB5">
        <w:rPr>
          <w:rFonts w:ascii="Times New Roman" w:hAnsi="Times New Roman"/>
          <w:sz w:val="24"/>
          <w:szCs w:val="24"/>
        </w:rPr>
        <w:t xml:space="preserve">2. Порядок перевода баллов в систему оценивания. </w:t>
      </w:r>
    </w:p>
    <w:p w:rsidR="00BE10B1" w:rsidRDefault="00BE10B1" w:rsidP="00BE10B1">
      <w:pPr>
        <w:spacing w:after="0" w:line="240" w:lineRule="auto"/>
        <w:ind w:firstLine="851"/>
        <w:jc w:val="both"/>
        <w:rPr>
          <w:rFonts w:ascii="Times New Roman" w:hAnsi="Times New Roman"/>
          <w:sz w:val="24"/>
          <w:szCs w:val="24"/>
        </w:rPr>
      </w:pPr>
      <w:r>
        <w:rPr>
          <w:rFonts w:ascii="Times New Roman" w:hAnsi="Times New Roman"/>
          <w:sz w:val="24"/>
          <w:szCs w:val="24"/>
        </w:rPr>
        <w:t>До 30 баллов – «неудовлетворительно»</w:t>
      </w:r>
    </w:p>
    <w:p w:rsidR="00BE10B1" w:rsidRDefault="00BE10B1" w:rsidP="00BE10B1">
      <w:pPr>
        <w:spacing w:after="0" w:line="240" w:lineRule="auto"/>
        <w:ind w:firstLine="851"/>
        <w:jc w:val="both"/>
        <w:rPr>
          <w:rFonts w:ascii="Times New Roman" w:hAnsi="Times New Roman"/>
          <w:sz w:val="24"/>
          <w:szCs w:val="24"/>
        </w:rPr>
      </w:pPr>
      <w:r>
        <w:rPr>
          <w:rFonts w:ascii="Times New Roman" w:hAnsi="Times New Roman"/>
          <w:sz w:val="24"/>
          <w:szCs w:val="24"/>
        </w:rPr>
        <w:t>До от 30 до 50 баллов</w:t>
      </w:r>
      <w:proofErr w:type="gramStart"/>
      <w:r>
        <w:rPr>
          <w:rFonts w:ascii="Times New Roman" w:hAnsi="Times New Roman"/>
          <w:sz w:val="24"/>
          <w:szCs w:val="24"/>
        </w:rPr>
        <w:t xml:space="preserve"> – – «</w:t>
      </w:r>
      <w:proofErr w:type="gramEnd"/>
      <w:r>
        <w:rPr>
          <w:rFonts w:ascii="Times New Roman" w:hAnsi="Times New Roman"/>
          <w:sz w:val="24"/>
          <w:szCs w:val="24"/>
        </w:rPr>
        <w:t xml:space="preserve">удовлетворительно» </w:t>
      </w:r>
    </w:p>
    <w:p w:rsidR="00BE10B1" w:rsidRDefault="00BE10B1" w:rsidP="00BE10B1">
      <w:pPr>
        <w:spacing w:after="0" w:line="240" w:lineRule="auto"/>
        <w:ind w:firstLine="851"/>
        <w:jc w:val="both"/>
        <w:rPr>
          <w:rFonts w:ascii="Times New Roman" w:hAnsi="Times New Roman"/>
          <w:sz w:val="24"/>
          <w:szCs w:val="24"/>
        </w:rPr>
      </w:pPr>
      <w:r>
        <w:rPr>
          <w:rFonts w:ascii="Times New Roman" w:hAnsi="Times New Roman"/>
          <w:sz w:val="24"/>
          <w:szCs w:val="24"/>
        </w:rPr>
        <w:t>До от 50 до 75 баллов – «хорошо»</w:t>
      </w:r>
    </w:p>
    <w:p w:rsidR="00BE10B1" w:rsidRDefault="00BE10B1" w:rsidP="00BE10B1">
      <w:pPr>
        <w:spacing w:after="0" w:line="240" w:lineRule="auto"/>
        <w:ind w:firstLine="851"/>
        <w:jc w:val="both"/>
        <w:rPr>
          <w:rFonts w:ascii="Times New Roman" w:hAnsi="Times New Roman"/>
          <w:sz w:val="24"/>
          <w:szCs w:val="24"/>
        </w:rPr>
      </w:pPr>
      <w:r>
        <w:rPr>
          <w:rFonts w:ascii="Times New Roman" w:hAnsi="Times New Roman"/>
          <w:sz w:val="24"/>
          <w:szCs w:val="24"/>
        </w:rPr>
        <w:t>От 75 до 100 баллов – «отлично»</w:t>
      </w:r>
      <w:r w:rsidRPr="004D7CB5">
        <w:rPr>
          <w:rFonts w:ascii="Times New Roman" w:hAnsi="Times New Roman"/>
          <w:sz w:val="24"/>
          <w:szCs w:val="24"/>
        </w:rPr>
        <w:t>.</w:t>
      </w:r>
    </w:p>
    <w:p w:rsidR="00BE10B1" w:rsidRDefault="00BE10B1" w:rsidP="00BE10B1">
      <w:pPr>
        <w:spacing w:after="0" w:line="240" w:lineRule="auto"/>
        <w:ind w:firstLine="851"/>
        <w:jc w:val="both"/>
        <w:rPr>
          <w:rFonts w:ascii="Times New Roman" w:hAnsi="Times New Roman"/>
          <w:i/>
          <w:sz w:val="24"/>
          <w:szCs w:val="24"/>
        </w:rPr>
      </w:pPr>
    </w:p>
    <w:p w:rsidR="00BE10B1" w:rsidRPr="00565DBF" w:rsidRDefault="00BE10B1" w:rsidP="00BE10B1">
      <w:pPr>
        <w:tabs>
          <w:tab w:val="left" w:pos="405"/>
        </w:tabs>
        <w:spacing w:after="4320"/>
        <w:rPr>
          <w:rFonts w:ascii="Times New Roman" w:hAnsi="Times New Roman"/>
          <w:sz w:val="24"/>
          <w:szCs w:val="24"/>
        </w:rPr>
      </w:pPr>
    </w:p>
    <w:p w:rsidR="00143D67" w:rsidRPr="009C43A0" w:rsidRDefault="00143D67" w:rsidP="001C4D65">
      <w:pPr>
        <w:rPr>
          <w:rFonts w:ascii="Times New Roman" w:hAnsi="Times New Roman"/>
          <w:b/>
          <w:i/>
        </w:rPr>
      </w:pPr>
    </w:p>
    <w:sectPr w:rsidR="00143D67" w:rsidRPr="009C43A0" w:rsidSect="001C4D65">
      <w:pgSz w:w="11907" w:h="16840"/>
      <w:pgMar w:top="1134" w:right="851" w:bottom="992" w:left="1418" w:header="709" w:footer="709"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2" w:author="User" w:date="2017-04-11T02:02:00Z" w:initials="U">
    <w:p w:rsidR="007E1244" w:rsidRDefault="00BE10B1" w:rsidP="00BE10B1">
      <w:pPr>
        <w:pStyle w:val="af5"/>
      </w:pPr>
      <w:r>
        <w:rPr>
          <w:rStyle w:val="afffff5"/>
          <w:szCs w:val="16"/>
        </w:rPr>
        <w:annotationRef/>
      </w:r>
      <w:r>
        <w:t>Промежуто</w:t>
      </w:r>
      <w:r>
        <w:t>ч</w:t>
      </w:r>
      <w:r>
        <w:t>ная аттестация</w:t>
      </w:r>
      <w:r w:rsidRPr="007C1EC6">
        <w:t xml:space="preserve">? </w:t>
      </w:r>
      <w:proofErr w:type="gramStart"/>
      <w:r w:rsidRPr="007C1EC6">
        <w:t>см</w:t>
      </w:r>
      <w:proofErr w:type="gramEnd"/>
      <w:r w:rsidRPr="007C1EC6">
        <w:t>. Рабоч</w:t>
      </w:r>
      <w:r>
        <w:t>у</w:t>
      </w:r>
      <w:r w:rsidRPr="007C1EC6">
        <w:t>ю пр</w:t>
      </w:r>
      <w:r w:rsidRPr="007C1EC6">
        <w:t>о</w:t>
      </w:r>
      <w:r w:rsidRPr="007C1EC6">
        <w:t>грамму по ПМ01</w:t>
      </w:r>
    </w:p>
  </w:comment>
  <w:comment w:id="13" w:author="User" w:date="2017-04-11T02:08:00Z" w:initials="U">
    <w:p w:rsidR="007E1244" w:rsidRDefault="00BE10B1" w:rsidP="00BE10B1">
      <w:pPr>
        <w:pStyle w:val="af5"/>
      </w:pPr>
      <w:r>
        <w:rPr>
          <w:rStyle w:val="afffff5"/>
          <w:szCs w:val="16"/>
        </w:rPr>
        <w:annotationRef/>
      </w:r>
      <w:r>
        <w:t>Промежуто</w:t>
      </w:r>
      <w:r>
        <w:t>ч</w:t>
      </w:r>
      <w:r>
        <w:t>ная аттестация</w:t>
      </w:r>
    </w:p>
  </w:comment>
  <w:comment w:id="14" w:author="User" w:date="2017-04-11T02:10:00Z" w:initials="U">
    <w:p w:rsidR="007E1244" w:rsidRDefault="00BE10B1" w:rsidP="00BE10B1">
      <w:pPr>
        <w:pStyle w:val="af5"/>
      </w:pPr>
      <w:r>
        <w:rPr>
          <w:rStyle w:val="afffff5"/>
          <w:szCs w:val="16"/>
        </w:rPr>
        <w:annotationRef/>
      </w:r>
      <w:r>
        <w:t>Промежуто</w:t>
      </w:r>
      <w:r>
        <w:t>ч</w:t>
      </w:r>
      <w:r>
        <w:t>ная аттестация</w:t>
      </w:r>
    </w:p>
  </w:comment>
  <w:comment w:id="17" w:author="User" w:date="2017-04-11T02:13:00Z" w:initials="U">
    <w:p w:rsidR="007E1244" w:rsidRDefault="00BE10B1" w:rsidP="00BE10B1">
      <w:pPr>
        <w:pStyle w:val="af5"/>
      </w:pPr>
      <w:r>
        <w:rPr>
          <w:rStyle w:val="afffff5"/>
          <w:szCs w:val="16"/>
        </w:rPr>
        <w:annotationRef/>
      </w:r>
      <w:r>
        <w:t>Промежуто</w:t>
      </w:r>
      <w:r>
        <w:t>ч</w:t>
      </w:r>
      <w:r>
        <w:t>ная аттестация</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F67260" w15:done="0"/>
  <w15:commentEx w15:paraId="128E9350" w15:done="0"/>
  <w15:commentEx w15:paraId="02B60DA7" w15:done="0"/>
  <w15:commentEx w15:paraId="1D366B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F67260" w16cid:durableId="24E203F8"/>
  <w16cid:commentId w16cid:paraId="128E9350" w16cid:durableId="24E203F9"/>
  <w16cid:commentId w16cid:paraId="02B60DA7" w16cid:durableId="24E203FA"/>
  <w16cid:commentId w16cid:paraId="1D366BE1" w16cid:durableId="24E203FB"/>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121" w:rsidRDefault="00554121" w:rsidP="0018331B">
      <w:pPr>
        <w:spacing w:after="0" w:line="240" w:lineRule="auto"/>
      </w:pPr>
      <w:r>
        <w:separator/>
      </w:r>
    </w:p>
  </w:endnote>
  <w:endnote w:type="continuationSeparator" w:id="0">
    <w:p w:rsidR="00554121" w:rsidRDefault="00554121"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3" w:usb1="00000000" w:usb2="00000000" w:usb3="00000000" w:csb0="00000001" w:csb1="00000000"/>
  </w:font>
  <w:font w:name="TimesNewRomanPSMT">
    <w:altName w:val="Microsoft JhengHei"/>
    <w:panose1 w:val="00000000000000000000"/>
    <w:charset w:val="88"/>
    <w:family w:val="auto"/>
    <w:notTrueType/>
    <w:pitch w:val="default"/>
    <w:sig w:usb0="00000001" w:usb1="08080000" w:usb2="00000010" w:usb3="00000000" w:csb0="0010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B1" w:rsidRDefault="007E1244" w:rsidP="00DC23D6">
    <w:pPr>
      <w:pStyle w:val="a5"/>
      <w:framePr w:wrap="around" w:vAnchor="text" w:hAnchor="margin" w:xAlign="right" w:y="1"/>
      <w:rPr>
        <w:rStyle w:val="a7"/>
      </w:rPr>
    </w:pPr>
    <w:r>
      <w:rPr>
        <w:rStyle w:val="a7"/>
      </w:rPr>
      <w:fldChar w:fldCharType="begin"/>
    </w:r>
    <w:r w:rsidR="00BE10B1">
      <w:rPr>
        <w:rStyle w:val="a7"/>
      </w:rPr>
      <w:instrText xml:space="preserve">PAGE  </w:instrText>
    </w:r>
    <w:r>
      <w:rPr>
        <w:rStyle w:val="a7"/>
      </w:rPr>
      <w:fldChar w:fldCharType="end"/>
    </w:r>
  </w:p>
  <w:p w:rsidR="00BE10B1" w:rsidRDefault="00BE10B1" w:rsidP="00DC23D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B1" w:rsidRDefault="007E1244">
    <w:pPr>
      <w:pStyle w:val="a5"/>
      <w:jc w:val="right"/>
    </w:pPr>
    <w:r>
      <w:fldChar w:fldCharType="begin"/>
    </w:r>
    <w:r w:rsidR="00BE10B1">
      <w:instrText>PAGE   \* MERGEFORMAT</w:instrText>
    </w:r>
    <w:r>
      <w:fldChar w:fldCharType="separate"/>
    </w:r>
    <w:r w:rsidR="005E7C92">
      <w:rPr>
        <w:noProof/>
      </w:rPr>
      <w:t>32</w:t>
    </w:r>
    <w:r>
      <w:fldChar w:fldCharType="end"/>
    </w:r>
  </w:p>
  <w:p w:rsidR="00BE10B1" w:rsidRDefault="00BE10B1" w:rsidP="00DC23D6">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B1" w:rsidRDefault="007E1244" w:rsidP="00DC23D6">
    <w:pPr>
      <w:pStyle w:val="a5"/>
      <w:framePr w:wrap="around" w:vAnchor="text" w:hAnchor="margin" w:xAlign="right" w:y="1"/>
      <w:rPr>
        <w:rStyle w:val="a7"/>
      </w:rPr>
    </w:pPr>
    <w:r>
      <w:rPr>
        <w:rStyle w:val="a7"/>
      </w:rPr>
      <w:fldChar w:fldCharType="begin"/>
    </w:r>
    <w:r w:rsidR="00BE10B1">
      <w:rPr>
        <w:rStyle w:val="a7"/>
      </w:rPr>
      <w:instrText xml:space="preserve">PAGE  </w:instrText>
    </w:r>
    <w:r>
      <w:rPr>
        <w:rStyle w:val="a7"/>
      </w:rPr>
      <w:fldChar w:fldCharType="end"/>
    </w:r>
  </w:p>
  <w:p w:rsidR="00BE10B1" w:rsidRDefault="00BE10B1" w:rsidP="00DC23D6">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B1" w:rsidRDefault="007E1244">
    <w:pPr>
      <w:pStyle w:val="a5"/>
      <w:jc w:val="right"/>
    </w:pPr>
    <w:r>
      <w:fldChar w:fldCharType="begin"/>
    </w:r>
    <w:r w:rsidR="00BE10B1">
      <w:instrText>PAGE   \* MERGEFORMAT</w:instrText>
    </w:r>
    <w:r>
      <w:fldChar w:fldCharType="separate"/>
    </w:r>
    <w:r w:rsidR="005E7C92">
      <w:rPr>
        <w:noProof/>
      </w:rPr>
      <w:t>158</w:t>
    </w:r>
    <w:r>
      <w:fldChar w:fldCharType="end"/>
    </w:r>
  </w:p>
  <w:p w:rsidR="00BE10B1" w:rsidRDefault="00BE10B1" w:rsidP="00DC23D6">
    <w:pPr>
      <w:pStyle w:val="a5"/>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B1" w:rsidRDefault="007E1244" w:rsidP="00733AEF">
    <w:pPr>
      <w:pStyle w:val="a5"/>
      <w:framePr w:wrap="around" w:vAnchor="text" w:hAnchor="margin" w:xAlign="right" w:y="1"/>
      <w:rPr>
        <w:rStyle w:val="a7"/>
      </w:rPr>
    </w:pPr>
    <w:r>
      <w:rPr>
        <w:rStyle w:val="a7"/>
      </w:rPr>
      <w:fldChar w:fldCharType="begin"/>
    </w:r>
    <w:r w:rsidR="00BE10B1">
      <w:rPr>
        <w:rStyle w:val="a7"/>
      </w:rPr>
      <w:instrText xml:space="preserve">PAGE  </w:instrText>
    </w:r>
    <w:r>
      <w:rPr>
        <w:rStyle w:val="a7"/>
      </w:rPr>
      <w:fldChar w:fldCharType="end"/>
    </w:r>
  </w:p>
  <w:p w:rsidR="00BE10B1" w:rsidRDefault="00BE10B1" w:rsidP="00733AEF">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B1" w:rsidRDefault="007E1244">
    <w:pPr>
      <w:pStyle w:val="a5"/>
      <w:jc w:val="right"/>
    </w:pPr>
    <w:r>
      <w:fldChar w:fldCharType="begin"/>
    </w:r>
    <w:r w:rsidR="00BE10B1">
      <w:instrText>PAGE   \* MERGEFORMAT</w:instrText>
    </w:r>
    <w:r>
      <w:fldChar w:fldCharType="separate"/>
    </w:r>
    <w:r w:rsidR="005E7C92">
      <w:rPr>
        <w:noProof/>
      </w:rPr>
      <w:t>170</w:t>
    </w:r>
    <w:r>
      <w:fldChar w:fldCharType="end"/>
    </w:r>
  </w:p>
  <w:p w:rsidR="00BE10B1" w:rsidRDefault="00BE10B1" w:rsidP="00733AEF">
    <w:pPr>
      <w:pStyle w:val="a5"/>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C1B" w:rsidRDefault="007E1244" w:rsidP="00733AEF">
    <w:pPr>
      <w:pStyle w:val="a5"/>
      <w:framePr w:wrap="around" w:vAnchor="text" w:hAnchor="margin" w:xAlign="right" w:y="1"/>
      <w:rPr>
        <w:rStyle w:val="a7"/>
      </w:rPr>
    </w:pPr>
    <w:r>
      <w:rPr>
        <w:rStyle w:val="a7"/>
      </w:rPr>
      <w:fldChar w:fldCharType="begin"/>
    </w:r>
    <w:r w:rsidR="00533C1B">
      <w:rPr>
        <w:rStyle w:val="a7"/>
      </w:rPr>
      <w:instrText xml:space="preserve">PAGE  </w:instrText>
    </w:r>
    <w:r>
      <w:rPr>
        <w:rStyle w:val="a7"/>
      </w:rPr>
      <w:fldChar w:fldCharType="end"/>
    </w:r>
  </w:p>
  <w:p w:rsidR="00533C1B" w:rsidRDefault="00533C1B" w:rsidP="00733AEF">
    <w:pPr>
      <w:pStyle w:val="a5"/>
      <w:ind w:right="360"/>
    </w:pPr>
  </w:p>
  <w:p w:rsidR="008033D0" w:rsidRDefault="008033D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C1B" w:rsidRDefault="007E1244">
    <w:pPr>
      <w:pStyle w:val="a5"/>
      <w:jc w:val="right"/>
    </w:pPr>
    <w:r>
      <w:fldChar w:fldCharType="begin"/>
    </w:r>
    <w:r w:rsidR="00533C1B">
      <w:instrText>PAGE   \* MERGEFORMAT</w:instrText>
    </w:r>
    <w:r>
      <w:fldChar w:fldCharType="separate"/>
    </w:r>
    <w:r w:rsidR="005E7C92">
      <w:rPr>
        <w:noProof/>
      </w:rPr>
      <w:t>184</w:t>
    </w:r>
    <w:r>
      <w:fldChar w:fldCharType="end"/>
    </w:r>
  </w:p>
  <w:p w:rsidR="00533C1B" w:rsidRDefault="00533C1B" w:rsidP="00733AEF">
    <w:pPr>
      <w:pStyle w:val="a5"/>
      <w:ind w:right="360"/>
    </w:pPr>
  </w:p>
  <w:p w:rsidR="008033D0" w:rsidRDefault="008033D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121" w:rsidRDefault="00554121" w:rsidP="0018331B">
      <w:pPr>
        <w:spacing w:after="0" w:line="240" w:lineRule="auto"/>
      </w:pPr>
      <w:r>
        <w:separator/>
      </w:r>
    </w:p>
  </w:footnote>
  <w:footnote w:type="continuationSeparator" w:id="0">
    <w:p w:rsidR="00554121" w:rsidRDefault="00554121" w:rsidP="0018331B">
      <w:pPr>
        <w:spacing w:after="0" w:line="240" w:lineRule="auto"/>
      </w:pPr>
      <w:r>
        <w:continuationSeparator/>
      </w:r>
    </w:p>
  </w:footnote>
  <w:footnote w:id="1">
    <w:p w:rsidR="007E1244" w:rsidRPr="00053B32" w:rsidRDefault="00533C1B" w:rsidP="00CD3534">
      <w:pPr>
        <w:pStyle w:val="aa"/>
        <w:jc w:val="both"/>
        <w:rPr>
          <w:lang w:val="ru-RU"/>
        </w:rPr>
      </w:pPr>
      <w:r w:rsidRPr="00CD3534">
        <w:rPr>
          <w:rStyle w:val="ac"/>
          <w:i/>
        </w:rPr>
        <w:footnoteRef/>
      </w:r>
      <w:r w:rsidRPr="00CD3534">
        <w:rPr>
          <w:color w:val="000000"/>
          <w:sz w:val="23"/>
          <w:szCs w:val="23"/>
          <w:shd w:val="clear" w:color="auto" w:fill="FFFFFF"/>
          <w:lang w:val="ru-RU"/>
        </w:rPr>
        <w:t>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 w:id="2">
    <w:p w:rsidR="007E1244" w:rsidRPr="00053B32" w:rsidRDefault="00533C1B" w:rsidP="00F6269B">
      <w:pPr>
        <w:pStyle w:val="aa"/>
        <w:rPr>
          <w:lang w:val="ru-RU"/>
        </w:rPr>
      </w:pPr>
      <w:r>
        <w:rPr>
          <w:rStyle w:val="ac"/>
        </w:rPr>
        <w:footnoteRef/>
      </w:r>
      <w:r w:rsidRPr="00D52821">
        <w:rPr>
          <w:lang w:val="ru-RU"/>
        </w:rPr>
        <w:t xml:space="preserve"> </w:t>
      </w:r>
      <w:r>
        <w:rPr>
          <w:lang w:val="ru-RU"/>
        </w:rPr>
        <w:t>Образовательная организация приводит расчетную величину стоимости услуги в соответствии с рекоменд</w:t>
      </w:r>
      <w:r>
        <w:rPr>
          <w:lang w:val="ru-RU"/>
        </w:rPr>
        <w:t>а</w:t>
      </w:r>
      <w:r>
        <w:rPr>
          <w:lang w:val="ru-RU"/>
        </w:rPr>
        <w:t>циями федеральных и региональных нормативных документов.</w:t>
      </w:r>
    </w:p>
  </w:footnote>
  <w:footnote w:id="3">
    <w:p w:rsidR="007E1244" w:rsidRPr="00053B32" w:rsidRDefault="00BE10B1" w:rsidP="00BE10B1">
      <w:pPr>
        <w:pStyle w:val="a8"/>
        <w:jc w:val="both"/>
        <w:rPr>
          <w:lang w:val="ru-RU"/>
        </w:rPr>
      </w:pPr>
      <w:r>
        <w:rPr>
          <w:rStyle w:val="ac"/>
          <w:sz w:val="20"/>
          <w:szCs w:val="20"/>
        </w:rPr>
        <w:footnoteRef/>
      </w:r>
      <w:r w:rsidRPr="00BE10B1">
        <w:rPr>
          <w:sz w:val="20"/>
          <w:szCs w:val="20"/>
          <w:lang w:val="ru-RU"/>
        </w:rPr>
        <w:t xml:space="preserve"> </w:t>
      </w:r>
      <w:proofErr w:type="gramStart"/>
      <w:r w:rsidRPr="00BE10B1">
        <w:rPr>
          <w:sz w:val="20"/>
          <w:szCs w:val="20"/>
          <w:lang w:val="ru-RU"/>
        </w:rPr>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w:t>
      </w:r>
      <w:r w:rsidRPr="00BE10B1">
        <w:rPr>
          <w:sz w:val="20"/>
          <w:szCs w:val="20"/>
          <w:lang w:val="ru-RU"/>
        </w:rPr>
        <w:t>и</w:t>
      </w:r>
      <w:r w:rsidRPr="00BE10B1">
        <w:rPr>
          <w:sz w:val="20"/>
          <w:szCs w:val="20"/>
          <w:lang w:val="ru-RU"/>
        </w:rPr>
        <w:t>мом для выполнения заданий самостоятельной работы обучающихся, предусмотренным тематическим пл</w:t>
      </w:r>
      <w:r w:rsidRPr="00BE10B1">
        <w:rPr>
          <w:sz w:val="20"/>
          <w:szCs w:val="20"/>
          <w:lang w:val="ru-RU"/>
        </w:rPr>
        <w:t>а</w:t>
      </w:r>
      <w:r w:rsidRPr="00BE10B1">
        <w:rPr>
          <w:sz w:val="20"/>
          <w:szCs w:val="20"/>
          <w:lang w:val="ru-RU"/>
        </w:rPr>
        <w:t>ном и содержанием учебной дисциплины (междисциплинарного курса).</w:t>
      </w:r>
      <w:proofErr w:type="gramEnd"/>
    </w:p>
  </w:footnote>
  <w:footnote w:id="4">
    <w:p w:rsidR="007E1244" w:rsidRPr="00053B32" w:rsidRDefault="00BE10B1" w:rsidP="00BE10B1">
      <w:pPr>
        <w:pStyle w:val="a8"/>
        <w:jc w:val="both"/>
        <w:rPr>
          <w:lang w:val="ru-RU"/>
        </w:rPr>
      </w:pPr>
      <w:r>
        <w:rPr>
          <w:rStyle w:val="ac"/>
          <w:sz w:val="20"/>
          <w:szCs w:val="20"/>
        </w:rPr>
        <w:footnoteRef/>
      </w:r>
      <w:r w:rsidRPr="00BE10B1">
        <w:rPr>
          <w:sz w:val="20"/>
          <w:szCs w:val="20"/>
          <w:lang w:val="ru-RU"/>
        </w:rPr>
        <w:t xml:space="preserve"> </w:t>
      </w:r>
      <w:proofErr w:type="gramStart"/>
      <w:r w:rsidRPr="00BE10B1">
        <w:rPr>
          <w:sz w:val="20"/>
          <w:szCs w:val="20"/>
          <w:lang w:val="ru-RU"/>
        </w:rPr>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w:t>
      </w:r>
      <w:r w:rsidRPr="00BE10B1">
        <w:rPr>
          <w:sz w:val="20"/>
          <w:szCs w:val="20"/>
          <w:lang w:val="ru-RU"/>
        </w:rPr>
        <w:t>и</w:t>
      </w:r>
      <w:r w:rsidRPr="00BE10B1">
        <w:rPr>
          <w:sz w:val="20"/>
          <w:szCs w:val="20"/>
          <w:lang w:val="ru-RU"/>
        </w:rPr>
        <w:t>мом для выполнения заданий самостоятельной работы обучающихся, предусмотренным тематическим пл</w:t>
      </w:r>
      <w:r w:rsidRPr="00BE10B1">
        <w:rPr>
          <w:sz w:val="20"/>
          <w:szCs w:val="20"/>
          <w:lang w:val="ru-RU"/>
        </w:rPr>
        <w:t>а</w:t>
      </w:r>
      <w:r w:rsidRPr="00BE10B1">
        <w:rPr>
          <w:sz w:val="20"/>
          <w:szCs w:val="20"/>
          <w:lang w:val="ru-RU"/>
        </w:rPr>
        <w:t>ном и содержанием учебной дисциплины (междисциплинарного курса).</w:t>
      </w:r>
      <w:proofErr w:type="gramEnd"/>
    </w:p>
  </w:footnote>
  <w:footnote w:id="5">
    <w:p w:rsidR="007E1244" w:rsidRPr="00053B32" w:rsidRDefault="00BE10B1" w:rsidP="00BE10B1">
      <w:pPr>
        <w:pStyle w:val="a8"/>
        <w:jc w:val="both"/>
        <w:rPr>
          <w:lang w:val="ru-RU"/>
        </w:rPr>
      </w:pPr>
      <w:r>
        <w:rPr>
          <w:rStyle w:val="ac"/>
          <w:sz w:val="20"/>
          <w:szCs w:val="20"/>
        </w:rPr>
        <w:footnoteRef/>
      </w:r>
      <w:r w:rsidRPr="00BE10B1">
        <w:rPr>
          <w:sz w:val="20"/>
          <w:szCs w:val="20"/>
          <w:lang w:val="ru-RU"/>
        </w:rPr>
        <w:t xml:space="preserve"> </w:t>
      </w:r>
      <w:proofErr w:type="gramStart"/>
      <w:r w:rsidRPr="00BE10B1">
        <w:rPr>
          <w:sz w:val="20"/>
          <w:szCs w:val="20"/>
          <w:lang w:val="ru-RU"/>
        </w:rPr>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roofErr w:type="gramEnd"/>
    </w:p>
  </w:footnote>
  <w:footnote w:id="6">
    <w:p w:rsidR="007E1244" w:rsidRPr="00053B32" w:rsidRDefault="00BE10B1" w:rsidP="00BE10B1">
      <w:pPr>
        <w:pStyle w:val="a8"/>
        <w:jc w:val="both"/>
        <w:rPr>
          <w:lang w:val="ru-RU"/>
        </w:rPr>
      </w:pPr>
      <w:r>
        <w:rPr>
          <w:rStyle w:val="ac"/>
          <w:sz w:val="20"/>
          <w:szCs w:val="20"/>
        </w:rPr>
        <w:footnoteRef/>
      </w:r>
      <w:r w:rsidRPr="00BE10B1">
        <w:rPr>
          <w:sz w:val="20"/>
          <w:szCs w:val="20"/>
          <w:lang w:val="ru-RU"/>
        </w:rPr>
        <w:t xml:space="preserve"> </w:t>
      </w:r>
      <w:proofErr w:type="gramStart"/>
      <w:r w:rsidRPr="00BE10B1">
        <w:rPr>
          <w:sz w:val="20"/>
          <w:szCs w:val="20"/>
          <w:lang w:val="ru-RU"/>
        </w:rPr>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roofErr w:type="gramEnd"/>
    </w:p>
  </w:footnote>
  <w:footnote w:id="7">
    <w:p w:rsidR="007E1244" w:rsidRPr="00053B32" w:rsidRDefault="00BE10B1" w:rsidP="00BE10B1">
      <w:pPr>
        <w:pStyle w:val="a8"/>
        <w:jc w:val="both"/>
        <w:rPr>
          <w:lang w:val="ru-RU"/>
        </w:rPr>
      </w:pPr>
      <w:r>
        <w:rPr>
          <w:rStyle w:val="ac"/>
          <w:sz w:val="20"/>
          <w:szCs w:val="20"/>
        </w:rPr>
        <w:footnoteRef/>
      </w:r>
      <w:r w:rsidRPr="00BE10B1">
        <w:rPr>
          <w:sz w:val="20"/>
          <w:szCs w:val="20"/>
          <w:lang w:val="ru-RU"/>
        </w:rPr>
        <w:t xml:space="preserve"> </w:t>
      </w:r>
      <w:proofErr w:type="gramStart"/>
      <w:r w:rsidRPr="00BE10B1">
        <w:rPr>
          <w:sz w:val="20"/>
          <w:szCs w:val="20"/>
          <w:lang w:val="ru-RU"/>
        </w:rPr>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w:t>
      </w:r>
      <w:r w:rsidRPr="00BE10B1">
        <w:rPr>
          <w:sz w:val="20"/>
          <w:szCs w:val="20"/>
          <w:lang w:val="ru-RU"/>
        </w:rPr>
        <w:t>и</w:t>
      </w:r>
      <w:r w:rsidRPr="00BE10B1">
        <w:rPr>
          <w:sz w:val="20"/>
          <w:szCs w:val="20"/>
          <w:lang w:val="ru-RU"/>
        </w:rPr>
        <w:t>мом для выполнения заданий самостоятельной работы обучающихся, предусмотренным тематическим пл</w:t>
      </w:r>
      <w:r w:rsidRPr="00BE10B1">
        <w:rPr>
          <w:sz w:val="20"/>
          <w:szCs w:val="20"/>
          <w:lang w:val="ru-RU"/>
        </w:rPr>
        <w:t>а</w:t>
      </w:r>
      <w:r w:rsidRPr="00BE10B1">
        <w:rPr>
          <w:sz w:val="20"/>
          <w:szCs w:val="20"/>
          <w:lang w:val="ru-RU"/>
        </w:rPr>
        <w:t>ном и содержанием учебной дисциплины (междисциплинарного курса).</w:t>
      </w:r>
      <w:proofErr w:type="gramEnd"/>
    </w:p>
  </w:footnote>
  <w:footnote w:id="8">
    <w:p w:rsidR="00053B32" w:rsidRDefault="00053B32" w:rsidP="00053B32">
      <w:pPr>
        <w:pStyle w:val="aa"/>
        <w:jc w:val="both"/>
        <w:rPr>
          <w:lang w:val="ru-RU"/>
        </w:rPr>
      </w:pPr>
      <w:r>
        <w:rPr>
          <w:rStyle w:val="ac"/>
        </w:rPr>
        <w:footnoteRef/>
      </w:r>
      <w:r>
        <w:rPr>
          <w:lang w:val="ru-RU"/>
        </w:rPr>
        <w:t xml:space="preserve"> Разрабатывается органами исполнительной власти субъекта Российской Федерации, переносится из Пр</w:t>
      </w:r>
      <w:r>
        <w:rPr>
          <w:lang w:val="ru-RU"/>
        </w:rPr>
        <w:t>о</w:t>
      </w:r>
      <w:r>
        <w:rPr>
          <w:lang w:val="ru-RU"/>
        </w:rPr>
        <w:t>граммы воспитания субъекта Российской Федерации. Заполняется при разработке рабочей программы во</w:t>
      </w:r>
      <w:r>
        <w:rPr>
          <w:lang w:val="ru-RU"/>
        </w:rPr>
        <w:t>с</w:t>
      </w:r>
      <w:r>
        <w:rPr>
          <w:lang w:val="ru-RU"/>
        </w:rPr>
        <w:t>питания профессиональной образовательной организации.</w:t>
      </w:r>
    </w:p>
  </w:footnote>
  <w:footnote w:id="9">
    <w:p w:rsidR="00053B32" w:rsidRDefault="00053B32" w:rsidP="00053B32">
      <w:pPr>
        <w:pStyle w:val="aa"/>
        <w:jc w:val="both"/>
        <w:rPr>
          <w:lang w:val="ru-RU"/>
        </w:rPr>
      </w:pPr>
      <w:r>
        <w:rPr>
          <w:rStyle w:val="ac"/>
        </w:rPr>
        <w:footnoteRef/>
      </w:r>
      <w:r>
        <w:rPr>
          <w:lang w:val="ru-RU"/>
        </w:rPr>
        <w:t xml:space="preserve"> Заполняется при разработке рабочей программы воспитания профессиональной образовательной организ</w:t>
      </w:r>
      <w:r>
        <w:rPr>
          <w:lang w:val="ru-RU"/>
        </w:rPr>
        <w:t>а</w:t>
      </w:r>
      <w:r>
        <w:rPr>
          <w:lang w:val="ru-RU"/>
        </w:rPr>
        <w:t>ции.</w:t>
      </w:r>
    </w:p>
  </w:footnote>
  <w:footnote w:id="10">
    <w:p w:rsidR="00053B32" w:rsidRDefault="00053B32" w:rsidP="00053B32">
      <w:pPr>
        <w:pStyle w:val="aa"/>
        <w:jc w:val="both"/>
        <w:rPr>
          <w:lang w:val="ru-RU"/>
        </w:rPr>
      </w:pPr>
      <w:r>
        <w:rPr>
          <w:rStyle w:val="ac"/>
        </w:rPr>
        <w:footnoteRef/>
      </w:r>
      <w:r>
        <w:rPr>
          <w:lang w:val="ru-RU"/>
        </w:rPr>
        <w:t xml:space="preserve"> Разрабатывается ПОО совместно с работодателями, родителями, педагогами и обучающимися. Заполняе</w:t>
      </w:r>
      <w:r>
        <w:rPr>
          <w:lang w:val="ru-RU"/>
        </w:rPr>
        <w:t>т</w:t>
      </w:r>
      <w:r>
        <w:rPr>
          <w:lang w:val="ru-RU"/>
        </w:rPr>
        <w:t>ся при разработке рабочей программы воспитания профессиональной образовательной организации.</w:t>
      </w:r>
    </w:p>
  </w:footnote>
  <w:footnote w:id="11">
    <w:p w:rsidR="00053B32" w:rsidRDefault="00053B32" w:rsidP="00053B32">
      <w:pPr>
        <w:pStyle w:val="aa"/>
        <w:rPr>
          <w:lang w:val="ru-RU"/>
        </w:rPr>
      </w:pPr>
      <w:r>
        <w:rPr>
          <w:rStyle w:val="ac"/>
        </w:rPr>
        <w:footnoteRef/>
      </w:r>
      <w:r>
        <w:rPr>
          <w:lang w:val="ru-RU"/>
        </w:rPr>
        <w:t xml:space="preserve"> Таблицу образовательная организация заполняет самостоятельно в соответствии с учебным планом.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6506610"/>
    <w:lvl w:ilvl="0">
      <w:start w:val="1"/>
      <w:numFmt w:val="bullet"/>
      <w:pStyle w:val="3"/>
      <w:lvlText w:val=""/>
      <w:lvlJc w:val="left"/>
      <w:pPr>
        <w:tabs>
          <w:tab w:val="num" w:pos="360"/>
        </w:tabs>
        <w:ind w:left="360" w:hanging="360"/>
      </w:pPr>
      <w:rPr>
        <w:rFonts w:ascii="Symbol" w:hAnsi="Symbol" w:hint="default"/>
      </w:rPr>
    </w:lvl>
  </w:abstractNum>
  <w:abstractNum w:abstractNumId="1">
    <w:nsid w:val="00000003"/>
    <w:multiLevelType w:val="multilevel"/>
    <w:tmpl w:val="0000000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nsid w:val="00000005"/>
    <w:multiLevelType w:val="multilevel"/>
    <w:tmpl w:val="9D601150"/>
    <w:name w:val="WW8Num5"/>
    <w:lvl w:ilvl="0">
      <w:start w:val="1"/>
      <w:numFmt w:val="decimal"/>
      <w:lvlText w:val="%1."/>
      <w:lvlJc w:val="left"/>
      <w:pPr>
        <w:tabs>
          <w:tab w:val="num" w:pos="360"/>
        </w:tabs>
        <w:ind w:left="360" w:hanging="360"/>
      </w:pPr>
      <w:rPr>
        <w:rFonts w:ascii="Times New Roman" w:eastAsia="Times New Roman" w:hAnsi="Times New Roman" w:cs="Times New Roman"/>
        <w:sz w:val="2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nsid w:val="0000000A"/>
    <w:multiLevelType w:val="multilevel"/>
    <w:tmpl w:val="0000000A"/>
    <w:name w:val="WW8Num10"/>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4">
    <w:nsid w:val="00000010"/>
    <w:multiLevelType w:val="multilevel"/>
    <w:tmpl w:val="000000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nsid w:val="0387797C"/>
    <w:multiLevelType w:val="hybridMultilevel"/>
    <w:tmpl w:val="2C9CBA58"/>
    <w:lvl w:ilvl="0" w:tplc="0818E4C6">
      <w:start w:val="1"/>
      <w:numFmt w:val="decimal"/>
      <w:lvlText w:val="%1."/>
      <w:lvlJc w:val="left"/>
      <w:pPr>
        <w:ind w:left="720" w:hanging="360"/>
      </w:pPr>
      <w:rPr>
        <w:rFonts w:ascii="Times New Roman" w:hAnsi="Times New Roman"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7904C37"/>
    <w:multiLevelType w:val="hybridMultilevel"/>
    <w:tmpl w:val="62CA39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80C5B08"/>
    <w:multiLevelType w:val="hybridMultilevel"/>
    <w:tmpl w:val="12127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80F6593"/>
    <w:multiLevelType w:val="hybridMultilevel"/>
    <w:tmpl w:val="5EFE9F82"/>
    <w:lvl w:ilvl="0" w:tplc="7E26000E">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9">
    <w:nsid w:val="083B74F1"/>
    <w:multiLevelType w:val="hybridMultilevel"/>
    <w:tmpl w:val="1D4C74C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0C8D345B"/>
    <w:multiLevelType w:val="hybridMultilevel"/>
    <w:tmpl w:val="9CB07D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DE001B3"/>
    <w:multiLevelType w:val="hybridMultilevel"/>
    <w:tmpl w:val="2C9CBA58"/>
    <w:lvl w:ilvl="0" w:tplc="0818E4C6">
      <w:start w:val="1"/>
      <w:numFmt w:val="decimal"/>
      <w:lvlText w:val="%1."/>
      <w:lvlJc w:val="left"/>
      <w:pPr>
        <w:ind w:left="720" w:hanging="360"/>
      </w:pPr>
      <w:rPr>
        <w:rFonts w:ascii="Times New Roman" w:hAnsi="Times New Roman"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2046813"/>
    <w:multiLevelType w:val="multilevel"/>
    <w:tmpl w:val="91AA891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3">
    <w:nsid w:val="14AC46E5"/>
    <w:multiLevelType w:val="multilevel"/>
    <w:tmpl w:val="2724DBEE"/>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6EA3A92"/>
    <w:multiLevelType w:val="multilevel"/>
    <w:tmpl w:val="14509A06"/>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5">
    <w:nsid w:val="1B123F6B"/>
    <w:multiLevelType w:val="hybridMultilevel"/>
    <w:tmpl w:val="6F64BAAE"/>
    <w:lvl w:ilvl="0" w:tplc="0CAECDAC">
      <w:start w:val="1"/>
      <w:numFmt w:val="bullet"/>
      <w:lvlText w:val="-"/>
      <w:lvlJc w:val="left"/>
      <w:pPr>
        <w:ind w:left="720" w:hanging="360"/>
      </w:pPr>
      <w:rPr>
        <w:rFonts w:ascii="Times New Roman" w:eastAsia="Times New Roman" w:hAnsi="Times New Roman"/>
        <w:b/>
        <w:i w:val="0"/>
        <w:strike w:val="0"/>
        <w:dstrike w:val="0"/>
        <w:color w:val="000000"/>
        <w:sz w:val="26"/>
        <w:u w:val="none" w:color="000000"/>
        <w:vertAlign w:val="baseli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485A63"/>
    <w:multiLevelType w:val="multilevel"/>
    <w:tmpl w:val="8FE2465C"/>
    <w:lvl w:ilvl="0">
      <w:start w:val="1"/>
      <w:numFmt w:val="decimal"/>
      <w:lvlText w:val="%1"/>
      <w:lvlJc w:val="left"/>
      <w:pPr>
        <w:ind w:left="360" w:hanging="360"/>
      </w:pPr>
      <w:rPr>
        <w:rFonts w:cs="Times New Roman"/>
        <w:b/>
        <w:color w:val="auto"/>
      </w:rPr>
    </w:lvl>
    <w:lvl w:ilvl="1">
      <w:start w:val="1"/>
      <w:numFmt w:val="decimal"/>
      <w:lvlText w:val="%1.%2"/>
      <w:lvlJc w:val="left"/>
      <w:pPr>
        <w:ind w:left="360" w:hanging="360"/>
      </w:pPr>
      <w:rPr>
        <w:rFonts w:cs="Times New Roman"/>
        <w:b/>
        <w:color w:val="auto"/>
      </w:rPr>
    </w:lvl>
    <w:lvl w:ilvl="2">
      <w:start w:val="1"/>
      <w:numFmt w:val="decimal"/>
      <w:lvlText w:val="%1.%2.%3"/>
      <w:lvlJc w:val="left"/>
      <w:pPr>
        <w:ind w:left="720" w:hanging="720"/>
      </w:pPr>
      <w:rPr>
        <w:rFonts w:cs="Times New Roman"/>
        <w:b/>
        <w:color w:val="auto"/>
      </w:rPr>
    </w:lvl>
    <w:lvl w:ilvl="3">
      <w:start w:val="1"/>
      <w:numFmt w:val="decimal"/>
      <w:lvlText w:val="%1.%2.%3.%4"/>
      <w:lvlJc w:val="left"/>
      <w:pPr>
        <w:ind w:left="720" w:hanging="720"/>
      </w:pPr>
      <w:rPr>
        <w:rFonts w:cs="Times New Roman"/>
        <w:b/>
        <w:color w:val="auto"/>
      </w:rPr>
    </w:lvl>
    <w:lvl w:ilvl="4">
      <w:start w:val="1"/>
      <w:numFmt w:val="decimal"/>
      <w:lvlText w:val="%1.%2.%3.%4.%5"/>
      <w:lvlJc w:val="left"/>
      <w:pPr>
        <w:ind w:left="1080" w:hanging="1080"/>
      </w:pPr>
      <w:rPr>
        <w:rFonts w:cs="Times New Roman"/>
        <w:b/>
        <w:color w:val="auto"/>
      </w:rPr>
    </w:lvl>
    <w:lvl w:ilvl="5">
      <w:start w:val="1"/>
      <w:numFmt w:val="decimal"/>
      <w:lvlText w:val="%1.%2.%3.%4.%5.%6"/>
      <w:lvlJc w:val="left"/>
      <w:pPr>
        <w:ind w:left="1080" w:hanging="1080"/>
      </w:pPr>
      <w:rPr>
        <w:rFonts w:cs="Times New Roman"/>
        <w:b/>
        <w:color w:val="auto"/>
      </w:rPr>
    </w:lvl>
    <w:lvl w:ilvl="6">
      <w:start w:val="1"/>
      <w:numFmt w:val="decimal"/>
      <w:lvlText w:val="%1.%2.%3.%4.%5.%6.%7"/>
      <w:lvlJc w:val="left"/>
      <w:pPr>
        <w:ind w:left="1440" w:hanging="1440"/>
      </w:pPr>
      <w:rPr>
        <w:rFonts w:cs="Times New Roman"/>
        <w:b/>
        <w:color w:val="auto"/>
      </w:rPr>
    </w:lvl>
    <w:lvl w:ilvl="7">
      <w:start w:val="1"/>
      <w:numFmt w:val="decimal"/>
      <w:lvlText w:val="%1.%2.%3.%4.%5.%6.%7.%8"/>
      <w:lvlJc w:val="left"/>
      <w:pPr>
        <w:ind w:left="1440" w:hanging="1440"/>
      </w:pPr>
      <w:rPr>
        <w:rFonts w:cs="Times New Roman"/>
        <w:b/>
        <w:color w:val="auto"/>
      </w:rPr>
    </w:lvl>
    <w:lvl w:ilvl="8">
      <w:start w:val="1"/>
      <w:numFmt w:val="decimal"/>
      <w:lvlText w:val="%1.%2.%3.%4.%5.%6.%7.%8.%9"/>
      <w:lvlJc w:val="left"/>
      <w:pPr>
        <w:ind w:left="1800" w:hanging="1800"/>
      </w:pPr>
      <w:rPr>
        <w:rFonts w:cs="Times New Roman"/>
        <w:b/>
        <w:color w:val="auto"/>
      </w:rPr>
    </w:lvl>
  </w:abstractNum>
  <w:abstractNum w:abstractNumId="17">
    <w:nsid w:val="20ED61C8"/>
    <w:multiLevelType w:val="hybridMultilevel"/>
    <w:tmpl w:val="1D4C74C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27B061A"/>
    <w:multiLevelType w:val="hybridMultilevel"/>
    <w:tmpl w:val="986041C2"/>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9">
    <w:nsid w:val="264E2B6C"/>
    <w:multiLevelType w:val="hybridMultilevel"/>
    <w:tmpl w:val="88E437E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E313C6A"/>
    <w:multiLevelType w:val="hybridMultilevel"/>
    <w:tmpl w:val="1D4C74C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2EBD54C2"/>
    <w:multiLevelType w:val="hybridMultilevel"/>
    <w:tmpl w:val="ADC62B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6A228CF"/>
    <w:multiLevelType w:val="multilevel"/>
    <w:tmpl w:val="7770A8A8"/>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3">
    <w:nsid w:val="3CD168AC"/>
    <w:multiLevelType w:val="hybridMultilevel"/>
    <w:tmpl w:val="337C760A"/>
    <w:lvl w:ilvl="0" w:tplc="DA825C16">
      <w:start w:val="1"/>
      <w:numFmt w:val="decimal"/>
      <w:lvlText w:val="%1."/>
      <w:lvlJc w:val="left"/>
      <w:pPr>
        <w:ind w:left="928"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DF06D02"/>
    <w:multiLevelType w:val="multilevel"/>
    <w:tmpl w:val="83DCF6E6"/>
    <w:lvl w:ilvl="0">
      <w:start w:val="3"/>
      <w:numFmt w:val="decimal"/>
      <w:lvlText w:val="%1."/>
      <w:lvlJc w:val="left"/>
      <w:pPr>
        <w:ind w:left="540" w:hanging="540"/>
      </w:pPr>
      <w:rPr>
        <w:rFonts w:cs="Times New Roman" w:hint="default"/>
      </w:rPr>
    </w:lvl>
    <w:lvl w:ilvl="1">
      <w:start w:val="1"/>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40C036D5"/>
    <w:multiLevelType w:val="hybridMultilevel"/>
    <w:tmpl w:val="778E0B10"/>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41FB79CA"/>
    <w:multiLevelType w:val="multilevel"/>
    <w:tmpl w:val="646E2C3A"/>
    <w:lvl w:ilvl="0">
      <w:start w:val="1"/>
      <w:numFmt w:val="decimal"/>
      <w:lvlText w:val="%1."/>
      <w:lvlJc w:val="left"/>
      <w:pPr>
        <w:ind w:left="720" w:hanging="360"/>
      </w:pPr>
      <w:rPr>
        <w:rFonts w:cs="Times New Roman"/>
      </w:rPr>
    </w:lvl>
    <w:lvl w:ilvl="1">
      <w:start w:val="2"/>
      <w:numFmt w:val="decimal"/>
      <w:isLgl/>
      <w:lvlText w:val="%1.%2."/>
      <w:lvlJc w:val="left"/>
      <w:pPr>
        <w:ind w:left="780" w:hanging="4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nsid w:val="497429D2"/>
    <w:multiLevelType w:val="hybridMultilevel"/>
    <w:tmpl w:val="C3788BB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AF00FFA"/>
    <w:multiLevelType w:val="hybridMultilevel"/>
    <w:tmpl w:val="EECED964"/>
    <w:lvl w:ilvl="0" w:tplc="BBF8C3FC">
      <w:start w:val="1"/>
      <w:numFmt w:val="decimal"/>
      <w:lvlText w:val="2.%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4B9569CB"/>
    <w:multiLevelType w:val="multilevel"/>
    <w:tmpl w:val="0010E736"/>
    <w:lvl w:ilvl="0">
      <w:start w:val="1"/>
      <w:numFmt w:val="decimal"/>
      <w:lvlText w:val="%1."/>
      <w:lvlJc w:val="left"/>
      <w:pPr>
        <w:ind w:left="644"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nsid w:val="54440842"/>
    <w:multiLevelType w:val="hybridMultilevel"/>
    <w:tmpl w:val="2C9CBA58"/>
    <w:lvl w:ilvl="0" w:tplc="0818E4C6">
      <w:start w:val="1"/>
      <w:numFmt w:val="decimal"/>
      <w:lvlText w:val="%1."/>
      <w:lvlJc w:val="left"/>
      <w:pPr>
        <w:ind w:left="720" w:hanging="360"/>
      </w:pPr>
      <w:rPr>
        <w:rFonts w:ascii="Times New Roman" w:hAnsi="Times New Roman"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5C65FA6"/>
    <w:multiLevelType w:val="hybridMultilevel"/>
    <w:tmpl w:val="6E9E305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91A0B72"/>
    <w:multiLevelType w:val="hybridMultilevel"/>
    <w:tmpl w:val="9B404EF4"/>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5ACD33DB"/>
    <w:multiLevelType w:val="hybridMultilevel"/>
    <w:tmpl w:val="1404360C"/>
    <w:lvl w:ilvl="0" w:tplc="72F6EB2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DF970E1"/>
    <w:multiLevelType w:val="hybridMultilevel"/>
    <w:tmpl w:val="88860226"/>
    <w:lvl w:ilvl="0" w:tplc="72F6EB2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BA60A20"/>
    <w:multiLevelType w:val="multilevel"/>
    <w:tmpl w:val="2F369EC4"/>
    <w:lvl w:ilvl="0">
      <w:start w:val="1"/>
      <w:numFmt w:val="decimal"/>
      <w:lvlText w:val="%1."/>
      <w:lvlJc w:val="left"/>
      <w:pPr>
        <w:ind w:left="720" w:hanging="360"/>
      </w:pPr>
      <w:rPr>
        <w:rFonts w:cs="Times New Roman"/>
      </w:rPr>
    </w:lvl>
    <w:lvl w:ilvl="1">
      <w:start w:val="1"/>
      <w:numFmt w:val="decimal"/>
      <w:isLgl/>
      <w:lvlText w:val="%1.%2."/>
      <w:lvlJc w:val="left"/>
      <w:pPr>
        <w:ind w:left="876" w:hanging="516"/>
      </w:pPr>
      <w:rPr>
        <w:rFonts w:cs="Times New Roman"/>
        <w:b/>
      </w:rPr>
    </w:lvl>
    <w:lvl w:ilvl="2">
      <w:start w:val="1"/>
      <w:numFmt w:val="decimal"/>
      <w:isLgl/>
      <w:lvlText w:val="%1.%2.%3."/>
      <w:lvlJc w:val="left"/>
      <w:pPr>
        <w:ind w:left="1080" w:hanging="720"/>
      </w:pPr>
      <w:rPr>
        <w:rFonts w:cs="Times New Roman"/>
        <w:b/>
      </w:rPr>
    </w:lvl>
    <w:lvl w:ilvl="3">
      <w:start w:val="1"/>
      <w:numFmt w:val="decimal"/>
      <w:isLgl/>
      <w:lvlText w:val="%1.%2.%3.%4."/>
      <w:lvlJc w:val="left"/>
      <w:pPr>
        <w:ind w:left="1080" w:hanging="720"/>
      </w:pPr>
      <w:rPr>
        <w:rFonts w:cs="Times New Roman"/>
        <w:b/>
      </w:rPr>
    </w:lvl>
    <w:lvl w:ilvl="4">
      <w:start w:val="1"/>
      <w:numFmt w:val="decimal"/>
      <w:isLgl/>
      <w:lvlText w:val="%1.%2.%3.%4.%5."/>
      <w:lvlJc w:val="left"/>
      <w:pPr>
        <w:ind w:left="1440" w:hanging="1080"/>
      </w:pPr>
      <w:rPr>
        <w:rFonts w:cs="Times New Roman"/>
        <w:b/>
      </w:rPr>
    </w:lvl>
    <w:lvl w:ilvl="5">
      <w:start w:val="1"/>
      <w:numFmt w:val="decimal"/>
      <w:isLgl/>
      <w:lvlText w:val="%1.%2.%3.%4.%5.%6."/>
      <w:lvlJc w:val="left"/>
      <w:pPr>
        <w:ind w:left="1440" w:hanging="1080"/>
      </w:pPr>
      <w:rPr>
        <w:rFonts w:cs="Times New Roman"/>
        <w:b/>
      </w:rPr>
    </w:lvl>
    <w:lvl w:ilvl="6">
      <w:start w:val="1"/>
      <w:numFmt w:val="decimal"/>
      <w:isLgl/>
      <w:lvlText w:val="%1.%2.%3.%4.%5.%6.%7."/>
      <w:lvlJc w:val="left"/>
      <w:pPr>
        <w:ind w:left="1800" w:hanging="1440"/>
      </w:pPr>
      <w:rPr>
        <w:rFonts w:cs="Times New Roman"/>
        <w:b/>
      </w:rPr>
    </w:lvl>
    <w:lvl w:ilvl="7">
      <w:start w:val="1"/>
      <w:numFmt w:val="decimal"/>
      <w:isLgl/>
      <w:lvlText w:val="%1.%2.%3.%4.%5.%6.%7.%8."/>
      <w:lvlJc w:val="left"/>
      <w:pPr>
        <w:ind w:left="1800" w:hanging="1440"/>
      </w:pPr>
      <w:rPr>
        <w:rFonts w:cs="Times New Roman"/>
        <w:b/>
      </w:rPr>
    </w:lvl>
    <w:lvl w:ilvl="8">
      <w:start w:val="1"/>
      <w:numFmt w:val="decimal"/>
      <w:isLgl/>
      <w:lvlText w:val="%1.%2.%3.%4.%5.%6.%7.%8.%9."/>
      <w:lvlJc w:val="left"/>
      <w:pPr>
        <w:ind w:left="2160" w:hanging="1800"/>
      </w:pPr>
      <w:rPr>
        <w:rFonts w:cs="Times New Roman"/>
        <w:b/>
      </w:rPr>
    </w:lvl>
  </w:abstractNum>
  <w:abstractNum w:abstractNumId="37">
    <w:nsid w:val="6FA1306B"/>
    <w:multiLevelType w:val="hybridMultilevel"/>
    <w:tmpl w:val="73D8A732"/>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2E34389"/>
    <w:multiLevelType w:val="hybridMultilevel"/>
    <w:tmpl w:val="E626EAE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3B12A79"/>
    <w:multiLevelType w:val="hybridMultilevel"/>
    <w:tmpl w:val="61321480"/>
    <w:lvl w:ilvl="0" w:tplc="0419000F">
      <w:start w:val="1"/>
      <w:numFmt w:val="decimal"/>
      <w:lvlText w:val="%1."/>
      <w:lvlJc w:val="left"/>
      <w:pPr>
        <w:ind w:left="644" w:hanging="360"/>
      </w:pPr>
      <w:rPr>
        <w:rFonts w:cs="Times New Roman"/>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40">
    <w:nsid w:val="747612E8"/>
    <w:multiLevelType w:val="hybridMultilevel"/>
    <w:tmpl w:val="BF8C19A4"/>
    <w:lvl w:ilvl="0" w:tplc="221E32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48B4245"/>
    <w:multiLevelType w:val="hybridMultilevel"/>
    <w:tmpl w:val="1C5C74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4AB1D5D"/>
    <w:multiLevelType w:val="hybridMultilevel"/>
    <w:tmpl w:val="881060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8897B7F"/>
    <w:multiLevelType w:val="multilevel"/>
    <w:tmpl w:val="2168ECFA"/>
    <w:lvl w:ilvl="0">
      <w:start w:val="1"/>
      <w:numFmt w:val="decimal"/>
      <w:lvlText w:val="%1."/>
      <w:lvlJc w:val="left"/>
      <w:pPr>
        <w:ind w:left="1080" w:hanging="360"/>
      </w:pPr>
      <w:rPr>
        <w:rFonts w:cs="Times New Roman"/>
      </w:rPr>
    </w:lvl>
    <w:lvl w:ilvl="1">
      <w:start w:val="1"/>
      <w:numFmt w:val="decimal"/>
      <w:isLgl/>
      <w:lvlText w:val="%1.%2."/>
      <w:lvlJc w:val="left"/>
      <w:pPr>
        <w:ind w:left="1140" w:hanging="4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44">
    <w:nsid w:val="7C8D7DFD"/>
    <w:multiLevelType w:val="hybridMultilevel"/>
    <w:tmpl w:val="98EC42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D851EEC"/>
    <w:multiLevelType w:val="hybridMultilevel"/>
    <w:tmpl w:val="01743904"/>
    <w:lvl w:ilvl="0" w:tplc="72F6EB2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6">
    <w:nsid w:val="7E9575ED"/>
    <w:multiLevelType w:val="multilevel"/>
    <w:tmpl w:val="8CDE91AE"/>
    <w:lvl w:ilvl="0">
      <w:start w:val="2"/>
      <w:numFmt w:val="decimal"/>
      <w:lvlText w:val="%1."/>
      <w:lvlJc w:val="left"/>
      <w:pPr>
        <w:tabs>
          <w:tab w:val="num" w:pos="705"/>
        </w:tabs>
        <w:ind w:left="705" w:hanging="705"/>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7">
    <w:nsid w:val="7F1B032F"/>
    <w:multiLevelType w:val="hybridMultilevel"/>
    <w:tmpl w:val="117E53F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0"/>
  </w:num>
  <w:num w:numId="3">
    <w:abstractNumId w:val="40"/>
  </w:num>
  <w:num w:numId="4">
    <w:abstractNumId w:val="13"/>
  </w:num>
  <w:num w:numId="5">
    <w:abstractNumId w:val="7"/>
  </w:num>
  <w:num w:numId="6">
    <w:abstractNumId w:val="29"/>
  </w:num>
  <w:num w:numId="7">
    <w:abstractNumId w:val="6"/>
  </w:num>
  <w:num w:numId="8">
    <w:abstractNumId w:val="41"/>
  </w:num>
  <w:num w:numId="9">
    <w:abstractNumId w:val="32"/>
  </w:num>
  <w:num w:numId="10">
    <w:abstractNumId w:val="10"/>
  </w:num>
  <w:num w:numId="11">
    <w:abstractNumId w:val="44"/>
  </w:num>
  <w:num w:numId="12">
    <w:abstractNumId w:val="11"/>
  </w:num>
  <w:num w:numId="13">
    <w:abstractNumId w:val="5"/>
  </w:num>
  <w:num w:numId="14">
    <w:abstractNumId w:val="30"/>
  </w:num>
  <w:num w:numId="15">
    <w:abstractNumId w:val="12"/>
  </w:num>
  <w:num w:numId="16">
    <w:abstractNumId w:val="31"/>
  </w:num>
  <w:num w:numId="17">
    <w:abstractNumId w:val="37"/>
  </w:num>
  <w:num w:numId="18">
    <w:abstractNumId w:val="42"/>
  </w:num>
  <w:num w:numId="19">
    <w:abstractNumId w:val="21"/>
  </w:num>
  <w:num w:numId="20">
    <w:abstractNumId w:val="28"/>
  </w:num>
  <w:num w:numId="21">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
  </w:num>
  <w:num w:numId="33">
    <w:abstractNumId w:val="1"/>
  </w:num>
  <w:num w:numId="34">
    <w:abstractNumId w:val="33"/>
  </w:num>
  <w:num w:numId="35">
    <w:abstractNumId w:val="45"/>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 w:numId="45">
    <w:abstractNumId w:val="15"/>
  </w:num>
  <w:num w:numId="46">
    <w:abstractNumId w:val="22"/>
  </w:num>
  <w:num w:numId="47">
    <w:abstractNumId w:val="25"/>
  </w:num>
  <w:num w:numId="48">
    <w:abstractNumId w:val="18"/>
  </w:num>
  <w:num w:numId="49">
    <w:abstractNumId w:val="24"/>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rsids>
    <w:rsidRoot w:val="0018331B"/>
    <w:rsid w:val="000011D2"/>
    <w:rsid w:val="000016CC"/>
    <w:rsid w:val="0000466D"/>
    <w:rsid w:val="00004E34"/>
    <w:rsid w:val="00005D8B"/>
    <w:rsid w:val="000061C6"/>
    <w:rsid w:val="0000731C"/>
    <w:rsid w:val="000073E1"/>
    <w:rsid w:val="00007C04"/>
    <w:rsid w:val="0001279A"/>
    <w:rsid w:val="0001289A"/>
    <w:rsid w:val="0001477E"/>
    <w:rsid w:val="00015606"/>
    <w:rsid w:val="0001572D"/>
    <w:rsid w:val="00017248"/>
    <w:rsid w:val="00020E80"/>
    <w:rsid w:val="00024BB3"/>
    <w:rsid w:val="000277E5"/>
    <w:rsid w:val="00033ECE"/>
    <w:rsid w:val="0004080C"/>
    <w:rsid w:val="00041532"/>
    <w:rsid w:val="00041CE3"/>
    <w:rsid w:val="00042346"/>
    <w:rsid w:val="0004249F"/>
    <w:rsid w:val="000457F6"/>
    <w:rsid w:val="0004609E"/>
    <w:rsid w:val="00046506"/>
    <w:rsid w:val="00046ECE"/>
    <w:rsid w:val="0004753E"/>
    <w:rsid w:val="00051D31"/>
    <w:rsid w:val="00053B32"/>
    <w:rsid w:val="0005403F"/>
    <w:rsid w:val="00054B5B"/>
    <w:rsid w:val="000561B8"/>
    <w:rsid w:val="00060190"/>
    <w:rsid w:val="00060A09"/>
    <w:rsid w:val="00061CE4"/>
    <w:rsid w:val="000626D8"/>
    <w:rsid w:val="00062A59"/>
    <w:rsid w:val="000653AA"/>
    <w:rsid w:val="0006619D"/>
    <w:rsid w:val="00067089"/>
    <w:rsid w:val="0007038C"/>
    <w:rsid w:val="0007067D"/>
    <w:rsid w:val="00072900"/>
    <w:rsid w:val="000754D0"/>
    <w:rsid w:val="000757C4"/>
    <w:rsid w:val="00077841"/>
    <w:rsid w:val="0008266A"/>
    <w:rsid w:val="00082D8E"/>
    <w:rsid w:val="00083243"/>
    <w:rsid w:val="0008327B"/>
    <w:rsid w:val="00085A41"/>
    <w:rsid w:val="00091C4A"/>
    <w:rsid w:val="00091F78"/>
    <w:rsid w:val="00093BA6"/>
    <w:rsid w:val="00094339"/>
    <w:rsid w:val="000959E4"/>
    <w:rsid w:val="00095C84"/>
    <w:rsid w:val="000A028B"/>
    <w:rsid w:val="000A0C2B"/>
    <w:rsid w:val="000A2A1D"/>
    <w:rsid w:val="000A5C3F"/>
    <w:rsid w:val="000A611B"/>
    <w:rsid w:val="000B09A5"/>
    <w:rsid w:val="000B1BD1"/>
    <w:rsid w:val="000B3043"/>
    <w:rsid w:val="000B6189"/>
    <w:rsid w:val="000B76B0"/>
    <w:rsid w:val="000C319F"/>
    <w:rsid w:val="000C3A75"/>
    <w:rsid w:val="000C3D74"/>
    <w:rsid w:val="000C57F7"/>
    <w:rsid w:val="000C6E6C"/>
    <w:rsid w:val="000D04A9"/>
    <w:rsid w:val="000D2B82"/>
    <w:rsid w:val="000D4D46"/>
    <w:rsid w:val="000D511F"/>
    <w:rsid w:val="000D5897"/>
    <w:rsid w:val="000D633F"/>
    <w:rsid w:val="000D688D"/>
    <w:rsid w:val="000E2853"/>
    <w:rsid w:val="000E4E1A"/>
    <w:rsid w:val="000E66B6"/>
    <w:rsid w:val="000E6BF1"/>
    <w:rsid w:val="000F243C"/>
    <w:rsid w:val="000F51E1"/>
    <w:rsid w:val="000F590E"/>
    <w:rsid w:val="000F6C4A"/>
    <w:rsid w:val="000F6EB9"/>
    <w:rsid w:val="001003A1"/>
    <w:rsid w:val="00101B0A"/>
    <w:rsid w:val="00101D5E"/>
    <w:rsid w:val="00105C34"/>
    <w:rsid w:val="00106493"/>
    <w:rsid w:val="00106754"/>
    <w:rsid w:val="00106D52"/>
    <w:rsid w:val="00106DEE"/>
    <w:rsid w:val="00107426"/>
    <w:rsid w:val="001137ED"/>
    <w:rsid w:val="00114339"/>
    <w:rsid w:val="0011635F"/>
    <w:rsid w:val="00126229"/>
    <w:rsid w:val="00126E04"/>
    <w:rsid w:val="001278CB"/>
    <w:rsid w:val="00130CB4"/>
    <w:rsid w:val="001313DD"/>
    <w:rsid w:val="00131AA9"/>
    <w:rsid w:val="0013351E"/>
    <w:rsid w:val="001355FB"/>
    <w:rsid w:val="00143D67"/>
    <w:rsid w:val="00146649"/>
    <w:rsid w:val="00147ADE"/>
    <w:rsid w:val="001513DD"/>
    <w:rsid w:val="00152051"/>
    <w:rsid w:val="00152FD2"/>
    <w:rsid w:val="00153832"/>
    <w:rsid w:val="00153D0B"/>
    <w:rsid w:val="0015462C"/>
    <w:rsid w:val="00156172"/>
    <w:rsid w:val="00162163"/>
    <w:rsid w:val="00162A77"/>
    <w:rsid w:val="001644B0"/>
    <w:rsid w:val="0016499E"/>
    <w:rsid w:val="00166015"/>
    <w:rsid w:val="001663BC"/>
    <w:rsid w:val="001721D6"/>
    <w:rsid w:val="00175B15"/>
    <w:rsid w:val="00176E56"/>
    <w:rsid w:val="00180D7E"/>
    <w:rsid w:val="00180EE3"/>
    <w:rsid w:val="00181B4F"/>
    <w:rsid w:val="00181F23"/>
    <w:rsid w:val="00181FF3"/>
    <w:rsid w:val="0018331B"/>
    <w:rsid w:val="00183ACA"/>
    <w:rsid w:val="00184334"/>
    <w:rsid w:val="00190773"/>
    <w:rsid w:val="00190E0E"/>
    <w:rsid w:val="00193180"/>
    <w:rsid w:val="001945C8"/>
    <w:rsid w:val="00194BA2"/>
    <w:rsid w:val="00194FA9"/>
    <w:rsid w:val="0019621B"/>
    <w:rsid w:val="00196FEF"/>
    <w:rsid w:val="0019772A"/>
    <w:rsid w:val="001A0F32"/>
    <w:rsid w:val="001A4ED8"/>
    <w:rsid w:val="001A656E"/>
    <w:rsid w:val="001A7460"/>
    <w:rsid w:val="001B4CEC"/>
    <w:rsid w:val="001B6E60"/>
    <w:rsid w:val="001B7D86"/>
    <w:rsid w:val="001C4754"/>
    <w:rsid w:val="001C4D65"/>
    <w:rsid w:val="001C4EAF"/>
    <w:rsid w:val="001C6DB0"/>
    <w:rsid w:val="001C7634"/>
    <w:rsid w:val="001C7B03"/>
    <w:rsid w:val="001D0DDC"/>
    <w:rsid w:val="001D0FA0"/>
    <w:rsid w:val="001D168F"/>
    <w:rsid w:val="001D30A0"/>
    <w:rsid w:val="001D61BC"/>
    <w:rsid w:val="001E1BC0"/>
    <w:rsid w:val="001E627B"/>
    <w:rsid w:val="001F03EB"/>
    <w:rsid w:val="001F135B"/>
    <w:rsid w:val="001F13B0"/>
    <w:rsid w:val="001F33D4"/>
    <w:rsid w:val="001F50B5"/>
    <w:rsid w:val="001F696E"/>
    <w:rsid w:val="0020016A"/>
    <w:rsid w:val="00201F22"/>
    <w:rsid w:val="00202711"/>
    <w:rsid w:val="002045E2"/>
    <w:rsid w:val="002060D1"/>
    <w:rsid w:val="0021043F"/>
    <w:rsid w:val="0021289D"/>
    <w:rsid w:val="002133AE"/>
    <w:rsid w:val="0021364A"/>
    <w:rsid w:val="00215856"/>
    <w:rsid w:val="00215F3D"/>
    <w:rsid w:val="002160FA"/>
    <w:rsid w:val="002170F6"/>
    <w:rsid w:val="002171C6"/>
    <w:rsid w:val="00223183"/>
    <w:rsid w:val="00223484"/>
    <w:rsid w:val="00223EC4"/>
    <w:rsid w:val="0022677A"/>
    <w:rsid w:val="00230AD5"/>
    <w:rsid w:val="00231CC3"/>
    <w:rsid w:val="0023229D"/>
    <w:rsid w:val="002323C4"/>
    <w:rsid w:val="00232690"/>
    <w:rsid w:val="002326C6"/>
    <w:rsid w:val="0023564A"/>
    <w:rsid w:val="00241082"/>
    <w:rsid w:val="002410A2"/>
    <w:rsid w:val="0024359E"/>
    <w:rsid w:val="00245FCB"/>
    <w:rsid w:val="0025058A"/>
    <w:rsid w:val="00252A52"/>
    <w:rsid w:val="00253017"/>
    <w:rsid w:val="002542C0"/>
    <w:rsid w:val="00254C96"/>
    <w:rsid w:val="002551C2"/>
    <w:rsid w:val="00260B23"/>
    <w:rsid w:val="00261977"/>
    <w:rsid w:val="00270010"/>
    <w:rsid w:val="002719B9"/>
    <w:rsid w:val="0027717A"/>
    <w:rsid w:val="00280B39"/>
    <w:rsid w:val="00283A04"/>
    <w:rsid w:val="002878F9"/>
    <w:rsid w:val="00290AC3"/>
    <w:rsid w:val="0029206F"/>
    <w:rsid w:val="002926E8"/>
    <w:rsid w:val="0029628F"/>
    <w:rsid w:val="00297C68"/>
    <w:rsid w:val="002A0ABC"/>
    <w:rsid w:val="002A4A89"/>
    <w:rsid w:val="002A4E3E"/>
    <w:rsid w:val="002A5AE9"/>
    <w:rsid w:val="002A64A8"/>
    <w:rsid w:val="002A6CFB"/>
    <w:rsid w:val="002A7794"/>
    <w:rsid w:val="002A7B3F"/>
    <w:rsid w:val="002A7C61"/>
    <w:rsid w:val="002B0F64"/>
    <w:rsid w:val="002B109C"/>
    <w:rsid w:val="002B2B8A"/>
    <w:rsid w:val="002B385D"/>
    <w:rsid w:val="002B5C49"/>
    <w:rsid w:val="002B6630"/>
    <w:rsid w:val="002C05E1"/>
    <w:rsid w:val="002C2DA5"/>
    <w:rsid w:val="002C4887"/>
    <w:rsid w:val="002C4E8B"/>
    <w:rsid w:val="002C59A3"/>
    <w:rsid w:val="002D1678"/>
    <w:rsid w:val="002D1E9D"/>
    <w:rsid w:val="002D3BE9"/>
    <w:rsid w:val="002D63FE"/>
    <w:rsid w:val="002E0155"/>
    <w:rsid w:val="002E23DB"/>
    <w:rsid w:val="002E684F"/>
    <w:rsid w:val="002F19C8"/>
    <w:rsid w:val="002F2D50"/>
    <w:rsid w:val="002F402E"/>
    <w:rsid w:val="002F658A"/>
    <w:rsid w:val="002F797A"/>
    <w:rsid w:val="002F7C5E"/>
    <w:rsid w:val="00300C12"/>
    <w:rsid w:val="00301391"/>
    <w:rsid w:val="00302C15"/>
    <w:rsid w:val="0030375C"/>
    <w:rsid w:val="00304E37"/>
    <w:rsid w:val="00305273"/>
    <w:rsid w:val="00306143"/>
    <w:rsid w:val="003065F1"/>
    <w:rsid w:val="003074EA"/>
    <w:rsid w:val="0031094A"/>
    <w:rsid w:val="00313CF8"/>
    <w:rsid w:val="00313EBC"/>
    <w:rsid w:val="0031492A"/>
    <w:rsid w:val="00315E65"/>
    <w:rsid w:val="003163AA"/>
    <w:rsid w:val="00321390"/>
    <w:rsid w:val="00321796"/>
    <w:rsid w:val="00321C97"/>
    <w:rsid w:val="0032271D"/>
    <w:rsid w:val="00322AAD"/>
    <w:rsid w:val="00324ED0"/>
    <w:rsid w:val="00325FF4"/>
    <w:rsid w:val="00326955"/>
    <w:rsid w:val="003272DB"/>
    <w:rsid w:val="00327CF4"/>
    <w:rsid w:val="003307DF"/>
    <w:rsid w:val="00330B54"/>
    <w:rsid w:val="0033297A"/>
    <w:rsid w:val="00337DFC"/>
    <w:rsid w:val="00340ACF"/>
    <w:rsid w:val="00341359"/>
    <w:rsid w:val="003454D3"/>
    <w:rsid w:val="00345B6C"/>
    <w:rsid w:val="0034605C"/>
    <w:rsid w:val="003471C3"/>
    <w:rsid w:val="00350503"/>
    <w:rsid w:val="003515E3"/>
    <w:rsid w:val="003525B6"/>
    <w:rsid w:val="00361487"/>
    <w:rsid w:val="00363B12"/>
    <w:rsid w:val="00365859"/>
    <w:rsid w:val="00365E13"/>
    <w:rsid w:val="0037301B"/>
    <w:rsid w:val="00376674"/>
    <w:rsid w:val="00380A21"/>
    <w:rsid w:val="00380B75"/>
    <w:rsid w:val="00381A69"/>
    <w:rsid w:val="00382122"/>
    <w:rsid w:val="003830A1"/>
    <w:rsid w:val="00383A11"/>
    <w:rsid w:val="00383ADB"/>
    <w:rsid w:val="003850E5"/>
    <w:rsid w:val="00385ECE"/>
    <w:rsid w:val="00387AE6"/>
    <w:rsid w:val="003974C3"/>
    <w:rsid w:val="003A0F7D"/>
    <w:rsid w:val="003A1659"/>
    <w:rsid w:val="003A270F"/>
    <w:rsid w:val="003A3974"/>
    <w:rsid w:val="003A6FFA"/>
    <w:rsid w:val="003B0874"/>
    <w:rsid w:val="003B5E78"/>
    <w:rsid w:val="003B6E9E"/>
    <w:rsid w:val="003B7ABC"/>
    <w:rsid w:val="003C2063"/>
    <w:rsid w:val="003C37BE"/>
    <w:rsid w:val="003C4B82"/>
    <w:rsid w:val="003C5F44"/>
    <w:rsid w:val="003C750B"/>
    <w:rsid w:val="003D2742"/>
    <w:rsid w:val="003D36D1"/>
    <w:rsid w:val="003D4096"/>
    <w:rsid w:val="003D4734"/>
    <w:rsid w:val="003D487D"/>
    <w:rsid w:val="003D4D06"/>
    <w:rsid w:val="003E115D"/>
    <w:rsid w:val="003E176F"/>
    <w:rsid w:val="003E1C1F"/>
    <w:rsid w:val="003E1EB9"/>
    <w:rsid w:val="003E240B"/>
    <w:rsid w:val="003E26BE"/>
    <w:rsid w:val="003E2D57"/>
    <w:rsid w:val="003F08F7"/>
    <w:rsid w:val="003F0FCD"/>
    <w:rsid w:val="003F1F83"/>
    <w:rsid w:val="003F2499"/>
    <w:rsid w:val="003F39CA"/>
    <w:rsid w:val="003F60A9"/>
    <w:rsid w:val="00400045"/>
    <w:rsid w:val="004020DD"/>
    <w:rsid w:val="00403D3F"/>
    <w:rsid w:val="00403F4A"/>
    <w:rsid w:val="00406CB4"/>
    <w:rsid w:val="00407A11"/>
    <w:rsid w:val="004103B5"/>
    <w:rsid w:val="004115A5"/>
    <w:rsid w:val="00411AD1"/>
    <w:rsid w:val="004120FA"/>
    <w:rsid w:val="00412679"/>
    <w:rsid w:val="00412757"/>
    <w:rsid w:val="00413C3E"/>
    <w:rsid w:val="00414C20"/>
    <w:rsid w:val="00415918"/>
    <w:rsid w:val="00417170"/>
    <w:rsid w:val="004220CA"/>
    <w:rsid w:val="0042367F"/>
    <w:rsid w:val="0042391B"/>
    <w:rsid w:val="0042434A"/>
    <w:rsid w:val="00427529"/>
    <w:rsid w:val="00432D65"/>
    <w:rsid w:val="004405C0"/>
    <w:rsid w:val="0044064D"/>
    <w:rsid w:val="0044139C"/>
    <w:rsid w:val="00441DF6"/>
    <w:rsid w:val="00445D84"/>
    <w:rsid w:val="004529BF"/>
    <w:rsid w:val="00453F28"/>
    <w:rsid w:val="0045497C"/>
    <w:rsid w:val="00456E01"/>
    <w:rsid w:val="004578CA"/>
    <w:rsid w:val="00457F4F"/>
    <w:rsid w:val="00460189"/>
    <w:rsid w:val="004623CF"/>
    <w:rsid w:val="00462640"/>
    <w:rsid w:val="00462C7C"/>
    <w:rsid w:val="004636B8"/>
    <w:rsid w:val="00464BD9"/>
    <w:rsid w:val="00470052"/>
    <w:rsid w:val="00470C9E"/>
    <w:rsid w:val="00472A06"/>
    <w:rsid w:val="00474511"/>
    <w:rsid w:val="004748FA"/>
    <w:rsid w:val="00475A3C"/>
    <w:rsid w:val="004772FB"/>
    <w:rsid w:val="00477F41"/>
    <w:rsid w:val="0048069C"/>
    <w:rsid w:val="00480860"/>
    <w:rsid w:val="0048088C"/>
    <w:rsid w:val="0048310B"/>
    <w:rsid w:val="00483122"/>
    <w:rsid w:val="00486EA6"/>
    <w:rsid w:val="004900C1"/>
    <w:rsid w:val="004908E5"/>
    <w:rsid w:val="00490E04"/>
    <w:rsid w:val="00491E9A"/>
    <w:rsid w:val="0049274A"/>
    <w:rsid w:val="00492D0D"/>
    <w:rsid w:val="004969A8"/>
    <w:rsid w:val="004A0421"/>
    <w:rsid w:val="004A2285"/>
    <w:rsid w:val="004A2A02"/>
    <w:rsid w:val="004A3003"/>
    <w:rsid w:val="004A30A8"/>
    <w:rsid w:val="004A3722"/>
    <w:rsid w:val="004A4C51"/>
    <w:rsid w:val="004A59F8"/>
    <w:rsid w:val="004A66DE"/>
    <w:rsid w:val="004B05AF"/>
    <w:rsid w:val="004B1B69"/>
    <w:rsid w:val="004B37C4"/>
    <w:rsid w:val="004B3DF5"/>
    <w:rsid w:val="004C4305"/>
    <w:rsid w:val="004C5A00"/>
    <w:rsid w:val="004C5EE0"/>
    <w:rsid w:val="004C6071"/>
    <w:rsid w:val="004D04A7"/>
    <w:rsid w:val="004D2698"/>
    <w:rsid w:val="004D2BCE"/>
    <w:rsid w:val="004D2CF0"/>
    <w:rsid w:val="004D3789"/>
    <w:rsid w:val="004D3955"/>
    <w:rsid w:val="004D55C8"/>
    <w:rsid w:val="004D6CF1"/>
    <w:rsid w:val="004D7657"/>
    <w:rsid w:val="004D7CB5"/>
    <w:rsid w:val="004E0A94"/>
    <w:rsid w:val="004E0DA2"/>
    <w:rsid w:val="004E1C1E"/>
    <w:rsid w:val="004E1E63"/>
    <w:rsid w:val="004E2B1D"/>
    <w:rsid w:val="004E3122"/>
    <w:rsid w:val="004E381C"/>
    <w:rsid w:val="004E78F3"/>
    <w:rsid w:val="004F2D7C"/>
    <w:rsid w:val="004F2DA3"/>
    <w:rsid w:val="004F3587"/>
    <w:rsid w:val="004F413B"/>
    <w:rsid w:val="004F6595"/>
    <w:rsid w:val="004F7030"/>
    <w:rsid w:val="00502385"/>
    <w:rsid w:val="00505B34"/>
    <w:rsid w:val="00505C2F"/>
    <w:rsid w:val="00514557"/>
    <w:rsid w:val="00515C45"/>
    <w:rsid w:val="0051760C"/>
    <w:rsid w:val="00526BC6"/>
    <w:rsid w:val="005276B0"/>
    <w:rsid w:val="00527DB6"/>
    <w:rsid w:val="00527DE0"/>
    <w:rsid w:val="005318AB"/>
    <w:rsid w:val="005332C0"/>
    <w:rsid w:val="00533840"/>
    <w:rsid w:val="00533C1B"/>
    <w:rsid w:val="00534BAF"/>
    <w:rsid w:val="0053580A"/>
    <w:rsid w:val="00537973"/>
    <w:rsid w:val="00542642"/>
    <w:rsid w:val="0054368F"/>
    <w:rsid w:val="00543EE7"/>
    <w:rsid w:val="00554121"/>
    <w:rsid w:val="0055522E"/>
    <w:rsid w:val="0055704C"/>
    <w:rsid w:val="0056089A"/>
    <w:rsid w:val="005610D4"/>
    <w:rsid w:val="00561C1F"/>
    <w:rsid w:val="00561C27"/>
    <w:rsid w:val="0056481B"/>
    <w:rsid w:val="00564A83"/>
    <w:rsid w:val="00565DBF"/>
    <w:rsid w:val="00566643"/>
    <w:rsid w:val="005674D1"/>
    <w:rsid w:val="00567FA4"/>
    <w:rsid w:val="00570689"/>
    <w:rsid w:val="00570849"/>
    <w:rsid w:val="00572B2F"/>
    <w:rsid w:val="00573E8C"/>
    <w:rsid w:val="0057429D"/>
    <w:rsid w:val="00574806"/>
    <w:rsid w:val="005761D1"/>
    <w:rsid w:val="00576F04"/>
    <w:rsid w:val="00576FD3"/>
    <w:rsid w:val="00580369"/>
    <w:rsid w:val="00581614"/>
    <w:rsid w:val="00583699"/>
    <w:rsid w:val="00584C30"/>
    <w:rsid w:val="00585B30"/>
    <w:rsid w:val="00585ED0"/>
    <w:rsid w:val="00590214"/>
    <w:rsid w:val="005917C9"/>
    <w:rsid w:val="005918C5"/>
    <w:rsid w:val="00594361"/>
    <w:rsid w:val="00595F56"/>
    <w:rsid w:val="0059653F"/>
    <w:rsid w:val="005A0ECF"/>
    <w:rsid w:val="005A1F09"/>
    <w:rsid w:val="005A205F"/>
    <w:rsid w:val="005A235D"/>
    <w:rsid w:val="005A4C64"/>
    <w:rsid w:val="005B1CAE"/>
    <w:rsid w:val="005B352D"/>
    <w:rsid w:val="005B58FA"/>
    <w:rsid w:val="005B7EE4"/>
    <w:rsid w:val="005C0CAB"/>
    <w:rsid w:val="005C0F50"/>
    <w:rsid w:val="005C20C0"/>
    <w:rsid w:val="005C3C4F"/>
    <w:rsid w:val="005C3EED"/>
    <w:rsid w:val="005C647F"/>
    <w:rsid w:val="005C79C2"/>
    <w:rsid w:val="005C7CB3"/>
    <w:rsid w:val="005D07D2"/>
    <w:rsid w:val="005D0A5D"/>
    <w:rsid w:val="005D16B8"/>
    <w:rsid w:val="005D199F"/>
    <w:rsid w:val="005D24C7"/>
    <w:rsid w:val="005D7474"/>
    <w:rsid w:val="005E2134"/>
    <w:rsid w:val="005E2FDD"/>
    <w:rsid w:val="005E3388"/>
    <w:rsid w:val="005E707F"/>
    <w:rsid w:val="005E7AD8"/>
    <w:rsid w:val="005E7C92"/>
    <w:rsid w:val="005F0E4F"/>
    <w:rsid w:val="005F154A"/>
    <w:rsid w:val="005F3705"/>
    <w:rsid w:val="005F5106"/>
    <w:rsid w:val="005F5D14"/>
    <w:rsid w:val="005F6695"/>
    <w:rsid w:val="005F6C62"/>
    <w:rsid w:val="00602AF3"/>
    <w:rsid w:val="00606024"/>
    <w:rsid w:val="00607AEB"/>
    <w:rsid w:val="00610C72"/>
    <w:rsid w:val="00615CD6"/>
    <w:rsid w:val="00616CB9"/>
    <w:rsid w:val="006230A0"/>
    <w:rsid w:val="006234DD"/>
    <w:rsid w:val="00625D2C"/>
    <w:rsid w:val="0063096D"/>
    <w:rsid w:val="006367B2"/>
    <w:rsid w:val="00641C5A"/>
    <w:rsid w:val="00642BD1"/>
    <w:rsid w:val="0064787E"/>
    <w:rsid w:val="00651436"/>
    <w:rsid w:val="006527B9"/>
    <w:rsid w:val="00654481"/>
    <w:rsid w:val="00654F36"/>
    <w:rsid w:val="00657C82"/>
    <w:rsid w:val="00661783"/>
    <w:rsid w:val="00662576"/>
    <w:rsid w:val="00662CE0"/>
    <w:rsid w:val="006650A0"/>
    <w:rsid w:val="006656A7"/>
    <w:rsid w:val="00667E8C"/>
    <w:rsid w:val="00672DA8"/>
    <w:rsid w:val="00676F56"/>
    <w:rsid w:val="0068024B"/>
    <w:rsid w:val="00681080"/>
    <w:rsid w:val="0068172D"/>
    <w:rsid w:val="0068192A"/>
    <w:rsid w:val="00681CA3"/>
    <w:rsid w:val="00682ECA"/>
    <w:rsid w:val="00683967"/>
    <w:rsid w:val="00683A4B"/>
    <w:rsid w:val="00684228"/>
    <w:rsid w:val="00684E61"/>
    <w:rsid w:val="00685F74"/>
    <w:rsid w:val="00686CF4"/>
    <w:rsid w:val="00691A44"/>
    <w:rsid w:val="006924AA"/>
    <w:rsid w:val="006A040B"/>
    <w:rsid w:val="006A41B3"/>
    <w:rsid w:val="006A5D23"/>
    <w:rsid w:val="006A6BCF"/>
    <w:rsid w:val="006B3350"/>
    <w:rsid w:val="006B45FF"/>
    <w:rsid w:val="006B507F"/>
    <w:rsid w:val="006B6206"/>
    <w:rsid w:val="006B6F59"/>
    <w:rsid w:val="006B7B88"/>
    <w:rsid w:val="006B7BFB"/>
    <w:rsid w:val="006C13D5"/>
    <w:rsid w:val="006C2244"/>
    <w:rsid w:val="006C46C2"/>
    <w:rsid w:val="006C47AE"/>
    <w:rsid w:val="006C7490"/>
    <w:rsid w:val="006D017A"/>
    <w:rsid w:val="006D2202"/>
    <w:rsid w:val="006D529D"/>
    <w:rsid w:val="006D5725"/>
    <w:rsid w:val="006E06F4"/>
    <w:rsid w:val="006E0A40"/>
    <w:rsid w:val="006E166B"/>
    <w:rsid w:val="006E2792"/>
    <w:rsid w:val="006E64A6"/>
    <w:rsid w:val="006F0110"/>
    <w:rsid w:val="006F100E"/>
    <w:rsid w:val="006F40D5"/>
    <w:rsid w:val="006F6C64"/>
    <w:rsid w:val="006F710D"/>
    <w:rsid w:val="006F77D5"/>
    <w:rsid w:val="006F78A3"/>
    <w:rsid w:val="007002DD"/>
    <w:rsid w:val="00701392"/>
    <w:rsid w:val="00701995"/>
    <w:rsid w:val="00704D3A"/>
    <w:rsid w:val="007063D7"/>
    <w:rsid w:val="00707F22"/>
    <w:rsid w:val="00710D05"/>
    <w:rsid w:val="00710EE3"/>
    <w:rsid w:val="00710F99"/>
    <w:rsid w:val="00711B35"/>
    <w:rsid w:val="00713507"/>
    <w:rsid w:val="007137CB"/>
    <w:rsid w:val="00713CB9"/>
    <w:rsid w:val="0071660C"/>
    <w:rsid w:val="0072185B"/>
    <w:rsid w:val="0072529F"/>
    <w:rsid w:val="00726168"/>
    <w:rsid w:val="00726297"/>
    <w:rsid w:val="00730662"/>
    <w:rsid w:val="007314E6"/>
    <w:rsid w:val="00733AEF"/>
    <w:rsid w:val="00736DFB"/>
    <w:rsid w:val="007374BF"/>
    <w:rsid w:val="0073794D"/>
    <w:rsid w:val="0074060B"/>
    <w:rsid w:val="007412B2"/>
    <w:rsid w:val="00742B7B"/>
    <w:rsid w:val="00742D12"/>
    <w:rsid w:val="00743B15"/>
    <w:rsid w:val="00745A4C"/>
    <w:rsid w:val="00750676"/>
    <w:rsid w:val="007508A2"/>
    <w:rsid w:val="00751316"/>
    <w:rsid w:val="007529F1"/>
    <w:rsid w:val="00755C78"/>
    <w:rsid w:val="0076003B"/>
    <w:rsid w:val="0076044B"/>
    <w:rsid w:val="00760462"/>
    <w:rsid w:val="00760B20"/>
    <w:rsid w:val="007640EE"/>
    <w:rsid w:val="00764A68"/>
    <w:rsid w:val="00766787"/>
    <w:rsid w:val="00770839"/>
    <w:rsid w:val="007738E5"/>
    <w:rsid w:val="00774984"/>
    <w:rsid w:val="00774A76"/>
    <w:rsid w:val="00775BAA"/>
    <w:rsid w:val="00776EC2"/>
    <w:rsid w:val="007806E1"/>
    <w:rsid w:val="00784B42"/>
    <w:rsid w:val="00787289"/>
    <w:rsid w:val="00791748"/>
    <w:rsid w:val="00793636"/>
    <w:rsid w:val="00794F47"/>
    <w:rsid w:val="007A340A"/>
    <w:rsid w:val="007A464B"/>
    <w:rsid w:val="007A58E3"/>
    <w:rsid w:val="007A631E"/>
    <w:rsid w:val="007A7C85"/>
    <w:rsid w:val="007B02B8"/>
    <w:rsid w:val="007B2457"/>
    <w:rsid w:val="007B45C7"/>
    <w:rsid w:val="007B6992"/>
    <w:rsid w:val="007B7B0D"/>
    <w:rsid w:val="007B7CEE"/>
    <w:rsid w:val="007C0F75"/>
    <w:rsid w:val="007C0F94"/>
    <w:rsid w:val="007C1EC6"/>
    <w:rsid w:val="007C222E"/>
    <w:rsid w:val="007C2A41"/>
    <w:rsid w:val="007C35EB"/>
    <w:rsid w:val="007C78A8"/>
    <w:rsid w:val="007D0FDD"/>
    <w:rsid w:val="007D23ED"/>
    <w:rsid w:val="007D4BCF"/>
    <w:rsid w:val="007D588E"/>
    <w:rsid w:val="007D7AA1"/>
    <w:rsid w:val="007E0DCA"/>
    <w:rsid w:val="007E1244"/>
    <w:rsid w:val="007E144F"/>
    <w:rsid w:val="007E25D0"/>
    <w:rsid w:val="007E3818"/>
    <w:rsid w:val="007E42FC"/>
    <w:rsid w:val="007E50E3"/>
    <w:rsid w:val="007E74EF"/>
    <w:rsid w:val="007E76E5"/>
    <w:rsid w:val="007F2B14"/>
    <w:rsid w:val="007F46E9"/>
    <w:rsid w:val="007F4E5A"/>
    <w:rsid w:val="007F52DF"/>
    <w:rsid w:val="00800198"/>
    <w:rsid w:val="008003A8"/>
    <w:rsid w:val="008015B0"/>
    <w:rsid w:val="008031C5"/>
    <w:rsid w:val="008033BB"/>
    <w:rsid w:val="008033D0"/>
    <w:rsid w:val="00806223"/>
    <w:rsid w:val="00806675"/>
    <w:rsid w:val="00807D1E"/>
    <w:rsid w:val="00811385"/>
    <w:rsid w:val="008130C4"/>
    <w:rsid w:val="00813F73"/>
    <w:rsid w:val="00814521"/>
    <w:rsid w:val="008223DF"/>
    <w:rsid w:val="0082253F"/>
    <w:rsid w:val="00824058"/>
    <w:rsid w:val="00824088"/>
    <w:rsid w:val="0082447A"/>
    <w:rsid w:val="00824511"/>
    <w:rsid w:val="008247DF"/>
    <w:rsid w:val="00826E1F"/>
    <w:rsid w:val="0082702F"/>
    <w:rsid w:val="008276E3"/>
    <w:rsid w:val="00831071"/>
    <w:rsid w:val="0083175D"/>
    <w:rsid w:val="008328DB"/>
    <w:rsid w:val="0083313F"/>
    <w:rsid w:val="00833298"/>
    <w:rsid w:val="0083460D"/>
    <w:rsid w:val="00834B66"/>
    <w:rsid w:val="00835825"/>
    <w:rsid w:val="00836634"/>
    <w:rsid w:val="00840A80"/>
    <w:rsid w:val="00842D89"/>
    <w:rsid w:val="00843327"/>
    <w:rsid w:val="008447BD"/>
    <w:rsid w:val="00850295"/>
    <w:rsid w:val="00853512"/>
    <w:rsid w:val="00853ECA"/>
    <w:rsid w:val="00855B19"/>
    <w:rsid w:val="008604C3"/>
    <w:rsid w:val="0086167C"/>
    <w:rsid w:val="00864694"/>
    <w:rsid w:val="00864C19"/>
    <w:rsid w:val="00865BC7"/>
    <w:rsid w:val="00870795"/>
    <w:rsid w:val="008712A9"/>
    <w:rsid w:val="008726EB"/>
    <w:rsid w:val="008732FD"/>
    <w:rsid w:val="008738AE"/>
    <w:rsid w:val="0087693C"/>
    <w:rsid w:val="00876BCA"/>
    <w:rsid w:val="00876D41"/>
    <w:rsid w:val="00880097"/>
    <w:rsid w:val="00883841"/>
    <w:rsid w:val="00887F8C"/>
    <w:rsid w:val="00890A11"/>
    <w:rsid w:val="008A0154"/>
    <w:rsid w:val="008A01BE"/>
    <w:rsid w:val="008A31A8"/>
    <w:rsid w:val="008A676E"/>
    <w:rsid w:val="008A7145"/>
    <w:rsid w:val="008A7398"/>
    <w:rsid w:val="008A758F"/>
    <w:rsid w:val="008B0BDF"/>
    <w:rsid w:val="008B23F8"/>
    <w:rsid w:val="008B455E"/>
    <w:rsid w:val="008C0EE9"/>
    <w:rsid w:val="008C246A"/>
    <w:rsid w:val="008C3521"/>
    <w:rsid w:val="008C3AC2"/>
    <w:rsid w:val="008C5219"/>
    <w:rsid w:val="008C6815"/>
    <w:rsid w:val="008C6AF5"/>
    <w:rsid w:val="008D0F64"/>
    <w:rsid w:val="008D152B"/>
    <w:rsid w:val="008D28F1"/>
    <w:rsid w:val="008D3ED8"/>
    <w:rsid w:val="008D41F7"/>
    <w:rsid w:val="008D4E11"/>
    <w:rsid w:val="008D58DC"/>
    <w:rsid w:val="008D6CFF"/>
    <w:rsid w:val="008D6D10"/>
    <w:rsid w:val="008D7ED3"/>
    <w:rsid w:val="008E495A"/>
    <w:rsid w:val="008E532E"/>
    <w:rsid w:val="008E55E0"/>
    <w:rsid w:val="008E5EE6"/>
    <w:rsid w:val="008E75D3"/>
    <w:rsid w:val="008E7EE8"/>
    <w:rsid w:val="008F000A"/>
    <w:rsid w:val="008F10EF"/>
    <w:rsid w:val="008F32D2"/>
    <w:rsid w:val="008F36F4"/>
    <w:rsid w:val="008F456B"/>
    <w:rsid w:val="008F6F5B"/>
    <w:rsid w:val="009012C5"/>
    <w:rsid w:val="0090354E"/>
    <w:rsid w:val="00903994"/>
    <w:rsid w:val="00910533"/>
    <w:rsid w:val="00912EA5"/>
    <w:rsid w:val="00913583"/>
    <w:rsid w:val="00914145"/>
    <w:rsid w:val="00914590"/>
    <w:rsid w:val="00914F37"/>
    <w:rsid w:val="009161A6"/>
    <w:rsid w:val="0092005E"/>
    <w:rsid w:val="0092463F"/>
    <w:rsid w:val="00924CE4"/>
    <w:rsid w:val="00926CB0"/>
    <w:rsid w:val="00927970"/>
    <w:rsid w:val="00931700"/>
    <w:rsid w:val="00932249"/>
    <w:rsid w:val="009347B8"/>
    <w:rsid w:val="00935BC4"/>
    <w:rsid w:val="00936B18"/>
    <w:rsid w:val="00941FCB"/>
    <w:rsid w:val="00943A0E"/>
    <w:rsid w:val="00945D7E"/>
    <w:rsid w:val="00945E64"/>
    <w:rsid w:val="009463A8"/>
    <w:rsid w:val="009511F8"/>
    <w:rsid w:val="00952FE5"/>
    <w:rsid w:val="009533C4"/>
    <w:rsid w:val="009541FD"/>
    <w:rsid w:val="0095433F"/>
    <w:rsid w:val="0095578A"/>
    <w:rsid w:val="00955E81"/>
    <w:rsid w:val="00962EB5"/>
    <w:rsid w:val="00962F8A"/>
    <w:rsid w:val="009633E5"/>
    <w:rsid w:val="00964197"/>
    <w:rsid w:val="00972DE7"/>
    <w:rsid w:val="00973205"/>
    <w:rsid w:val="00974E2B"/>
    <w:rsid w:val="009757C1"/>
    <w:rsid w:val="009775AA"/>
    <w:rsid w:val="009779B7"/>
    <w:rsid w:val="0098256C"/>
    <w:rsid w:val="00983884"/>
    <w:rsid w:val="00985130"/>
    <w:rsid w:val="00985223"/>
    <w:rsid w:val="009854DC"/>
    <w:rsid w:val="00986D59"/>
    <w:rsid w:val="0098728C"/>
    <w:rsid w:val="0099042C"/>
    <w:rsid w:val="009908CD"/>
    <w:rsid w:val="00993020"/>
    <w:rsid w:val="009933E9"/>
    <w:rsid w:val="009940CC"/>
    <w:rsid w:val="009A02BC"/>
    <w:rsid w:val="009A0CEC"/>
    <w:rsid w:val="009A141B"/>
    <w:rsid w:val="009A14CD"/>
    <w:rsid w:val="009A1977"/>
    <w:rsid w:val="009A1B61"/>
    <w:rsid w:val="009A20C1"/>
    <w:rsid w:val="009A2309"/>
    <w:rsid w:val="009A3C56"/>
    <w:rsid w:val="009A415A"/>
    <w:rsid w:val="009A6765"/>
    <w:rsid w:val="009A72E5"/>
    <w:rsid w:val="009A75B4"/>
    <w:rsid w:val="009A7E65"/>
    <w:rsid w:val="009B23BC"/>
    <w:rsid w:val="009B6421"/>
    <w:rsid w:val="009C16B6"/>
    <w:rsid w:val="009C43A0"/>
    <w:rsid w:val="009C6F0C"/>
    <w:rsid w:val="009C7236"/>
    <w:rsid w:val="009D0774"/>
    <w:rsid w:val="009D23CB"/>
    <w:rsid w:val="009D35D9"/>
    <w:rsid w:val="009D3C0C"/>
    <w:rsid w:val="009D4CB2"/>
    <w:rsid w:val="009D6402"/>
    <w:rsid w:val="009E099F"/>
    <w:rsid w:val="009E1542"/>
    <w:rsid w:val="009E3323"/>
    <w:rsid w:val="009E3AF8"/>
    <w:rsid w:val="009E5922"/>
    <w:rsid w:val="009E64FA"/>
    <w:rsid w:val="009F3AF7"/>
    <w:rsid w:val="009F75CC"/>
    <w:rsid w:val="009F768C"/>
    <w:rsid w:val="00A01E91"/>
    <w:rsid w:val="00A03207"/>
    <w:rsid w:val="00A03798"/>
    <w:rsid w:val="00A03894"/>
    <w:rsid w:val="00A059E5"/>
    <w:rsid w:val="00A0753D"/>
    <w:rsid w:val="00A07AB8"/>
    <w:rsid w:val="00A12BD7"/>
    <w:rsid w:val="00A12D8B"/>
    <w:rsid w:val="00A13690"/>
    <w:rsid w:val="00A15665"/>
    <w:rsid w:val="00A16245"/>
    <w:rsid w:val="00A166DB"/>
    <w:rsid w:val="00A22295"/>
    <w:rsid w:val="00A22949"/>
    <w:rsid w:val="00A243E5"/>
    <w:rsid w:val="00A3029F"/>
    <w:rsid w:val="00A3576C"/>
    <w:rsid w:val="00A36B43"/>
    <w:rsid w:val="00A37D39"/>
    <w:rsid w:val="00A40432"/>
    <w:rsid w:val="00A4068D"/>
    <w:rsid w:val="00A46A23"/>
    <w:rsid w:val="00A50521"/>
    <w:rsid w:val="00A51A73"/>
    <w:rsid w:val="00A5421B"/>
    <w:rsid w:val="00A54238"/>
    <w:rsid w:val="00A54D4D"/>
    <w:rsid w:val="00A55348"/>
    <w:rsid w:val="00A55722"/>
    <w:rsid w:val="00A57849"/>
    <w:rsid w:val="00A602EE"/>
    <w:rsid w:val="00A611FA"/>
    <w:rsid w:val="00A61FCF"/>
    <w:rsid w:val="00A6246A"/>
    <w:rsid w:val="00A630ED"/>
    <w:rsid w:val="00A65675"/>
    <w:rsid w:val="00A65692"/>
    <w:rsid w:val="00A657E7"/>
    <w:rsid w:val="00A66A55"/>
    <w:rsid w:val="00A672C2"/>
    <w:rsid w:val="00A67B6A"/>
    <w:rsid w:val="00A7218B"/>
    <w:rsid w:val="00A735CF"/>
    <w:rsid w:val="00A74808"/>
    <w:rsid w:val="00A749A0"/>
    <w:rsid w:val="00A7710A"/>
    <w:rsid w:val="00A778B1"/>
    <w:rsid w:val="00A820D7"/>
    <w:rsid w:val="00A8376A"/>
    <w:rsid w:val="00A83E74"/>
    <w:rsid w:val="00A860B6"/>
    <w:rsid w:val="00A87D2D"/>
    <w:rsid w:val="00A90C45"/>
    <w:rsid w:val="00A91778"/>
    <w:rsid w:val="00A91D82"/>
    <w:rsid w:val="00A92410"/>
    <w:rsid w:val="00A95683"/>
    <w:rsid w:val="00A9573D"/>
    <w:rsid w:val="00AA6799"/>
    <w:rsid w:val="00AA7465"/>
    <w:rsid w:val="00AB450E"/>
    <w:rsid w:val="00AB4CEE"/>
    <w:rsid w:val="00AB56DB"/>
    <w:rsid w:val="00AC0E95"/>
    <w:rsid w:val="00AC7577"/>
    <w:rsid w:val="00AD0A03"/>
    <w:rsid w:val="00AD0D37"/>
    <w:rsid w:val="00AD3BDB"/>
    <w:rsid w:val="00AD4BC4"/>
    <w:rsid w:val="00AD5967"/>
    <w:rsid w:val="00AD78F0"/>
    <w:rsid w:val="00AD7B04"/>
    <w:rsid w:val="00AE0F2A"/>
    <w:rsid w:val="00AE1E9A"/>
    <w:rsid w:val="00AE20FC"/>
    <w:rsid w:val="00AE23F8"/>
    <w:rsid w:val="00AE362C"/>
    <w:rsid w:val="00AE3AF3"/>
    <w:rsid w:val="00AE42D2"/>
    <w:rsid w:val="00AE62F4"/>
    <w:rsid w:val="00AE72D7"/>
    <w:rsid w:val="00AE7FC8"/>
    <w:rsid w:val="00AF324F"/>
    <w:rsid w:val="00AF594D"/>
    <w:rsid w:val="00AF667B"/>
    <w:rsid w:val="00AF6AAC"/>
    <w:rsid w:val="00AF75F6"/>
    <w:rsid w:val="00B01523"/>
    <w:rsid w:val="00B03DAA"/>
    <w:rsid w:val="00B041A6"/>
    <w:rsid w:val="00B07131"/>
    <w:rsid w:val="00B07AA8"/>
    <w:rsid w:val="00B1025B"/>
    <w:rsid w:val="00B108B6"/>
    <w:rsid w:val="00B118DC"/>
    <w:rsid w:val="00B12950"/>
    <w:rsid w:val="00B141B6"/>
    <w:rsid w:val="00B16D50"/>
    <w:rsid w:val="00B205E0"/>
    <w:rsid w:val="00B21C88"/>
    <w:rsid w:val="00B245E9"/>
    <w:rsid w:val="00B26BD5"/>
    <w:rsid w:val="00B278DA"/>
    <w:rsid w:val="00B31B76"/>
    <w:rsid w:val="00B360B8"/>
    <w:rsid w:val="00B36A92"/>
    <w:rsid w:val="00B36F7F"/>
    <w:rsid w:val="00B40EEB"/>
    <w:rsid w:val="00B423C6"/>
    <w:rsid w:val="00B44F04"/>
    <w:rsid w:val="00B45A67"/>
    <w:rsid w:val="00B46261"/>
    <w:rsid w:val="00B47532"/>
    <w:rsid w:val="00B4767A"/>
    <w:rsid w:val="00B507C9"/>
    <w:rsid w:val="00B52B4F"/>
    <w:rsid w:val="00B560BC"/>
    <w:rsid w:val="00B60779"/>
    <w:rsid w:val="00B60F4B"/>
    <w:rsid w:val="00B6565C"/>
    <w:rsid w:val="00B7120C"/>
    <w:rsid w:val="00B751E2"/>
    <w:rsid w:val="00B75907"/>
    <w:rsid w:val="00B8072E"/>
    <w:rsid w:val="00B829D7"/>
    <w:rsid w:val="00B85305"/>
    <w:rsid w:val="00B85491"/>
    <w:rsid w:val="00B86642"/>
    <w:rsid w:val="00B866FB"/>
    <w:rsid w:val="00B86EB4"/>
    <w:rsid w:val="00B935E1"/>
    <w:rsid w:val="00B95C0A"/>
    <w:rsid w:val="00B9623B"/>
    <w:rsid w:val="00B97192"/>
    <w:rsid w:val="00B9744D"/>
    <w:rsid w:val="00BA241F"/>
    <w:rsid w:val="00BA5DAA"/>
    <w:rsid w:val="00BA7659"/>
    <w:rsid w:val="00BB2C9F"/>
    <w:rsid w:val="00BB33A3"/>
    <w:rsid w:val="00BB3EF7"/>
    <w:rsid w:val="00BB3F12"/>
    <w:rsid w:val="00BB4FA9"/>
    <w:rsid w:val="00BB53A6"/>
    <w:rsid w:val="00BB72ED"/>
    <w:rsid w:val="00BB792E"/>
    <w:rsid w:val="00BC7252"/>
    <w:rsid w:val="00BC74DB"/>
    <w:rsid w:val="00BC78AF"/>
    <w:rsid w:val="00BD04EC"/>
    <w:rsid w:val="00BD0FF4"/>
    <w:rsid w:val="00BD29F3"/>
    <w:rsid w:val="00BD34B7"/>
    <w:rsid w:val="00BD5256"/>
    <w:rsid w:val="00BD62C1"/>
    <w:rsid w:val="00BD6F6F"/>
    <w:rsid w:val="00BD73D9"/>
    <w:rsid w:val="00BE10B1"/>
    <w:rsid w:val="00BE1216"/>
    <w:rsid w:val="00BE1248"/>
    <w:rsid w:val="00BE1FA0"/>
    <w:rsid w:val="00BE2785"/>
    <w:rsid w:val="00BE75C6"/>
    <w:rsid w:val="00BE7F46"/>
    <w:rsid w:val="00BF0828"/>
    <w:rsid w:val="00BF146B"/>
    <w:rsid w:val="00BF1A57"/>
    <w:rsid w:val="00BF1F8C"/>
    <w:rsid w:val="00BF38AE"/>
    <w:rsid w:val="00BF4F26"/>
    <w:rsid w:val="00C00746"/>
    <w:rsid w:val="00C013F8"/>
    <w:rsid w:val="00C01BE2"/>
    <w:rsid w:val="00C026B0"/>
    <w:rsid w:val="00C03C56"/>
    <w:rsid w:val="00C04ACA"/>
    <w:rsid w:val="00C11A22"/>
    <w:rsid w:val="00C125BA"/>
    <w:rsid w:val="00C16032"/>
    <w:rsid w:val="00C1786C"/>
    <w:rsid w:val="00C21DA5"/>
    <w:rsid w:val="00C2434D"/>
    <w:rsid w:val="00C24FC7"/>
    <w:rsid w:val="00C26574"/>
    <w:rsid w:val="00C26667"/>
    <w:rsid w:val="00C26E3E"/>
    <w:rsid w:val="00C30EEC"/>
    <w:rsid w:val="00C31A77"/>
    <w:rsid w:val="00C3379D"/>
    <w:rsid w:val="00C33E4E"/>
    <w:rsid w:val="00C41621"/>
    <w:rsid w:val="00C41678"/>
    <w:rsid w:val="00C43250"/>
    <w:rsid w:val="00C46DE1"/>
    <w:rsid w:val="00C46E23"/>
    <w:rsid w:val="00C47B47"/>
    <w:rsid w:val="00C5009D"/>
    <w:rsid w:val="00C50FD3"/>
    <w:rsid w:val="00C51782"/>
    <w:rsid w:val="00C554CB"/>
    <w:rsid w:val="00C56D0C"/>
    <w:rsid w:val="00C57D97"/>
    <w:rsid w:val="00C650E6"/>
    <w:rsid w:val="00C66224"/>
    <w:rsid w:val="00C70487"/>
    <w:rsid w:val="00C7399A"/>
    <w:rsid w:val="00C76A88"/>
    <w:rsid w:val="00C76FDA"/>
    <w:rsid w:val="00C772A1"/>
    <w:rsid w:val="00C8275E"/>
    <w:rsid w:val="00C8299B"/>
    <w:rsid w:val="00C8510E"/>
    <w:rsid w:val="00C878E3"/>
    <w:rsid w:val="00C911A2"/>
    <w:rsid w:val="00C94E49"/>
    <w:rsid w:val="00CA0E9F"/>
    <w:rsid w:val="00CA39C6"/>
    <w:rsid w:val="00CA462C"/>
    <w:rsid w:val="00CA6621"/>
    <w:rsid w:val="00CA7C55"/>
    <w:rsid w:val="00CB1F91"/>
    <w:rsid w:val="00CB21F2"/>
    <w:rsid w:val="00CB3DCE"/>
    <w:rsid w:val="00CB4F80"/>
    <w:rsid w:val="00CC0F83"/>
    <w:rsid w:val="00CC1FB7"/>
    <w:rsid w:val="00CC3C48"/>
    <w:rsid w:val="00CC56B0"/>
    <w:rsid w:val="00CD004A"/>
    <w:rsid w:val="00CD1741"/>
    <w:rsid w:val="00CD17CB"/>
    <w:rsid w:val="00CD1FB5"/>
    <w:rsid w:val="00CD245C"/>
    <w:rsid w:val="00CD3534"/>
    <w:rsid w:val="00CD383E"/>
    <w:rsid w:val="00CD5743"/>
    <w:rsid w:val="00CE16A5"/>
    <w:rsid w:val="00CE1CD4"/>
    <w:rsid w:val="00CE211B"/>
    <w:rsid w:val="00CE2FC2"/>
    <w:rsid w:val="00CE421A"/>
    <w:rsid w:val="00CE5505"/>
    <w:rsid w:val="00CE5EE5"/>
    <w:rsid w:val="00CE6025"/>
    <w:rsid w:val="00CE7AE1"/>
    <w:rsid w:val="00CF2C57"/>
    <w:rsid w:val="00CF5E6D"/>
    <w:rsid w:val="00CF626C"/>
    <w:rsid w:val="00CF7BA1"/>
    <w:rsid w:val="00D00181"/>
    <w:rsid w:val="00D00A50"/>
    <w:rsid w:val="00D01BF5"/>
    <w:rsid w:val="00D02267"/>
    <w:rsid w:val="00D02C17"/>
    <w:rsid w:val="00D03F91"/>
    <w:rsid w:val="00D0477D"/>
    <w:rsid w:val="00D04A54"/>
    <w:rsid w:val="00D05161"/>
    <w:rsid w:val="00D072F2"/>
    <w:rsid w:val="00D11244"/>
    <w:rsid w:val="00D12B27"/>
    <w:rsid w:val="00D133B0"/>
    <w:rsid w:val="00D215F7"/>
    <w:rsid w:val="00D220B9"/>
    <w:rsid w:val="00D222C2"/>
    <w:rsid w:val="00D23F92"/>
    <w:rsid w:val="00D25F64"/>
    <w:rsid w:val="00D32DA6"/>
    <w:rsid w:val="00D34115"/>
    <w:rsid w:val="00D375FA"/>
    <w:rsid w:val="00D377E4"/>
    <w:rsid w:val="00D378FF"/>
    <w:rsid w:val="00D43119"/>
    <w:rsid w:val="00D43D22"/>
    <w:rsid w:val="00D45051"/>
    <w:rsid w:val="00D464B7"/>
    <w:rsid w:val="00D46847"/>
    <w:rsid w:val="00D46D1F"/>
    <w:rsid w:val="00D50E51"/>
    <w:rsid w:val="00D50F72"/>
    <w:rsid w:val="00D52821"/>
    <w:rsid w:val="00D55CED"/>
    <w:rsid w:val="00D57CBD"/>
    <w:rsid w:val="00D614A8"/>
    <w:rsid w:val="00D62561"/>
    <w:rsid w:val="00D63D88"/>
    <w:rsid w:val="00D65C3F"/>
    <w:rsid w:val="00D66297"/>
    <w:rsid w:val="00D67085"/>
    <w:rsid w:val="00D67C34"/>
    <w:rsid w:val="00D7383D"/>
    <w:rsid w:val="00D75831"/>
    <w:rsid w:val="00D8085F"/>
    <w:rsid w:val="00D817DF"/>
    <w:rsid w:val="00D8336E"/>
    <w:rsid w:val="00D869D2"/>
    <w:rsid w:val="00D90F04"/>
    <w:rsid w:val="00D94784"/>
    <w:rsid w:val="00D95292"/>
    <w:rsid w:val="00D96940"/>
    <w:rsid w:val="00D970BE"/>
    <w:rsid w:val="00D975C1"/>
    <w:rsid w:val="00DA2751"/>
    <w:rsid w:val="00DA2C10"/>
    <w:rsid w:val="00DA708E"/>
    <w:rsid w:val="00DA743E"/>
    <w:rsid w:val="00DA7A02"/>
    <w:rsid w:val="00DA7B3A"/>
    <w:rsid w:val="00DB0218"/>
    <w:rsid w:val="00DB567E"/>
    <w:rsid w:val="00DC23D6"/>
    <w:rsid w:val="00DC6021"/>
    <w:rsid w:val="00DD0829"/>
    <w:rsid w:val="00DD0C5C"/>
    <w:rsid w:val="00DD0E4B"/>
    <w:rsid w:val="00DD1878"/>
    <w:rsid w:val="00DD2A09"/>
    <w:rsid w:val="00DD4295"/>
    <w:rsid w:val="00DD5C16"/>
    <w:rsid w:val="00DD5DD8"/>
    <w:rsid w:val="00DD7C4F"/>
    <w:rsid w:val="00DE1903"/>
    <w:rsid w:val="00DE2527"/>
    <w:rsid w:val="00DE55EC"/>
    <w:rsid w:val="00DE5CEC"/>
    <w:rsid w:val="00DE5D58"/>
    <w:rsid w:val="00DE6572"/>
    <w:rsid w:val="00DE7493"/>
    <w:rsid w:val="00DF00A1"/>
    <w:rsid w:val="00DF1C4E"/>
    <w:rsid w:val="00DF2838"/>
    <w:rsid w:val="00DF3129"/>
    <w:rsid w:val="00DF4BFA"/>
    <w:rsid w:val="00DF53B1"/>
    <w:rsid w:val="00DF5D11"/>
    <w:rsid w:val="00DF5E38"/>
    <w:rsid w:val="00DF632F"/>
    <w:rsid w:val="00DF65DF"/>
    <w:rsid w:val="00DF7E97"/>
    <w:rsid w:val="00E016C4"/>
    <w:rsid w:val="00E01C9C"/>
    <w:rsid w:val="00E0408E"/>
    <w:rsid w:val="00E04585"/>
    <w:rsid w:val="00E05E06"/>
    <w:rsid w:val="00E10C31"/>
    <w:rsid w:val="00E12B96"/>
    <w:rsid w:val="00E14132"/>
    <w:rsid w:val="00E1567C"/>
    <w:rsid w:val="00E20EF3"/>
    <w:rsid w:val="00E234AE"/>
    <w:rsid w:val="00E24A0B"/>
    <w:rsid w:val="00E27103"/>
    <w:rsid w:val="00E30E3D"/>
    <w:rsid w:val="00E35513"/>
    <w:rsid w:val="00E3601D"/>
    <w:rsid w:val="00E36FBC"/>
    <w:rsid w:val="00E37314"/>
    <w:rsid w:val="00E42BF7"/>
    <w:rsid w:val="00E465ED"/>
    <w:rsid w:val="00E47660"/>
    <w:rsid w:val="00E47ED1"/>
    <w:rsid w:val="00E52121"/>
    <w:rsid w:val="00E522DD"/>
    <w:rsid w:val="00E530B9"/>
    <w:rsid w:val="00E53951"/>
    <w:rsid w:val="00E55A48"/>
    <w:rsid w:val="00E56B92"/>
    <w:rsid w:val="00E574CE"/>
    <w:rsid w:val="00E57575"/>
    <w:rsid w:val="00E601E7"/>
    <w:rsid w:val="00E63C3A"/>
    <w:rsid w:val="00E6610C"/>
    <w:rsid w:val="00E67561"/>
    <w:rsid w:val="00E677F2"/>
    <w:rsid w:val="00E709E4"/>
    <w:rsid w:val="00E7454A"/>
    <w:rsid w:val="00E754D8"/>
    <w:rsid w:val="00E758AE"/>
    <w:rsid w:val="00E77EFE"/>
    <w:rsid w:val="00E81F33"/>
    <w:rsid w:val="00E82855"/>
    <w:rsid w:val="00E8382C"/>
    <w:rsid w:val="00E838AC"/>
    <w:rsid w:val="00E862B0"/>
    <w:rsid w:val="00E86D29"/>
    <w:rsid w:val="00E876D7"/>
    <w:rsid w:val="00E93B33"/>
    <w:rsid w:val="00E952DC"/>
    <w:rsid w:val="00E973A7"/>
    <w:rsid w:val="00EA0858"/>
    <w:rsid w:val="00EA1E1C"/>
    <w:rsid w:val="00EA445D"/>
    <w:rsid w:val="00EA4C42"/>
    <w:rsid w:val="00EA58D5"/>
    <w:rsid w:val="00EA77E3"/>
    <w:rsid w:val="00EB156C"/>
    <w:rsid w:val="00EB2044"/>
    <w:rsid w:val="00EB3135"/>
    <w:rsid w:val="00EB3786"/>
    <w:rsid w:val="00EB467B"/>
    <w:rsid w:val="00EB5D8F"/>
    <w:rsid w:val="00EB5EF8"/>
    <w:rsid w:val="00EB6163"/>
    <w:rsid w:val="00EB6C6D"/>
    <w:rsid w:val="00EB7CAD"/>
    <w:rsid w:val="00EC001F"/>
    <w:rsid w:val="00EC05F3"/>
    <w:rsid w:val="00EC2A46"/>
    <w:rsid w:val="00EC427C"/>
    <w:rsid w:val="00EC493B"/>
    <w:rsid w:val="00ED158C"/>
    <w:rsid w:val="00ED1883"/>
    <w:rsid w:val="00ED6DB8"/>
    <w:rsid w:val="00EE2433"/>
    <w:rsid w:val="00EE484B"/>
    <w:rsid w:val="00EE6CFC"/>
    <w:rsid w:val="00EE77EB"/>
    <w:rsid w:val="00EE7F4F"/>
    <w:rsid w:val="00EF0994"/>
    <w:rsid w:val="00EF1242"/>
    <w:rsid w:val="00EF1E94"/>
    <w:rsid w:val="00EF4819"/>
    <w:rsid w:val="00EF603E"/>
    <w:rsid w:val="00EF60FD"/>
    <w:rsid w:val="00F02B44"/>
    <w:rsid w:val="00F05BC6"/>
    <w:rsid w:val="00F06511"/>
    <w:rsid w:val="00F130DC"/>
    <w:rsid w:val="00F144EE"/>
    <w:rsid w:val="00F145A8"/>
    <w:rsid w:val="00F14701"/>
    <w:rsid w:val="00F1531D"/>
    <w:rsid w:val="00F16229"/>
    <w:rsid w:val="00F200D9"/>
    <w:rsid w:val="00F20B02"/>
    <w:rsid w:val="00F21978"/>
    <w:rsid w:val="00F21FCF"/>
    <w:rsid w:val="00F2381C"/>
    <w:rsid w:val="00F2457C"/>
    <w:rsid w:val="00F260DB"/>
    <w:rsid w:val="00F27708"/>
    <w:rsid w:val="00F326A7"/>
    <w:rsid w:val="00F34F89"/>
    <w:rsid w:val="00F356E2"/>
    <w:rsid w:val="00F430AC"/>
    <w:rsid w:val="00F46C83"/>
    <w:rsid w:val="00F50D12"/>
    <w:rsid w:val="00F51EDA"/>
    <w:rsid w:val="00F53062"/>
    <w:rsid w:val="00F5485B"/>
    <w:rsid w:val="00F551C2"/>
    <w:rsid w:val="00F6269B"/>
    <w:rsid w:val="00F6623D"/>
    <w:rsid w:val="00F67D0A"/>
    <w:rsid w:val="00F71AD0"/>
    <w:rsid w:val="00F735D4"/>
    <w:rsid w:val="00F77BD5"/>
    <w:rsid w:val="00F80E2B"/>
    <w:rsid w:val="00F8378F"/>
    <w:rsid w:val="00F83E38"/>
    <w:rsid w:val="00F85618"/>
    <w:rsid w:val="00F86D97"/>
    <w:rsid w:val="00F92C5B"/>
    <w:rsid w:val="00F94A3E"/>
    <w:rsid w:val="00FA5C60"/>
    <w:rsid w:val="00FB0102"/>
    <w:rsid w:val="00FB3AB5"/>
    <w:rsid w:val="00FB43E5"/>
    <w:rsid w:val="00FB56F3"/>
    <w:rsid w:val="00FB5DB0"/>
    <w:rsid w:val="00FB618B"/>
    <w:rsid w:val="00FB6EEE"/>
    <w:rsid w:val="00FB717C"/>
    <w:rsid w:val="00FC052A"/>
    <w:rsid w:val="00FC157A"/>
    <w:rsid w:val="00FC37EF"/>
    <w:rsid w:val="00FC5A2F"/>
    <w:rsid w:val="00FC5C49"/>
    <w:rsid w:val="00FC5E12"/>
    <w:rsid w:val="00FC6769"/>
    <w:rsid w:val="00FD0ABC"/>
    <w:rsid w:val="00FD3415"/>
    <w:rsid w:val="00FD35E9"/>
    <w:rsid w:val="00FD528F"/>
    <w:rsid w:val="00FE1A76"/>
    <w:rsid w:val="00FE1BFE"/>
    <w:rsid w:val="00FE730D"/>
    <w:rsid w:val="00FE7C05"/>
    <w:rsid w:val="00FF267F"/>
    <w:rsid w:val="00FF34DD"/>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caption" w:semiHidden="1" w:uiPriority="35" w:unhideWhenUsed="1" w:qFormat="1"/>
    <w:lsdException w:name="page number" w:uiPriority="0"/>
    <w:lsdException w:name="endnote text" w:semiHidden="1" w:unhideWhenUsed="1" w:qFormat="1"/>
    <w:lsdException w:name="table of authorities" w:semiHidden="1" w:unhideWhenUsed="1"/>
    <w:lsdException w:name="List" w:semiHidden="1" w:unhideWhenUsed="1" w:qFormat="1"/>
    <w:lsdException w:name="List Bullet" w:semiHidden="1" w:unhideWhenUsed="1" w:qFormat="1"/>
    <w:lsdException w:name="List 2" w:semiHidden="1" w:unhideWhenUsed="1" w:qFormat="1"/>
    <w:lsdException w:name="Title" w:uiPriority="10" w:qFormat="1"/>
    <w:lsdException w:name="Default Paragraph Font" w:semiHidden="1" w:uiPriority="1" w:unhideWhenUsed="1"/>
    <w:lsdException w:name="Body Text" w:semiHidden="1" w:unhideWhenUsed="1" w:qFormat="1"/>
    <w:lsdException w:name="Body Text Indent"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qFormat="1"/>
    <w:lsdException w:name="Body Text First Indent 2" w:semiHidden="1" w:unhideWhenUsed="1" w:qFormat="1"/>
    <w:lsdException w:name="Body Text 2" w:semiHidden="1" w:unhideWhenUsed="1" w:qFormat="1"/>
    <w:lsdException w:name="Body Text Indent 2" w:semiHidden="1" w:unhideWhenUsed="1" w:qFormat="1"/>
    <w:lsdException w:name="Strong" w:uiPriority="22" w:qFormat="1"/>
    <w:lsdException w:name="Emphasis" w:uiPriority="20" w:qFormat="1"/>
    <w:lsdException w:name="Normal (Web)" w:semiHidden="1" w:unhideWhenUsed="1" w:qFormat="1"/>
    <w:lsdException w:name="HTML Cite" w:semiHidden="1" w:unhideWhenUsed="1"/>
    <w:lsdException w:name="annotation subject" w:semiHidden="1" w:unhideWhenUsed="1" w:qFormat="1"/>
    <w:lsdException w:name="Balloon Text" w:semiHidden="1" w:unhideWhenUsed="1"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6F56"/>
    <w:pPr>
      <w:spacing w:after="200" w:line="276" w:lineRule="auto"/>
    </w:pPr>
    <w:rPr>
      <w:rFonts w:cs="Times New Roman"/>
      <w:sz w:val="22"/>
      <w:szCs w:val="22"/>
    </w:rPr>
  </w:style>
  <w:style w:type="paragraph" w:styleId="1">
    <w:name w:val="heading 1"/>
    <w:basedOn w:val="a"/>
    <w:next w:val="a"/>
    <w:link w:val="10"/>
    <w:uiPriority w:val="9"/>
    <w:qFormat/>
    <w:rsid w:val="0018331B"/>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0">
    <w:name w:val="heading 3"/>
    <w:basedOn w:val="a"/>
    <w:next w:val="a"/>
    <w:link w:val="31"/>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0"/>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5D0A5D"/>
    <w:pPr>
      <w:spacing w:before="240" w:after="60" w:line="240" w:lineRule="auto"/>
      <w:outlineLvl w:val="4"/>
    </w:pPr>
    <w:rPr>
      <w:b/>
      <w:bCs/>
      <w:i/>
      <w:iCs/>
      <w:sz w:val="26"/>
      <w:szCs w:val="26"/>
    </w:rPr>
  </w:style>
  <w:style w:type="paragraph" w:styleId="6">
    <w:name w:val="heading 6"/>
    <w:basedOn w:val="a"/>
    <w:next w:val="a"/>
    <w:link w:val="60"/>
    <w:uiPriority w:val="9"/>
    <w:semiHidden/>
    <w:unhideWhenUsed/>
    <w:qFormat/>
    <w:rsid w:val="005D0A5D"/>
    <w:pPr>
      <w:keepNext/>
      <w:keepLines/>
      <w:spacing w:before="200" w:after="0"/>
      <w:outlineLvl w:val="5"/>
    </w:pPr>
    <w:rPr>
      <w:rFonts w:asciiTheme="majorHAnsi" w:eastAsiaTheme="majorEastAsia" w:hAnsiTheme="majorHAns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8331B"/>
    <w:rPr>
      <w:rFonts w:ascii="Arial" w:hAnsi="Arial" w:cs="Times New Roman"/>
      <w:b/>
      <w:bCs/>
      <w:kern w:val="32"/>
      <w:sz w:val="32"/>
      <w:szCs w:val="32"/>
    </w:rPr>
  </w:style>
  <w:style w:type="character" w:customStyle="1" w:styleId="20">
    <w:name w:val="Заголовок 2 Знак"/>
    <w:basedOn w:val="a0"/>
    <w:link w:val="2"/>
    <w:uiPriority w:val="99"/>
    <w:locked/>
    <w:rsid w:val="0018331B"/>
    <w:rPr>
      <w:rFonts w:ascii="Arial" w:hAnsi="Arial" w:cs="Times New Roman"/>
      <w:b/>
      <w:bCs/>
      <w:i/>
      <w:iCs/>
      <w:sz w:val="28"/>
      <w:szCs w:val="28"/>
    </w:rPr>
  </w:style>
  <w:style w:type="character" w:customStyle="1" w:styleId="31">
    <w:name w:val="Заголовок 3 Знак"/>
    <w:basedOn w:val="a0"/>
    <w:link w:val="30"/>
    <w:uiPriority w:val="99"/>
    <w:locked/>
    <w:rsid w:val="0018331B"/>
    <w:rPr>
      <w:rFonts w:ascii="Arial" w:hAnsi="Arial" w:cs="Times New Roman"/>
      <w:b/>
      <w:bCs/>
      <w:sz w:val="26"/>
      <w:szCs w:val="26"/>
    </w:rPr>
  </w:style>
  <w:style w:type="character" w:customStyle="1" w:styleId="40">
    <w:name w:val="Заголовок 4 Знак"/>
    <w:basedOn w:val="a0"/>
    <w:link w:val="4"/>
    <w:uiPriority w:val="99"/>
    <w:locked/>
    <w:rsid w:val="0018331B"/>
    <w:rPr>
      <w:rFonts w:ascii="Times New Roman" w:hAnsi="Times New Roman" w:cs="Times New Roman"/>
      <w:b/>
      <w:bCs/>
      <w:sz w:val="24"/>
      <w:szCs w:val="24"/>
    </w:rPr>
  </w:style>
  <w:style w:type="character" w:customStyle="1" w:styleId="50">
    <w:name w:val="Заголовок 5 Знак"/>
    <w:basedOn w:val="a0"/>
    <w:link w:val="5"/>
    <w:uiPriority w:val="9"/>
    <w:semiHidden/>
    <w:qFormat/>
    <w:locked/>
    <w:rsid w:val="005D0A5D"/>
    <w:rPr>
      <w:rFonts w:cs="Times New Roman"/>
      <w:b/>
      <w:bCs/>
      <w:i/>
      <w:iCs/>
      <w:sz w:val="26"/>
      <w:szCs w:val="26"/>
    </w:rPr>
  </w:style>
  <w:style w:type="character" w:customStyle="1" w:styleId="60">
    <w:name w:val="Заголовок 6 Знак"/>
    <w:basedOn w:val="a0"/>
    <w:link w:val="6"/>
    <w:uiPriority w:val="9"/>
    <w:semiHidden/>
    <w:locked/>
    <w:rsid w:val="005D0A5D"/>
    <w:rPr>
      <w:rFonts w:asciiTheme="majorHAnsi" w:eastAsiaTheme="majorEastAsia" w:hAnsiTheme="majorHAnsi" w:cs="Times New Roman"/>
      <w:i/>
      <w:iCs/>
      <w:color w:val="243F60" w:themeColor="accent1" w:themeShade="7F"/>
      <w:sz w:val="22"/>
      <w:szCs w:val="22"/>
    </w:rPr>
  </w:style>
  <w:style w:type="paragraph" w:styleId="a3">
    <w:name w:val="Body Text"/>
    <w:basedOn w:val="a"/>
    <w:link w:val="a4"/>
    <w:uiPriority w:val="99"/>
    <w:qFormat/>
    <w:rsid w:val="0018331B"/>
    <w:pPr>
      <w:spacing w:after="0" w:line="240" w:lineRule="auto"/>
    </w:pPr>
    <w:rPr>
      <w:rFonts w:ascii="Times New Roman" w:hAnsi="Times New Roman"/>
      <w:sz w:val="28"/>
      <w:szCs w:val="24"/>
    </w:rPr>
  </w:style>
  <w:style w:type="character" w:customStyle="1" w:styleId="a4">
    <w:name w:val="Основной текст Знак"/>
    <w:basedOn w:val="a0"/>
    <w:link w:val="a3"/>
    <w:uiPriority w:val="99"/>
    <w:locked/>
    <w:rsid w:val="0018331B"/>
    <w:rPr>
      <w:rFonts w:ascii="Times New Roman" w:hAnsi="Times New Roman" w:cs="Times New Roman"/>
      <w:sz w:val="24"/>
      <w:szCs w:val="24"/>
    </w:rPr>
  </w:style>
  <w:style w:type="paragraph" w:styleId="21">
    <w:name w:val="Body Text 2"/>
    <w:basedOn w:val="a"/>
    <w:link w:val="22"/>
    <w:uiPriority w:val="99"/>
    <w:qFormat/>
    <w:rsid w:val="0018331B"/>
    <w:pPr>
      <w:spacing w:after="0" w:line="240" w:lineRule="auto"/>
      <w:ind w:right="-57"/>
      <w:jc w:val="both"/>
    </w:pPr>
    <w:rPr>
      <w:rFonts w:ascii="Times New Roman" w:hAnsi="Times New Roman"/>
      <w:sz w:val="28"/>
      <w:szCs w:val="24"/>
    </w:rPr>
  </w:style>
  <w:style w:type="character" w:customStyle="1" w:styleId="22">
    <w:name w:val="Основной текст 2 Знак"/>
    <w:basedOn w:val="a0"/>
    <w:link w:val="21"/>
    <w:uiPriority w:val="99"/>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locked/>
    <w:rsid w:val="0018331B"/>
    <w:rPr>
      <w:rFonts w:ascii="Times New Roman" w:hAnsi="Times New Roman" w:cs="Times New Roman"/>
      <w:sz w:val="24"/>
      <w:szCs w:val="24"/>
    </w:rPr>
  </w:style>
  <w:style w:type="character" w:styleId="a7">
    <w:name w:val="page number"/>
    <w:basedOn w:val="a0"/>
    <w:uiPriority w:val="99"/>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6B7BFB"/>
    <w:rPr>
      <w:rFonts w:ascii="Times New Roman" w:hAnsi="Times New Roman"/>
      <w:sz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basedOn w:val="a0"/>
    <w:uiPriority w:val="99"/>
    <w:rsid w:val="0018331B"/>
    <w:rPr>
      <w:rFonts w:cs="Times New Roman"/>
      <w:vertAlign w:val="superscript"/>
    </w:rPr>
  </w:style>
  <w:style w:type="paragraph" w:styleId="23">
    <w:name w:val="List 2"/>
    <w:basedOn w:val="a"/>
    <w:uiPriority w:val="99"/>
    <w:qFormat/>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basedOn w:val="a0"/>
    <w:uiPriority w:val="99"/>
    <w:rsid w:val="0018331B"/>
    <w:rPr>
      <w:rFonts w:cs="Times New Roman"/>
      <w:color w:val="0000FF"/>
      <w:u w:val="single"/>
    </w:rPr>
  </w:style>
  <w:style w:type="paragraph" w:styleId="11">
    <w:name w:val="toc 1"/>
    <w:basedOn w:val="a"/>
    <w:next w:val="a"/>
    <w:autoRedefine/>
    <w:uiPriority w:val="39"/>
    <w:qFormat/>
    <w:rsid w:val="0018331B"/>
    <w:pPr>
      <w:spacing w:before="240" w:after="120" w:line="240" w:lineRule="auto"/>
    </w:pPr>
    <w:rPr>
      <w:rFonts w:cs="Calibri"/>
      <w:b/>
      <w:bCs/>
      <w:sz w:val="20"/>
      <w:szCs w:val="20"/>
    </w:rPr>
  </w:style>
  <w:style w:type="paragraph" w:styleId="24">
    <w:name w:val="toc 2"/>
    <w:basedOn w:val="a"/>
    <w:next w:val="a"/>
    <w:autoRedefine/>
    <w:uiPriority w:val="39"/>
    <w:qFormat/>
    <w:rsid w:val="0018331B"/>
    <w:pPr>
      <w:spacing w:before="120" w:after="0" w:line="240" w:lineRule="auto"/>
      <w:ind w:left="240"/>
    </w:pPr>
    <w:rPr>
      <w:rFonts w:cs="Calibri"/>
      <w:i/>
      <w:iCs/>
      <w:sz w:val="20"/>
      <w:szCs w:val="20"/>
    </w:rPr>
  </w:style>
  <w:style w:type="paragraph" w:styleId="3">
    <w:name w:val="toc 3"/>
    <w:basedOn w:val="a"/>
    <w:next w:val="a"/>
    <w:autoRedefine/>
    <w:uiPriority w:val="39"/>
    <w:qFormat/>
    <w:rsid w:val="00681080"/>
    <w:pPr>
      <w:numPr>
        <w:numId w:val="1"/>
      </w:numPr>
      <w:tabs>
        <w:tab w:val="clear" w:pos="360"/>
        <w:tab w:val="num" w:pos="644"/>
      </w:tabs>
      <w:spacing w:after="0" w:line="240" w:lineRule="auto"/>
      <w:ind w:left="644" w:firstLine="709"/>
      <w:jc w:val="both"/>
    </w:pPr>
    <w:rPr>
      <w:rFonts w:ascii="Times New Roman" w:hAnsi="Times New Roman"/>
      <w:bCs/>
      <w:sz w:val="24"/>
      <w:szCs w:val="24"/>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rPr>
  </w:style>
  <w:style w:type="character" w:customStyle="1" w:styleId="af">
    <w:name w:val="Абзац списка Знак"/>
    <w:aliases w:val="Содержание. 2 уровень Знак"/>
    <w:link w:val="ae"/>
    <w:uiPriority w:val="34"/>
    <w:qFormat/>
    <w:locked/>
    <w:rsid w:val="0056089A"/>
    <w:rPr>
      <w:rFonts w:ascii="Times New Roman" w:hAnsi="Times New Roman"/>
      <w:sz w:val="24"/>
    </w:rPr>
  </w:style>
  <w:style w:type="character" w:styleId="af0">
    <w:name w:val="Emphasis"/>
    <w:basedOn w:val="a0"/>
    <w:uiPriority w:val="20"/>
    <w:qFormat/>
    <w:rsid w:val="0018331B"/>
    <w:rPr>
      <w:rFonts w:cs="Times New Roman"/>
      <w:i/>
    </w:rPr>
  </w:style>
  <w:style w:type="paragraph" w:styleId="af1">
    <w:name w:val="Balloon Text"/>
    <w:basedOn w:val="a"/>
    <w:link w:val="af2"/>
    <w:uiPriority w:val="99"/>
    <w:qFormat/>
    <w:rsid w:val="0018331B"/>
    <w:pPr>
      <w:spacing w:after="0" w:line="240" w:lineRule="auto"/>
    </w:pPr>
    <w:rPr>
      <w:rFonts w:ascii="Segoe UI" w:hAnsi="Segoe UI"/>
      <w:sz w:val="18"/>
      <w:szCs w:val="18"/>
    </w:rPr>
  </w:style>
  <w:style w:type="character" w:customStyle="1" w:styleId="af2">
    <w:name w:val="Текст выноски Знак"/>
    <w:basedOn w:val="a0"/>
    <w:link w:val="af1"/>
    <w:uiPriority w:val="99"/>
    <w:locked/>
    <w:rsid w:val="0018331B"/>
    <w:rPr>
      <w:rFonts w:ascii="Segoe UI" w:hAnsi="Segoe UI" w:cs="Times New Roman"/>
      <w:sz w:val="18"/>
      <w:szCs w:val="18"/>
    </w:rPr>
  </w:style>
  <w:style w:type="paragraph" w:customStyle="1" w:styleId="ConsPlusNormal">
    <w:name w:val="ConsPlusNormal"/>
    <w:uiPriority w:val="99"/>
    <w:qFormat/>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qFormat/>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uiPriority w:val="99"/>
    <w:locked/>
    <w:rsid w:val="0018331B"/>
    <w:rPr>
      <w:rFonts w:ascii="Times New Roman" w:hAnsi="Times New Roman" w:cs="Times New Roman"/>
      <w:sz w:val="24"/>
      <w:szCs w:val="24"/>
    </w:rPr>
  </w:style>
  <w:style w:type="paragraph" w:styleId="25">
    <w:name w:val="Body Text Indent 2"/>
    <w:basedOn w:val="a"/>
    <w:link w:val="26"/>
    <w:uiPriority w:val="99"/>
    <w:qFormat/>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uiPriority w:val="99"/>
    <w:locked/>
    <w:rsid w:val="0018331B"/>
    <w:rPr>
      <w:rFonts w:ascii="Times New Roman" w:hAnsi="Times New Roman" w:cs="Times New Roman"/>
      <w:sz w:val="24"/>
      <w:szCs w:val="24"/>
    </w:rPr>
  </w:style>
  <w:style w:type="paragraph" w:styleId="af5">
    <w:name w:val="annotation text"/>
    <w:basedOn w:val="a"/>
    <w:link w:val="af6"/>
    <w:uiPriority w:val="99"/>
    <w:unhideWhenUsed/>
    <w:qFormat/>
    <w:rsid w:val="0018331B"/>
    <w:pPr>
      <w:spacing w:after="0" w:line="240" w:lineRule="auto"/>
    </w:pPr>
    <w:rPr>
      <w:rFonts w:ascii="Times New Roman" w:hAnsi="Times New Roman"/>
      <w:sz w:val="20"/>
      <w:szCs w:val="20"/>
    </w:rPr>
  </w:style>
  <w:style w:type="character" w:customStyle="1" w:styleId="af6">
    <w:name w:val="Текст примечания Знак"/>
    <w:basedOn w:val="a0"/>
    <w:link w:val="af5"/>
    <w:uiPriority w:val="99"/>
    <w:locked/>
    <w:rsid w:val="0018331B"/>
    <w:rPr>
      <w:rFonts w:cs="Times New Roman"/>
      <w:sz w:val="20"/>
      <w:szCs w:val="20"/>
    </w:rPr>
  </w:style>
  <w:style w:type="character" w:customStyle="1" w:styleId="12">
    <w:name w:val="Текст примечания Знак1"/>
    <w:basedOn w:val="a0"/>
    <w:uiPriority w:val="99"/>
    <w:rsid w:val="007E1244"/>
    <w:rPr>
      <w:rFonts w:cs="Times New Roman"/>
    </w:rPr>
  </w:style>
  <w:style w:type="paragraph" w:styleId="af7">
    <w:name w:val="annotation subject"/>
    <w:basedOn w:val="af5"/>
    <w:next w:val="af5"/>
    <w:link w:val="af8"/>
    <w:uiPriority w:val="99"/>
    <w:unhideWhenUsed/>
    <w:qFormat/>
    <w:rsid w:val="0018331B"/>
    <w:rPr>
      <w:rFonts w:ascii="Calibri" w:hAnsi="Calibri"/>
      <w:b/>
      <w:bCs/>
    </w:rPr>
  </w:style>
  <w:style w:type="character" w:customStyle="1" w:styleId="af8">
    <w:name w:val="Тема примечания Знак"/>
    <w:basedOn w:val="af6"/>
    <w:link w:val="af7"/>
    <w:uiPriority w:val="99"/>
    <w:locked/>
    <w:rsid w:val="0018331B"/>
    <w:rPr>
      <w:rFonts w:cs="Times New Roman"/>
      <w:b/>
      <w:bCs/>
      <w:sz w:val="20"/>
      <w:szCs w:val="20"/>
    </w:rPr>
  </w:style>
  <w:style w:type="character" w:customStyle="1" w:styleId="13">
    <w:name w:val="Тема примечания Знак1"/>
    <w:basedOn w:val="af6"/>
    <w:uiPriority w:val="99"/>
    <w:rsid w:val="007E1244"/>
    <w:rPr>
      <w:rFonts w:cs="Times New Roman"/>
      <w:b/>
      <w:bCs/>
      <w:sz w:val="20"/>
      <w:szCs w:val="20"/>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qFormat/>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qFormat/>
    <w:rsid w:val="0018331B"/>
  </w:style>
  <w:style w:type="paragraph" w:customStyle="1" w:styleId="afe">
    <w:name w:val="Внимание: недобросовестность!"/>
    <w:basedOn w:val="afc"/>
    <w:next w:val="a"/>
    <w:uiPriority w:val="99"/>
    <w:qFormat/>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qFormat/>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qFormat/>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qFormat/>
    <w:rsid w:val="0018331B"/>
    <w:rPr>
      <w:b/>
      <w:bCs/>
      <w:color w:val="0058A9"/>
      <w:shd w:val="clear" w:color="auto" w:fill="ECE9D8"/>
    </w:rPr>
  </w:style>
  <w:style w:type="paragraph" w:customStyle="1" w:styleId="aff3">
    <w:name w:val="Заголовок группы контролов"/>
    <w:basedOn w:val="a"/>
    <w:next w:val="a"/>
    <w:uiPriority w:val="99"/>
    <w:qFormat/>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qFormat/>
    <w:rsid w:val="0018331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qFormat/>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qFormat/>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qFormat/>
    <w:rsid w:val="0018331B"/>
    <w:pPr>
      <w:spacing w:after="0"/>
      <w:jc w:val="left"/>
    </w:pPr>
  </w:style>
  <w:style w:type="paragraph" w:customStyle="1" w:styleId="affb">
    <w:name w:val="Интерактивный заголовок"/>
    <w:basedOn w:val="14"/>
    <w:next w:val="a"/>
    <w:uiPriority w:val="99"/>
    <w:qFormat/>
    <w:rsid w:val="0018331B"/>
    <w:rPr>
      <w:u w:val="single"/>
    </w:rPr>
  </w:style>
  <w:style w:type="paragraph" w:customStyle="1" w:styleId="affc">
    <w:name w:val="Текст информации об изменениях"/>
    <w:basedOn w:val="a"/>
    <w:next w:val="a"/>
    <w:uiPriority w:val="99"/>
    <w:qFormat/>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qFormat/>
    <w:rsid w:val="0018331B"/>
    <w:pPr>
      <w:spacing w:before="180"/>
      <w:ind w:left="360" w:right="360" w:firstLine="0"/>
    </w:pPr>
    <w:rPr>
      <w:shd w:val="clear" w:color="auto" w:fill="EAEFED"/>
    </w:rPr>
  </w:style>
  <w:style w:type="paragraph" w:customStyle="1" w:styleId="affe">
    <w:name w:val="Текст (справка)"/>
    <w:basedOn w:val="a"/>
    <w:next w:val="a"/>
    <w:uiPriority w:val="99"/>
    <w:qFormat/>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qFormat/>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18331B"/>
    <w:rPr>
      <w:i/>
      <w:iCs/>
    </w:rPr>
  </w:style>
  <w:style w:type="paragraph" w:customStyle="1" w:styleId="afff1">
    <w:name w:val="Текст (лев. подпись)"/>
    <w:basedOn w:val="a"/>
    <w:next w:val="a"/>
    <w:uiPriority w:val="99"/>
    <w:qFormat/>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qFormat/>
    <w:rsid w:val="0018331B"/>
    <w:rPr>
      <w:sz w:val="14"/>
      <w:szCs w:val="14"/>
    </w:rPr>
  </w:style>
  <w:style w:type="paragraph" w:customStyle="1" w:styleId="afff3">
    <w:name w:val="Текст (прав. подпись)"/>
    <w:basedOn w:val="a"/>
    <w:next w:val="a"/>
    <w:uiPriority w:val="99"/>
    <w:qFormat/>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qFormat/>
    <w:rsid w:val="0018331B"/>
    <w:rPr>
      <w:sz w:val="14"/>
      <w:szCs w:val="14"/>
    </w:rPr>
  </w:style>
  <w:style w:type="paragraph" w:customStyle="1" w:styleId="afff5">
    <w:name w:val="Комментарий пользователя"/>
    <w:basedOn w:val="afff"/>
    <w:next w:val="a"/>
    <w:uiPriority w:val="99"/>
    <w:qFormat/>
    <w:rsid w:val="0018331B"/>
    <w:pPr>
      <w:jc w:val="left"/>
    </w:pPr>
    <w:rPr>
      <w:shd w:val="clear" w:color="auto" w:fill="FFDFE0"/>
    </w:rPr>
  </w:style>
  <w:style w:type="paragraph" w:customStyle="1" w:styleId="afff6">
    <w:name w:val="Куда обратиться?"/>
    <w:basedOn w:val="afc"/>
    <w:next w:val="a"/>
    <w:uiPriority w:val="99"/>
    <w:qFormat/>
    <w:rsid w:val="0018331B"/>
  </w:style>
  <w:style w:type="paragraph" w:customStyle="1" w:styleId="afff7">
    <w:name w:val="Моноширинный"/>
    <w:basedOn w:val="a"/>
    <w:next w:val="a"/>
    <w:uiPriority w:val="99"/>
    <w:qFormat/>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qFormat/>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qFormat/>
    <w:rsid w:val="0018331B"/>
    <w:pPr>
      <w:ind w:firstLine="118"/>
    </w:pPr>
  </w:style>
  <w:style w:type="paragraph" w:customStyle="1" w:styleId="afffc">
    <w:name w:val="Нормальный (таблица)"/>
    <w:basedOn w:val="a"/>
    <w:next w:val="a"/>
    <w:uiPriority w:val="99"/>
    <w:qFormat/>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qFormat/>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qFormat/>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qFormat/>
    <w:rsid w:val="0018331B"/>
    <w:rPr>
      <w:sz w:val="18"/>
      <w:szCs w:val="18"/>
    </w:rPr>
  </w:style>
  <w:style w:type="paragraph" w:customStyle="1" w:styleId="affff1">
    <w:name w:val="Подвал для информации об изменениях"/>
    <w:basedOn w:val="1"/>
    <w:next w:val="a"/>
    <w:uiPriority w:val="99"/>
    <w:qFormat/>
    <w:rsid w:val="0018331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18331B"/>
    <w:rPr>
      <w:b/>
      <w:bCs/>
    </w:rPr>
  </w:style>
  <w:style w:type="paragraph" w:customStyle="1" w:styleId="affff3">
    <w:name w:val="Подчёркнуный текст"/>
    <w:basedOn w:val="a"/>
    <w:next w:val="a"/>
    <w:uiPriority w:val="99"/>
    <w:qFormat/>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qFormat/>
    <w:rsid w:val="0018331B"/>
    <w:rPr>
      <w:sz w:val="20"/>
      <w:szCs w:val="20"/>
    </w:rPr>
  </w:style>
  <w:style w:type="paragraph" w:customStyle="1" w:styleId="affff5">
    <w:name w:val="Прижатый влево"/>
    <w:basedOn w:val="a"/>
    <w:next w:val="a"/>
    <w:uiPriority w:val="99"/>
    <w:qFormat/>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qFormat/>
    <w:rsid w:val="0018331B"/>
  </w:style>
  <w:style w:type="paragraph" w:customStyle="1" w:styleId="affff7">
    <w:name w:val="Примечание."/>
    <w:basedOn w:val="afc"/>
    <w:next w:val="a"/>
    <w:uiPriority w:val="99"/>
    <w:qFormat/>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qFormat/>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qFormat/>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qFormat/>
    <w:rsid w:val="0018331B"/>
    <w:pPr>
      <w:ind w:firstLine="500"/>
    </w:pPr>
  </w:style>
  <w:style w:type="paragraph" w:customStyle="1" w:styleId="afffff0">
    <w:name w:val="Текст ЭР (см. также)"/>
    <w:basedOn w:val="a"/>
    <w:next w:val="a"/>
    <w:uiPriority w:val="99"/>
    <w:qFormat/>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qFormat/>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qFormat/>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qFormat/>
    <w:rsid w:val="0018331B"/>
    <w:pPr>
      <w:jc w:val="center"/>
    </w:pPr>
  </w:style>
  <w:style w:type="paragraph" w:customStyle="1" w:styleId="-">
    <w:name w:val="ЭР-содержание (правое окно)"/>
    <w:basedOn w:val="a"/>
    <w:next w:val="a"/>
    <w:uiPriority w:val="99"/>
    <w:qFormat/>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18331B"/>
    <w:pPr>
      <w:autoSpaceDE w:val="0"/>
      <w:autoSpaceDN w:val="0"/>
      <w:adjustRightInd w:val="0"/>
    </w:pPr>
    <w:rPr>
      <w:rFonts w:ascii="Times New Roman" w:hAnsi="Times New Roman" w:cs="Times New Roman"/>
      <w:color w:val="000000"/>
      <w:sz w:val="24"/>
      <w:szCs w:val="24"/>
      <w:lang w:eastAsia="en-US"/>
    </w:rPr>
  </w:style>
  <w:style w:type="character" w:styleId="afffff5">
    <w:name w:val="annotation reference"/>
    <w:basedOn w:val="a0"/>
    <w:uiPriority w:val="99"/>
    <w:unhideWhenUsed/>
    <w:rsid w:val="0018331B"/>
    <w:rPr>
      <w:rFonts w:cs="Times New Roman"/>
      <w:sz w:val="16"/>
    </w:rPr>
  </w:style>
  <w:style w:type="paragraph" w:styleId="41">
    <w:name w:val="toc 4"/>
    <w:basedOn w:val="a"/>
    <w:next w:val="a"/>
    <w:autoRedefine/>
    <w:uiPriority w:val="39"/>
    <w:qFormat/>
    <w:rsid w:val="0018331B"/>
    <w:pPr>
      <w:spacing w:after="0" w:line="240" w:lineRule="auto"/>
      <w:ind w:left="720"/>
    </w:pPr>
    <w:rPr>
      <w:rFonts w:cs="Calibri"/>
      <w:sz w:val="20"/>
      <w:szCs w:val="20"/>
    </w:rPr>
  </w:style>
  <w:style w:type="paragraph" w:styleId="51">
    <w:name w:val="toc 5"/>
    <w:basedOn w:val="a"/>
    <w:next w:val="a"/>
    <w:autoRedefine/>
    <w:uiPriority w:val="39"/>
    <w:qFormat/>
    <w:rsid w:val="0018331B"/>
    <w:pPr>
      <w:spacing w:after="0" w:line="240" w:lineRule="auto"/>
      <w:ind w:left="960"/>
    </w:pPr>
    <w:rPr>
      <w:rFonts w:cs="Calibri"/>
      <w:sz w:val="20"/>
      <w:szCs w:val="20"/>
    </w:rPr>
  </w:style>
  <w:style w:type="paragraph" w:styleId="61">
    <w:name w:val="toc 6"/>
    <w:basedOn w:val="a"/>
    <w:next w:val="a"/>
    <w:autoRedefine/>
    <w:uiPriority w:val="39"/>
    <w:qFormat/>
    <w:rsid w:val="0018331B"/>
    <w:pPr>
      <w:spacing w:after="0" w:line="240" w:lineRule="auto"/>
      <w:ind w:left="1200"/>
    </w:pPr>
    <w:rPr>
      <w:rFonts w:cs="Calibri"/>
      <w:sz w:val="20"/>
      <w:szCs w:val="20"/>
    </w:rPr>
  </w:style>
  <w:style w:type="paragraph" w:styleId="7">
    <w:name w:val="toc 7"/>
    <w:basedOn w:val="a"/>
    <w:next w:val="a"/>
    <w:autoRedefine/>
    <w:uiPriority w:val="39"/>
    <w:qFormat/>
    <w:rsid w:val="0018331B"/>
    <w:pPr>
      <w:spacing w:after="0" w:line="240" w:lineRule="auto"/>
      <w:ind w:left="1440"/>
    </w:pPr>
    <w:rPr>
      <w:rFonts w:cs="Calibri"/>
      <w:sz w:val="20"/>
      <w:szCs w:val="20"/>
    </w:rPr>
  </w:style>
  <w:style w:type="paragraph" w:styleId="8">
    <w:name w:val="toc 8"/>
    <w:basedOn w:val="a"/>
    <w:next w:val="a"/>
    <w:autoRedefine/>
    <w:uiPriority w:val="39"/>
    <w:qFormat/>
    <w:rsid w:val="0018331B"/>
    <w:pPr>
      <w:spacing w:after="0" w:line="240" w:lineRule="auto"/>
      <w:ind w:left="1680"/>
    </w:pPr>
    <w:rPr>
      <w:rFonts w:cs="Calibri"/>
      <w:sz w:val="20"/>
      <w:szCs w:val="20"/>
    </w:rPr>
  </w:style>
  <w:style w:type="paragraph" w:styleId="9">
    <w:name w:val="toc 9"/>
    <w:basedOn w:val="a"/>
    <w:next w:val="a"/>
    <w:autoRedefine/>
    <w:uiPriority w:val="39"/>
    <w:qFormat/>
    <w:rsid w:val="0018331B"/>
    <w:pPr>
      <w:spacing w:after="0" w:line="240" w:lineRule="auto"/>
      <w:ind w:left="1920"/>
    </w:pPr>
    <w:rPr>
      <w:rFonts w:cs="Calibri"/>
      <w:sz w:val="20"/>
      <w:szCs w:val="20"/>
    </w:rPr>
  </w:style>
  <w:style w:type="paragraph" w:customStyle="1" w:styleId="s1">
    <w:name w:val="s_1"/>
    <w:basedOn w:val="a"/>
    <w:uiPriority w:val="99"/>
    <w:qFormat/>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qFormat/>
    <w:rsid w:val="00345B6C"/>
    <w:pPr>
      <w:spacing w:after="0" w:line="240" w:lineRule="auto"/>
    </w:pPr>
    <w:rPr>
      <w:sz w:val="20"/>
      <w:szCs w:val="20"/>
    </w:rPr>
  </w:style>
  <w:style w:type="character" w:customStyle="1" w:styleId="afffff8">
    <w:name w:val="Текст концевой сноски Знак"/>
    <w:basedOn w:val="a0"/>
    <w:link w:val="afffff7"/>
    <w:uiPriority w:val="99"/>
    <w:semiHidden/>
    <w:locked/>
    <w:rsid w:val="00345B6C"/>
    <w:rPr>
      <w:rFonts w:cs="Times New Roman"/>
      <w:sz w:val="20"/>
      <w:szCs w:val="20"/>
    </w:rPr>
  </w:style>
  <w:style w:type="character" w:styleId="afffff9">
    <w:name w:val="endnote reference"/>
    <w:basedOn w:val="a0"/>
    <w:uiPriority w:val="99"/>
    <w:semiHidden/>
    <w:unhideWhenUsed/>
    <w:rsid w:val="00345B6C"/>
    <w:rPr>
      <w:rFonts w:cs="Times New Roman"/>
      <w:vertAlign w:val="superscript"/>
    </w:rPr>
  </w:style>
  <w:style w:type="character" w:customStyle="1" w:styleId="27">
    <w:name w:val="Основной текст (2)_"/>
    <w:link w:val="28"/>
    <w:locked/>
    <w:rsid w:val="00F50D12"/>
    <w:rPr>
      <w:rFonts w:ascii="Times New Roman" w:hAnsi="Times New Roman"/>
      <w:shd w:val="clear" w:color="auto" w:fill="FFFFFF"/>
    </w:rPr>
  </w:style>
  <w:style w:type="paragraph" w:customStyle="1" w:styleId="28">
    <w:name w:val="Основной текст (2)"/>
    <w:basedOn w:val="a"/>
    <w:link w:val="27"/>
    <w:qFormat/>
    <w:rsid w:val="00F50D12"/>
    <w:pPr>
      <w:widowControl w:val="0"/>
      <w:shd w:val="clear" w:color="auto" w:fill="FFFFFF"/>
      <w:spacing w:after="540" w:line="240" w:lineRule="atLeast"/>
      <w:jc w:val="center"/>
    </w:pPr>
    <w:rPr>
      <w:rFonts w:ascii="Times New Roman" w:hAnsi="Times New Roman"/>
      <w:sz w:val="20"/>
      <w:szCs w:val="20"/>
    </w:rPr>
  </w:style>
  <w:style w:type="character" w:customStyle="1" w:styleId="Bodytext9">
    <w:name w:val="Body text (9)_"/>
    <w:link w:val="Bodytext90"/>
    <w:locked/>
    <w:rsid w:val="00F50D12"/>
    <w:rPr>
      <w:rFonts w:ascii="Times New Roman" w:hAnsi="Times New Roman"/>
      <w:sz w:val="24"/>
      <w:shd w:val="clear" w:color="auto" w:fill="FFFFFF"/>
    </w:rPr>
  </w:style>
  <w:style w:type="paragraph" w:customStyle="1" w:styleId="Bodytext90">
    <w:name w:val="Body text (9)"/>
    <w:basedOn w:val="a"/>
    <w:link w:val="Bodytext9"/>
    <w:qFormat/>
    <w:rsid w:val="00F50D12"/>
    <w:pPr>
      <w:shd w:val="clear" w:color="auto" w:fill="FFFFFF"/>
      <w:spacing w:after="0" w:line="240" w:lineRule="atLeast"/>
    </w:pPr>
    <w:rPr>
      <w:rFonts w:ascii="Times New Roman" w:hAnsi="Times New Roman"/>
      <w:sz w:val="24"/>
      <w:szCs w:val="24"/>
    </w:rPr>
  </w:style>
  <w:style w:type="character" w:customStyle="1" w:styleId="Bodytext4">
    <w:name w:val="Body text (4)_"/>
    <w:link w:val="Bodytext40"/>
    <w:locked/>
    <w:rsid w:val="004220CA"/>
    <w:rPr>
      <w:rFonts w:ascii="Times New Roman" w:hAnsi="Times New Roman"/>
      <w:sz w:val="24"/>
      <w:shd w:val="clear" w:color="auto" w:fill="FFFFFF"/>
    </w:rPr>
  </w:style>
  <w:style w:type="paragraph" w:customStyle="1" w:styleId="Bodytext40">
    <w:name w:val="Body text (4)"/>
    <w:basedOn w:val="a"/>
    <w:link w:val="Bodytext4"/>
    <w:qFormat/>
    <w:rsid w:val="004220CA"/>
    <w:pPr>
      <w:shd w:val="clear" w:color="auto" w:fill="FFFFFF"/>
      <w:spacing w:after="0" w:line="394" w:lineRule="exact"/>
    </w:pPr>
    <w:rPr>
      <w:rFonts w:ascii="Times New Roman" w:hAnsi="Times New Roman"/>
      <w:sz w:val="24"/>
      <w:szCs w:val="24"/>
    </w:rPr>
  </w:style>
  <w:style w:type="character" w:customStyle="1" w:styleId="211pt">
    <w:name w:val="Основной текст (2) + 11 pt"/>
    <w:aliases w:val="Полужирный,Интервал 0 pt"/>
    <w:rsid w:val="00153D0B"/>
    <w:rPr>
      <w:rFonts w:ascii="Times New Roman" w:hAnsi="Times New Roman"/>
      <w:color w:val="000000"/>
      <w:spacing w:val="0"/>
      <w:w w:val="100"/>
      <w:position w:val="0"/>
      <w:sz w:val="22"/>
      <w:u w:val="none"/>
      <w:lang w:val="ru-RU" w:eastAsia="ru-RU"/>
    </w:rPr>
  </w:style>
  <w:style w:type="character" w:customStyle="1" w:styleId="Bodytext">
    <w:name w:val="Body text_"/>
    <w:link w:val="15"/>
    <w:locked/>
    <w:rsid w:val="00153D0B"/>
    <w:rPr>
      <w:rFonts w:ascii="Times New Roman" w:hAnsi="Times New Roman"/>
      <w:sz w:val="28"/>
      <w:shd w:val="clear" w:color="auto" w:fill="FFFFFF"/>
    </w:rPr>
  </w:style>
  <w:style w:type="paragraph" w:customStyle="1" w:styleId="15">
    <w:name w:val="Основной текст1"/>
    <w:basedOn w:val="a"/>
    <w:link w:val="Bodytext"/>
    <w:qFormat/>
    <w:rsid w:val="00153D0B"/>
    <w:pPr>
      <w:shd w:val="clear" w:color="auto" w:fill="FFFFFF"/>
      <w:spacing w:before="360" w:after="180" w:line="240" w:lineRule="atLeast"/>
    </w:pPr>
    <w:rPr>
      <w:rFonts w:ascii="Times New Roman" w:hAnsi="Times New Roman"/>
      <w:sz w:val="28"/>
      <w:szCs w:val="28"/>
    </w:rPr>
  </w:style>
  <w:style w:type="character" w:customStyle="1" w:styleId="42">
    <w:name w:val="Основной текст (4)_"/>
    <w:link w:val="43"/>
    <w:locked/>
    <w:rsid w:val="00153D0B"/>
    <w:rPr>
      <w:rFonts w:ascii="Calibri" w:hAnsi="Calibri"/>
      <w:b/>
      <w:sz w:val="19"/>
      <w:shd w:val="clear" w:color="auto" w:fill="FFFFFF"/>
    </w:rPr>
  </w:style>
  <w:style w:type="paragraph" w:customStyle="1" w:styleId="43">
    <w:name w:val="Основной текст (4)"/>
    <w:basedOn w:val="a"/>
    <w:link w:val="42"/>
    <w:qFormat/>
    <w:rsid w:val="00153D0B"/>
    <w:pPr>
      <w:widowControl w:val="0"/>
      <w:shd w:val="clear" w:color="auto" w:fill="FFFFFF"/>
      <w:spacing w:after="300" w:line="240" w:lineRule="atLeast"/>
      <w:jc w:val="center"/>
    </w:pPr>
    <w:rPr>
      <w:b/>
      <w:bCs/>
      <w:sz w:val="19"/>
      <w:szCs w:val="19"/>
    </w:rPr>
  </w:style>
  <w:style w:type="character" w:customStyle="1" w:styleId="4Exact">
    <w:name w:val="Основной текст (4) Exact"/>
    <w:rsid w:val="00153D0B"/>
    <w:rPr>
      <w:rFonts w:ascii="Times New Roman" w:hAnsi="Times New Roman"/>
      <w:color w:val="000000"/>
      <w:spacing w:val="0"/>
      <w:w w:val="100"/>
      <w:position w:val="0"/>
      <w:sz w:val="22"/>
      <w:u w:val="single"/>
      <w:lang w:val="ru-RU" w:eastAsia="ru-RU"/>
    </w:rPr>
  </w:style>
  <w:style w:type="character" w:customStyle="1" w:styleId="62">
    <w:name w:val="Основной текст (6)_"/>
    <w:link w:val="63"/>
    <w:locked/>
    <w:rsid w:val="005318AB"/>
    <w:rPr>
      <w:rFonts w:ascii="Times New Roman" w:hAnsi="Times New Roman"/>
      <w:b/>
      <w:shd w:val="clear" w:color="auto" w:fill="FFFFFF"/>
    </w:rPr>
  </w:style>
  <w:style w:type="paragraph" w:customStyle="1" w:styleId="63">
    <w:name w:val="Основной текст (6)"/>
    <w:basedOn w:val="a"/>
    <w:link w:val="62"/>
    <w:qFormat/>
    <w:rsid w:val="005318AB"/>
    <w:pPr>
      <w:widowControl w:val="0"/>
      <w:shd w:val="clear" w:color="auto" w:fill="FFFFFF"/>
      <w:spacing w:before="300" w:after="300" w:line="317" w:lineRule="exact"/>
      <w:jc w:val="both"/>
    </w:pPr>
    <w:rPr>
      <w:rFonts w:ascii="Times New Roman" w:hAnsi="Times New Roman"/>
      <w:b/>
      <w:bCs/>
      <w:sz w:val="20"/>
      <w:szCs w:val="20"/>
    </w:rPr>
  </w:style>
  <w:style w:type="character" w:customStyle="1" w:styleId="611pt">
    <w:name w:val="Основной текст (6) + 11 pt"/>
    <w:aliases w:val="Не полужирный"/>
    <w:rsid w:val="005318AB"/>
    <w:rPr>
      <w:rFonts w:ascii="Times New Roman" w:hAnsi="Times New Roman"/>
      <w:color w:val="000000"/>
      <w:spacing w:val="0"/>
      <w:w w:val="100"/>
      <w:position w:val="0"/>
      <w:sz w:val="22"/>
      <w:u w:val="none"/>
      <w:lang w:val="ru-RU" w:eastAsia="ru-RU"/>
    </w:rPr>
  </w:style>
  <w:style w:type="character" w:customStyle="1" w:styleId="211">
    <w:name w:val="Основной текст (2) + 11"/>
    <w:aliases w:val="5 pt,Курсив"/>
    <w:rsid w:val="00406CB4"/>
    <w:rPr>
      <w:rFonts w:ascii="Times New Roman" w:hAnsi="Times New Roman"/>
      <w:i/>
      <w:color w:val="000000"/>
      <w:spacing w:val="0"/>
      <w:w w:val="100"/>
      <w:position w:val="0"/>
      <w:sz w:val="23"/>
      <w:u w:val="none"/>
      <w:lang w:val="ru-RU" w:eastAsia="ru-RU"/>
    </w:rPr>
  </w:style>
  <w:style w:type="character" w:customStyle="1" w:styleId="212pt">
    <w:name w:val="Основной текст (2) + 12 pt"/>
    <w:aliases w:val="Полужирный2,Курсив1"/>
    <w:rsid w:val="00406CB4"/>
    <w:rPr>
      <w:rFonts w:ascii="Times New Roman" w:hAnsi="Times New Roman"/>
      <w:b/>
      <w:i/>
      <w:color w:val="000000"/>
      <w:spacing w:val="0"/>
      <w:w w:val="100"/>
      <w:position w:val="0"/>
      <w:sz w:val="24"/>
      <w:u w:val="none"/>
      <w:lang w:val="ru-RU" w:eastAsia="ru-RU"/>
    </w:rPr>
  </w:style>
  <w:style w:type="character" w:customStyle="1" w:styleId="32">
    <w:name w:val="Подпись к таблице (3)_"/>
    <w:link w:val="33"/>
    <w:locked/>
    <w:rsid w:val="00406CB4"/>
    <w:rPr>
      <w:rFonts w:ascii="Times New Roman" w:hAnsi="Times New Roman"/>
      <w:b/>
      <w:i/>
      <w:shd w:val="clear" w:color="auto" w:fill="FFFFFF"/>
    </w:rPr>
  </w:style>
  <w:style w:type="paragraph" w:customStyle="1" w:styleId="33">
    <w:name w:val="Подпись к таблице (3)"/>
    <w:basedOn w:val="a"/>
    <w:link w:val="32"/>
    <w:qFormat/>
    <w:rsid w:val="00406CB4"/>
    <w:pPr>
      <w:widowControl w:val="0"/>
      <w:shd w:val="clear" w:color="auto" w:fill="FFFFFF"/>
      <w:spacing w:after="0" w:line="274" w:lineRule="exact"/>
      <w:jc w:val="both"/>
    </w:pPr>
    <w:rPr>
      <w:rFonts w:ascii="Times New Roman" w:hAnsi="Times New Roman"/>
      <w:b/>
      <w:bCs/>
      <w:i/>
      <w:iCs/>
      <w:sz w:val="20"/>
      <w:szCs w:val="20"/>
    </w:rPr>
  </w:style>
  <w:style w:type="character" w:customStyle="1" w:styleId="2Exact">
    <w:name w:val="Основной текст (2) Exact"/>
    <w:basedOn w:val="a0"/>
    <w:rsid w:val="00A602EE"/>
    <w:rPr>
      <w:rFonts w:ascii="Arial" w:hAnsi="Arial" w:cs="Arial"/>
      <w:sz w:val="20"/>
      <w:szCs w:val="20"/>
      <w:u w:val="none"/>
    </w:rPr>
  </w:style>
  <w:style w:type="paragraph" w:styleId="afffffa">
    <w:name w:val="No Spacing"/>
    <w:link w:val="afffffb"/>
    <w:uiPriority w:val="1"/>
    <w:qFormat/>
    <w:rsid w:val="00D57CBD"/>
    <w:rPr>
      <w:rFonts w:cs="Times New Roman"/>
      <w:sz w:val="22"/>
      <w:szCs w:val="22"/>
      <w:lang w:eastAsia="en-US"/>
    </w:rPr>
  </w:style>
  <w:style w:type="character" w:customStyle="1" w:styleId="212pt3">
    <w:name w:val="Основной текст (2) + 12 pt3"/>
    <w:aliases w:val="Не полужирный2"/>
    <w:basedOn w:val="27"/>
    <w:rsid w:val="0073794D"/>
    <w:rPr>
      <w:rFonts w:ascii="Times New Roman" w:hAnsi="Times New Roman" w:cs="Times New Roman"/>
      <w:b/>
      <w:bCs/>
      <w:color w:val="000000"/>
      <w:spacing w:val="0"/>
      <w:w w:val="100"/>
      <w:position w:val="0"/>
      <w:sz w:val="24"/>
      <w:szCs w:val="24"/>
      <w:u w:val="none"/>
      <w:shd w:val="clear" w:color="auto" w:fill="FFFFFF"/>
      <w:lang w:val="ru-RU" w:eastAsia="ru-RU"/>
    </w:rPr>
  </w:style>
  <w:style w:type="paragraph" w:customStyle="1" w:styleId="29">
    <w:name w:val="Основной текст2"/>
    <w:basedOn w:val="a"/>
    <w:uiPriority w:val="99"/>
    <w:qFormat/>
    <w:rsid w:val="00B36F7F"/>
    <w:pPr>
      <w:shd w:val="clear" w:color="auto" w:fill="FFFFFF"/>
      <w:spacing w:before="360" w:after="180" w:line="240" w:lineRule="atLeast"/>
    </w:pPr>
    <w:rPr>
      <w:rFonts w:ascii="Times New Roman" w:hAnsi="Times New Roman"/>
      <w:sz w:val="28"/>
      <w:szCs w:val="28"/>
    </w:rPr>
  </w:style>
  <w:style w:type="character" w:styleId="HTML">
    <w:name w:val="HTML Cite"/>
    <w:basedOn w:val="a0"/>
    <w:uiPriority w:val="99"/>
    <w:unhideWhenUsed/>
    <w:rsid w:val="00EC001F"/>
    <w:rPr>
      <w:rFonts w:cs="Times New Roman"/>
      <w:i/>
      <w:iCs/>
    </w:rPr>
  </w:style>
  <w:style w:type="character" w:customStyle="1" w:styleId="212pt2">
    <w:name w:val="Основной текст (2) + 12 pt2"/>
    <w:aliases w:val="Полужирный1"/>
    <w:rsid w:val="008D41F7"/>
    <w:rPr>
      <w:rFonts w:ascii="Times New Roman" w:hAnsi="Times New Roman"/>
      <w:b/>
      <w:color w:val="000000"/>
      <w:spacing w:val="0"/>
      <w:w w:val="100"/>
      <w:position w:val="0"/>
      <w:sz w:val="24"/>
      <w:u w:val="none"/>
      <w:lang w:val="ru-RU" w:eastAsia="ru-RU"/>
    </w:rPr>
  </w:style>
  <w:style w:type="paragraph" w:styleId="afffffc">
    <w:name w:val="Body Text Indent"/>
    <w:aliases w:val="текст,Основной текст 1"/>
    <w:basedOn w:val="a"/>
    <w:link w:val="afffffd"/>
    <w:uiPriority w:val="99"/>
    <w:semiHidden/>
    <w:unhideWhenUsed/>
    <w:qFormat/>
    <w:rsid w:val="008D41F7"/>
    <w:pPr>
      <w:spacing w:after="120"/>
      <w:ind w:left="283"/>
    </w:pPr>
  </w:style>
  <w:style w:type="character" w:customStyle="1" w:styleId="afffffd">
    <w:name w:val="Основной текст с отступом Знак"/>
    <w:aliases w:val="текст Знак,Основной текст 1 Знак"/>
    <w:basedOn w:val="a0"/>
    <w:link w:val="afffffc"/>
    <w:uiPriority w:val="99"/>
    <w:semiHidden/>
    <w:locked/>
    <w:rsid w:val="008D41F7"/>
    <w:rPr>
      <w:rFonts w:cs="Times New Roman"/>
      <w:sz w:val="22"/>
      <w:szCs w:val="22"/>
    </w:rPr>
  </w:style>
  <w:style w:type="character" w:customStyle="1" w:styleId="52">
    <w:name w:val="Основной текст (5)_"/>
    <w:basedOn w:val="a0"/>
    <w:link w:val="53"/>
    <w:locked/>
    <w:rsid w:val="007806E1"/>
    <w:rPr>
      <w:rFonts w:ascii="Times New Roman" w:hAnsi="Times New Roman" w:cs="Times New Roman"/>
      <w:sz w:val="23"/>
      <w:szCs w:val="23"/>
      <w:shd w:val="clear" w:color="auto" w:fill="FFFFFF"/>
    </w:rPr>
  </w:style>
  <w:style w:type="paragraph" w:customStyle="1" w:styleId="53">
    <w:name w:val="Основной текст (5)"/>
    <w:basedOn w:val="a"/>
    <w:link w:val="52"/>
    <w:qFormat/>
    <w:rsid w:val="007806E1"/>
    <w:pPr>
      <w:shd w:val="clear" w:color="auto" w:fill="FFFFFF"/>
      <w:spacing w:after="0" w:line="269" w:lineRule="exact"/>
      <w:jc w:val="center"/>
    </w:pPr>
    <w:rPr>
      <w:rFonts w:ascii="Times New Roman" w:hAnsi="Times New Roman"/>
      <w:sz w:val="23"/>
      <w:szCs w:val="23"/>
    </w:rPr>
  </w:style>
  <w:style w:type="character" w:customStyle="1" w:styleId="16">
    <w:name w:val="Заголовок №1_"/>
    <w:link w:val="17"/>
    <w:locked/>
    <w:rsid w:val="002B6630"/>
    <w:rPr>
      <w:rFonts w:ascii="Times New Roman" w:hAnsi="Times New Roman"/>
      <w:b/>
      <w:shd w:val="clear" w:color="auto" w:fill="FFFFFF"/>
    </w:rPr>
  </w:style>
  <w:style w:type="paragraph" w:customStyle="1" w:styleId="17">
    <w:name w:val="Заголовок №1"/>
    <w:basedOn w:val="a"/>
    <w:link w:val="16"/>
    <w:qFormat/>
    <w:rsid w:val="002B6630"/>
    <w:pPr>
      <w:widowControl w:val="0"/>
      <w:shd w:val="clear" w:color="auto" w:fill="FFFFFF"/>
      <w:spacing w:before="600" w:after="0" w:line="394" w:lineRule="exact"/>
      <w:jc w:val="both"/>
      <w:outlineLvl w:val="0"/>
    </w:pPr>
    <w:rPr>
      <w:rFonts w:ascii="Times New Roman" w:hAnsi="Times New Roman"/>
      <w:b/>
      <w:bCs/>
      <w:sz w:val="20"/>
      <w:szCs w:val="20"/>
    </w:rPr>
  </w:style>
  <w:style w:type="character" w:styleId="afffffe">
    <w:name w:val="Strong"/>
    <w:basedOn w:val="a0"/>
    <w:uiPriority w:val="22"/>
    <w:qFormat/>
    <w:rsid w:val="005D0A5D"/>
    <w:rPr>
      <w:rFonts w:cs="Times New Roman"/>
      <w:b/>
    </w:rPr>
  </w:style>
  <w:style w:type="paragraph" w:styleId="affffff">
    <w:name w:val="List"/>
    <w:basedOn w:val="a"/>
    <w:uiPriority w:val="99"/>
    <w:semiHidden/>
    <w:unhideWhenUsed/>
    <w:qFormat/>
    <w:rsid w:val="005D0A5D"/>
    <w:pPr>
      <w:ind w:left="283" w:hanging="283"/>
      <w:contextualSpacing/>
    </w:pPr>
    <w:rPr>
      <w:rFonts w:asciiTheme="minorHAnsi" w:eastAsiaTheme="minorEastAsia" w:hAnsiTheme="minorHAnsi"/>
    </w:rPr>
  </w:style>
  <w:style w:type="paragraph" w:styleId="affffff0">
    <w:name w:val="List Bullet"/>
    <w:basedOn w:val="a"/>
    <w:uiPriority w:val="99"/>
    <w:semiHidden/>
    <w:unhideWhenUsed/>
    <w:qFormat/>
    <w:rsid w:val="005D0A5D"/>
    <w:pPr>
      <w:tabs>
        <w:tab w:val="num" w:pos="360"/>
      </w:tabs>
      <w:ind w:left="360" w:hanging="360"/>
      <w:contextualSpacing/>
    </w:pPr>
    <w:rPr>
      <w:rFonts w:asciiTheme="minorHAnsi" w:eastAsiaTheme="minorEastAsia" w:hAnsiTheme="minorHAnsi"/>
    </w:rPr>
  </w:style>
  <w:style w:type="paragraph" w:styleId="affffff1">
    <w:name w:val="Title"/>
    <w:basedOn w:val="a"/>
    <w:next w:val="a"/>
    <w:link w:val="affffff2"/>
    <w:uiPriority w:val="10"/>
    <w:qFormat/>
    <w:rsid w:val="005D0A5D"/>
    <w:pPr>
      <w:spacing w:before="240" w:after="60" w:line="240" w:lineRule="auto"/>
      <w:jc w:val="center"/>
      <w:outlineLvl w:val="0"/>
    </w:pPr>
    <w:rPr>
      <w:rFonts w:ascii="Cambria" w:eastAsiaTheme="minorEastAsia" w:hAnsi="Cambria"/>
      <w:b/>
      <w:bCs/>
      <w:kern w:val="28"/>
      <w:sz w:val="32"/>
      <w:szCs w:val="32"/>
    </w:rPr>
  </w:style>
  <w:style w:type="character" w:customStyle="1" w:styleId="affffff2">
    <w:name w:val="Название Знак"/>
    <w:basedOn w:val="a0"/>
    <w:link w:val="affffff1"/>
    <w:uiPriority w:val="10"/>
    <w:locked/>
    <w:rsid w:val="005D0A5D"/>
    <w:rPr>
      <w:rFonts w:ascii="Cambria" w:eastAsiaTheme="minorEastAsia" w:hAnsi="Cambria" w:cs="Times New Roman"/>
      <w:b/>
      <w:bCs/>
      <w:kern w:val="28"/>
      <w:sz w:val="32"/>
      <w:szCs w:val="32"/>
    </w:rPr>
  </w:style>
  <w:style w:type="paragraph" w:styleId="affffff3">
    <w:name w:val="Revision"/>
    <w:uiPriority w:val="99"/>
    <w:semiHidden/>
    <w:qFormat/>
    <w:rsid w:val="005D0A5D"/>
    <w:rPr>
      <w:rFonts w:ascii="Times New Roman" w:eastAsiaTheme="minorEastAsia" w:hAnsi="Times New Roman" w:cs="Times New Roman"/>
      <w:sz w:val="24"/>
      <w:szCs w:val="24"/>
    </w:rPr>
  </w:style>
  <w:style w:type="paragraph" w:styleId="affffff4">
    <w:name w:val="Body Text First Indent"/>
    <w:basedOn w:val="a3"/>
    <w:link w:val="affffff5"/>
    <w:uiPriority w:val="99"/>
    <w:unhideWhenUsed/>
    <w:qFormat/>
    <w:rsid w:val="005D0A5D"/>
    <w:pPr>
      <w:spacing w:after="200" w:line="276" w:lineRule="auto"/>
      <w:ind w:firstLine="360"/>
    </w:pPr>
    <w:rPr>
      <w:rFonts w:asciiTheme="minorHAnsi" w:eastAsiaTheme="minorEastAsia" w:hAnsiTheme="minorHAnsi"/>
      <w:sz w:val="22"/>
      <w:szCs w:val="22"/>
    </w:rPr>
  </w:style>
  <w:style w:type="character" w:customStyle="1" w:styleId="affffff5">
    <w:name w:val="Красная строка Знак"/>
    <w:basedOn w:val="a4"/>
    <w:link w:val="affffff4"/>
    <w:uiPriority w:val="99"/>
    <w:locked/>
    <w:rsid w:val="007E1244"/>
    <w:rPr>
      <w:rFonts w:ascii="Times New Roman" w:hAnsi="Times New Roman" w:cs="Times New Roman"/>
      <w:sz w:val="22"/>
      <w:szCs w:val="22"/>
    </w:rPr>
  </w:style>
  <w:style w:type="character" w:customStyle="1" w:styleId="18">
    <w:name w:val="Красная строка Знак1"/>
    <w:basedOn w:val="a4"/>
    <w:uiPriority w:val="99"/>
    <w:semiHidden/>
    <w:rsid w:val="007E1244"/>
    <w:rPr>
      <w:rFonts w:ascii="Times New Roman" w:hAnsi="Times New Roman" w:cs="Times New Roman"/>
      <w:sz w:val="22"/>
      <w:szCs w:val="22"/>
    </w:rPr>
  </w:style>
  <w:style w:type="paragraph" w:styleId="2a">
    <w:name w:val="Body Text First Indent 2"/>
    <w:basedOn w:val="afffffc"/>
    <w:link w:val="2b"/>
    <w:uiPriority w:val="99"/>
    <w:semiHidden/>
    <w:unhideWhenUsed/>
    <w:qFormat/>
    <w:rsid w:val="005D0A5D"/>
    <w:pPr>
      <w:spacing w:after="200"/>
      <w:ind w:left="360" w:firstLine="360"/>
    </w:pPr>
    <w:rPr>
      <w:rFonts w:asciiTheme="minorHAnsi" w:hAnsiTheme="minorHAnsi"/>
    </w:rPr>
  </w:style>
  <w:style w:type="character" w:customStyle="1" w:styleId="2b">
    <w:name w:val="Красная строка 2 Знак"/>
    <w:basedOn w:val="afffffd"/>
    <w:link w:val="2a"/>
    <w:uiPriority w:val="99"/>
    <w:semiHidden/>
    <w:locked/>
    <w:rsid w:val="007E1244"/>
    <w:rPr>
      <w:rFonts w:cs="Times New Roman"/>
      <w:sz w:val="22"/>
      <w:szCs w:val="22"/>
    </w:rPr>
  </w:style>
  <w:style w:type="character" w:customStyle="1" w:styleId="210">
    <w:name w:val="Красная строка 2 Знак1"/>
    <w:basedOn w:val="afffffd"/>
    <w:uiPriority w:val="99"/>
    <w:semiHidden/>
    <w:rsid w:val="007E1244"/>
    <w:rPr>
      <w:rFonts w:cs="Times New Roman"/>
      <w:sz w:val="22"/>
      <w:szCs w:val="22"/>
    </w:rPr>
  </w:style>
  <w:style w:type="paragraph" w:customStyle="1" w:styleId="2c">
    <w:name w:val="Заголовок2"/>
    <w:basedOn w:val="aff2"/>
    <w:next w:val="a"/>
    <w:uiPriority w:val="99"/>
    <w:qFormat/>
    <w:rsid w:val="005D0A5D"/>
    <w:pPr>
      <w:shd w:val="clear" w:color="auto" w:fill="ECE9D8"/>
    </w:pPr>
    <w:rPr>
      <w:rFonts w:eastAsiaTheme="minorEastAsia"/>
      <w:b/>
      <w:bCs/>
      <w:color w:val="0058A9"/>
    </w:rPr>
  </w:style>
  <w:style w:type="character" w:customStyle="1" w:styleId="affffff6">
    <w:name w:val="Основной текст_"/>
    <w:link w:val="110"/>
    <w:locked/>
    <w:rsid w:val="005D0A5D"/>
    <w:rPr>
      <w:sz w:val="27"/>
      <w:shd w:val="clear" w:color="auto" w:fill="FFFFFF"/>
    </w:rPr>
  </w:style>
  <w:style w:type="paragraph" w:customStyle="1" w:styleId="110">
    <w:name w:val="Основной текст11"/>
    <w:basedOn w:val="a"/>
    <w:link w:val="affffff6"/>
    <w:qFormat/>
    <w:rsid w:val="005D0A5D"/>
    <w:pPr>
      <w:widowControl w:val="0"/>
      <w:shd w:val="clear" w:color="auto" w:fill="FFFFFF"/>
      <w:spacing w:after="0" w:line="240" w:lineRule="atLeast"/>
      <w:ind w:hanging="380"/>
    </w:pPr>
    <w:rPr>
      <w:sz w:val="27"/>
      <w:szCs w:val="20"/>
    </w:rPr>
  </w:style>
  <w:style w:type="paragraph" w:customStyle="1" w:styleId="19">
    <w:name w:val="Обычный (веб)1"/>
    <w:basedOn w:val="a"/>
    <w:uiPriority w:val="99"/>
    <w:qFormat/>
    <w:rsid w:val="005D0A5D"/>
    <w:pPr>
      <w:suppressAutoHyphens/>
      <w:spacing w:before="20" w:after="0" w:line="300" w:lineRule="auto"/>
      <w:ind w:left="80" w:firstLine="284"/>
      <w:jc w:val="both"/>
    </w:pPr>
    <w:rPr>
      <w:rFonts w:ascii="Times New Roman" w:eastAsiaTheme="minorEastAsia" w:hAnsi="Times New Roman"/>
      <w:kern w:val="2"/>
      <w:lang w:eastAsia="ar-SA"/>
    </w:rPr>
  </w:style>
  <w:style w:type="character" w:customStyle="1" w:styleId="affffff7">
    <w:name w:val="!Список с точками Знак"/>
    <w:link w:val="affffff8"/>
    <w:uiPriority w:val="99"/>
    <w:locked/>
    <w:rsid w:val="005D0A5D"/>
    <w:rPr>
      <w:sz w:val="22"/>
    </w:rPr>
  </w:style>
  <w:style w:type="paragraph" w:customStyle="1" w:styleId="affffff8">
    <w:name w:val="!Список с точками"/>
    <w:basedOn w:val="a"/>
    <w:link w:val="affffff7"/>
    <w:uiPriority w:val="99"/>
    <w:qFormat/>
    <w:rsid w:val="005D0A5D"/>
    <w:pPr>
      <w:tabs>
        <w:tab w:val="num" w:pos="720"/>
      </w:tabs>
      <w:spacing w:after="0" w:line="360" w:lineRule="auto"/>
      <w:ind w:left="720" w:hanging="360"/>
      <w:jc w:val="both"/>
    </w:pPr>
  </w:style>
  <w:style w:type="paragraph" w:customStyle="1" w:styleId="2d">
    <w:name w:val="Знак2"/>
    <w:basedOn w:val="a"/>
    <w:uiPriority w:val="99"/>
    <w:qFormat/>
    <w:rsid w:val="005D0A5D"/>
    <w:pPr>
      <w:tabs>
        <w:tab w:val="left" w:pos="708"/>
      </w:tabs>
      <w:spacing w:after="160" w:line="240" w:lineRule="exact"/>
    </w:pPr>
    <w:rPr>
      <w:rFonts w:ascii="Verdana" w:eastAsiaTheme="minorEastAsia" w:hAnsi="Verdana" w:cs="Verdana"/>
      <w:sz w:val="20"/>
      <w:szCs w:val="20"/>
      <w:lang w:val="en-US" w:eastAsia="en-US"/>
    </w:rPr>
  </w:style>
  <w:style w:type="paragraph" w:customStyle="1" w:styleId="2e">
    <w:name w:val="Заголовок №2"/>
    <w:basedOn w:val="a"/>
    <w:uiPriority w:val="99"/>
    <w:qFormat/>
    <w:rsid w:val="005D0A5D"/>
    <w:pPr>
      <w:shd w:val="clear" w:color="auto" w:fill="FFFFFF"/>
      <w:suppressAutoHyphens/>
      <w:spacing w:after="60" w:line="240" w:lineRule="atLeast"/>
      <w:jc w:val="center"/>
      <w:outlineLvl w:val="1"/>
    </w:pPr>
    <w:rPr>
      <w:sz w:val="23"/>
      <w:szCs w:val="23"/>
    </w:rPr>
  </w:style>
  <w:style w:type="character" w:customStyle="1" w:styleId="70">
    <w:name w:val="Основной текст (7)_"/>
    <w:link w:val="71"/>
    <w:uiPriority w:val="99"/>
    <w:qFormat/>
    <w:locked/>
    <w:rsid w:val="005D0A5D"/>
    <w:rPr>
      <w:sz w:val="27"/>
      <w:shd w:val="clear" w:color="auto" w:fill="FFFFFF"/>
    </w:rPr>
  </w:style>
  <w:style w:type="paragraph" w:customStyle="1" w:styleId="71">
    <w:name w:val="Основной текст (7)"/>
    <w:basedOn w:val="a"/>
    <w:link w:val="70"/>
    <w:uiPriority w:val="99"/>
    <w:qFormat/>
    <w:rsid w:val="005D0A5D"/>
    <w:pPr>
      <w:shd w:val="clear" w:color="auto" w:fill="FFFFFF"/>
      <w:suppressAutoHyphens/>
      <w:spacing w:after="0" w:line="317" w:lineRule="exact"/>
      <w:jc w:val="center"/>
    </w:pPr>
    <w:rPr>
      <w:sz w:val="27"/>
      <w:szCs w:val="20"/>
    </w:rPr>
  </w:style>
  <w:style w:type="paragraph" w:customStyle="1" w:styleId="34">
    <w:name w:val="Абзац списка3"/>
    <w:basedOn w:val="a"/>
    <w:uiPriority w:val="99"/>
    <w:qFormat/>
    <w:rsid w:val="005D0A5D"/>
    <w:pPr>
      <w:spacing w:after="0" w:line="240" w:lineRule="auto"/>
      <w:ind w:left="720"/>
    </w:pPr>
    <w:rPr>
      <w:rFonts w:ascii="Times New Roman" w:hAnsi="Times New Roman"/>
      <w:sz w:val="24"/>
      <w:szCs w:val="24"/>
    </w:rPr>
  </w:style>
  <w:style w:type="character" w:customStyle="1" w:styleId="111">
    <w:name w:val="Текст примечания Знак11"/>
    <w:basedOn w:val="a0"/>
    <w:uiPriority w:val="99"/>
    <w:rsid w:val="005D0A5D"/>
    <w:rPr>
      <w:rFonts w:ascii="Times New Roman" w:hAnsi="Times New Roman" w:cs="Times New Roman"/>
      <w:sz w:val="20"/>
      <w:szCs w:val="20"/>
    </w:rPr>
  </w:style>
  <w:style w:type="character" w:customStyle="1" w:styleId="112">
    <w:name w:val="Тема примечания Знак11"/>
    <w:basedOn w:val="111"/>
    <w:uiPriority w:val="99"/>
    <w:rsid w:val="005D0A5D"/>
    <w:rPr>
      <w:rFonts w:ascii="Times New Roman" w:hAnsi="Times New Roman" w:cs="Times New Roman"/>
      <w:b/>
      <w:bCs/>
      <w:sz w:val="20"/>
      <w:szCs w:val="20"/>
    </w:rPr>
  </w:style>
  <w:style w:type="character" w:customStyle="1" w:styleId="90">
    <w:name w:val="Основной текст9"/>
    <w:rsid w:val="005D0A5D"/>
    <w:rPr>
      <w:color w:val="000000"/>
      <w:spacing w:val="0"/>
      <w:w w:val="100"/>
      <w:position w:val="0"/>
      <w:sz w:val="27"/>
      <w:u w:val="none"/>
      <w:effect w:val="none"/>
      <w:shd w:val="clear" w:color="auto" w:fill="FFFFFF"/>
      <w:lang w:val="ru-RU"/>
    </w:rPr>
  </w:style>
  <w:style w:type="character" w:customStyle="1" w:styleId="affffff9">
    <w:name w:val="Основной текст + Полужирный"/>
    <w:qFormat/>
    <w:rsid w:val="005D0A5D"/>
    <w:rPr>
      <w:rFonts w:ascii="Times New Roman" w:hAnsi="Times New Roman"/>
      <w:spacing w:val="0"/>
      <w:sz w:val="27"/>
      <w:shd w:val="clear" w:color="auto" w:fill="FFFFFF"/>
    </w:rPr>
  </w:style>
  <w:style w:type="character" w:customStyle="1" w:styleId="match">
    <w:name w:val="match"/>
    <w:rsid w:val="005D0A5D"/>
  </w:style>
  <w:style w:type="character" w:customStyle="1" w:styleId="plitka3">
    <w:name w:val="plitka3"/>
    <w:basedOn w:val="a0"/>
    <w:rsid w:val="005D0A5D"/>
    <w:rPr>
      <w:rFonts w:ascii="Times New Roman" w:hAnsi="Times New Roman" w:cs="Times New Roman"/>
    </w:rPr>
  </w:style>
  <w:style w:type="character" w:customStyle="1" w:styleId="212pt1">
    <w:name w:val="Основной текст (2) + 12 pt1"/>
    <w:aliases w:val="Не полужирный1"/>
    <w:rsid w:val="005D0A5D"/>
    <w:rPr>
      <w:b/>
      <w:color w:val="000000"/>
      <w:w w:val="100"/>
      <w:position w:val="0"/>
      <w:sz w:val="24"/>
      <w:shd w:val="clear" w:color="auto" w:fill="FFFFFF"/>
      <w:lang w:val="ru-RU" w:eastAsia="ru-RU"/>
    </w:rPr>
  </w:style>
  <w:style w:type="character" w:customStyle="1" w:styleId="pathseparator">
    <w:name w:val="path__separator"/>
    <w:rsid w:val="005D0A5D"/>
  </w:style>
  <w:style w:type="character" w:customStyle="1" w:styleId="serp-urlmark">
    <w:name w:val="serp-url__mark"/>
    <w:rsid w:val="005D0A5D"/>
  </w:style>
  <w:style w:type="character" w:customStyle="1" w:styleId="80">
    <w:name w:val="Основной текст (8) + Курсив"/>
    <w:basedOn w:val="a0"/>
    <w:rsid w:val="005D0A5D"/>
    <w:rPr>
      <w:rFonts w:ascii="Century Schoolbook" w:hAnsi="Century Schoolbook" w:cs="Century Schoolbook"/>
      <w:i/>
      <w:iCs/>
      <w:color w:val="000000"/>
      <w:spacing w:val="0"/>
      <w:w w:val="100"/>
      <w:position w:val="0"/>
      <w:sz w:val="18"/>
      <w:szCs w:val="18"/>
      <w:u w:val="none"/>
      <w:effect w:val="none"/>
      <w:lang w:val="ru-RU" w:eastAsia="ru-RU"/>
    </w:rPr>
  </w:style>
  <w:style w:type="character" w:customStyle="1" w:styleId="81">
    <w:name w:val="Основной текст (8)"/>
    <w:basedOn w:val="a0"/>
    <w:rsid w:val="005D0A5D"/>
    <w:rPr>
      <w:rFonts w:ascii="Century Schoolbook" w:hAnsi="Century Schoolbook" w:cs="Century Schoolbook"/>
      <w:color w:val="000000"/>
      <w:spacing w:val="0"/>
      <w:w w:val="100"/>
      <w:position w:val="0"/>
      <w:sz w:val="18"/>
      <w:szCs w:val="18"/>
      <w:u w:val="none"/>
      <w:effect w:val="none"/>
      <w:lang w:val="ru-RU" w:eastAsia="ru-RU"/>
    </w:rPr>
  </w:style>
  <w:style w:type="paragraph" w:customStyle="1" w:styleId="Style21">
    <w:name w:val="Style21"/>
    <w:basedOn w:val="a"/>
    <w:uiPriority w:val="99"/>
    <w:qFormat/>
    <w:rsid w:val="00A55348"/>
    <w:pPr>
      <w:widowControl w:val="0"/>
      <w:autoSpaceDE w:val="0"/>
      <w:autoSpaceDN w:val="0"/>
      <w:adjustRightInd w:val="0"/>
      <w:spacing w:after="0" w:line="274" w:lineRule="exact"/>
    </w:pPr>
    <w:rPr>
      <w:rFonts w:ascii="Times New Roman" w:hAnsi="Times New Roman"/>
      <w:sz w:val="24"/>
      <w:szCs w:val="24"/>
    </w:rPr>
  </w:style>
  <w:style w:type="character" w:customStyle="1" w:styleId="FontStyle47">
    <w:name w:val="Font Style47"/>
    <w:rsid w:val="00A55348"/>
    <w:rPr>
      <w:rFonts w:ascii="Times New Roman" w:hAnsi="Times New Roman"/>
      <w:sz w:val="22"/>
    </w:rPr>
  </w:style>
  <w:style w:type="paragraph" w:styleId="affffffa">
    <w:name w:val="Document Map"/>
    <w:basedOn w:val="a"/>
    <w:link w:val="affffffb"/>
    <w:uiPriority w:val="99"/>
    <w:semiHidden/>
    <w:unhideWhenUsed/>
    <w:rsid w:val="00685F74"/>
    <w:pPr>
      <w:spacing w:after="0" w:line="240" w:lineRule="auto"/>
    </w:pPr>
    <w:rPr>
      <w:rFonts w:ascii="Tahoma" w:hAnsi="Tahoma" w:cs="Tahoma"/>
      <w:sz w:val="16"/>
      <w:szCs w:val="16"/>
    </w:rPr>
  </w:style>
  <w:style w:type="character" w:customStyle="1" w:styleId="affffffb">
    <w:name w:val="Схема документа Знак"/>
    <w:basedOn w:val="a0"/>
    <w:link w:val="affffffa"/>
    <w:uiPriority w:val="99"/>
    <w:semiHidden/>
    <w:locked/>
    <w:rsid w:val="00685F74"/>
    <w:rPr>
      <w:rFonts w:ascii="Tahoma" w:hAnsi="Tahoma" w:cs="Tahoma"/>
      <w:sz w:val="16"/>
      <w:szCs w:val="16"/>
    </w:rPr>
  </w:style>
  <w:style w:type="table" w:customStyle="1" w:styleId="1a">
    <w:name w:val="Сетка таблицы1"/>
    <w:basedOn w:val="a1"/>
    <w:next w:val="afffff6"/>
    <w:uiPriority w:val="59"/>
    <w:rsid w:val="00F6269B"/>
    <w:rPr>
      <w:rFonts w:asciiTheme="minorHAnsi" w:eastAsiaTheme="minorEastAsia" w:hAnsiTheme="minorHAns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8">
    <w:name w:val="Font Style48"/>
    <w:basedOn w:val="a0"/>
    <w:uiPriority w:val="99"/>
    <w:rsid w:val="006B7BFB"/>
    <w:rPr>
      <w:rFonts w:ascii="Times New Roman" w:hAnsi="Times New Roman" w:cs="Times New Roman"/>
      <w:sz w:val="26"/>
      <w:szCs w:val="26"/>
    </w:rPr>
  </w:style>
  <w:style w:type="paragraph" w:customStyle="1" w:styleId="Style25">
    <w:name w:val="Style25"/>
    <w:basedOn w:val="a"/>
    <w:uiPriority w:val="99"/>
    <w:qFormat/>
    <w:rsid w:val="006B7BFB"/>
    <w:pPr>
      <w:widowControl w:val="0"/>
      <w:autoSpaceDE w:val="0"/>
      <w:autoSpaceDN w:val="0"/>
      <w:adjustRightInd w:val="0"/>
      <w:spacing w:after="0" w:line="240" w:lineRule="auto"/>
    </w:pPr>
    <w:rPr>
      <w:rFonts w:ascii="Times New Roman" w:eastAsiaTheme="minorEastAsia" w:hAnsi="Times New Roman"/>
      <w:sz w:val="24"/>
      <w:szCs w:val="24"/>
    </w:rPr>
  </w:style>
  <w:style w:type="character" w:customStyle="1" w:styleId="FontStyle50">
    <w:name w:val="Font Style50"/>
    <w:basedOn w:val="a0"/>
    <w:uiPriority w:val="99"/>
    <w:rsid w:val="006B7BFB"/>
    <w:rPr>
      <w:rFonts w:ascii="Times New Roman" w:hAnsi="Times New Roman" w:cs="Times New Roman"/>
      <w:sz w:val="24"/>
      <w:szCs w:val="24"/>
    </w:rPr>
  </w:style>
  <w:style w:type="paragraph" w:customStyle="1" w:styleId="Style32">
    <w:name w:val="Style32"/>
    <w:basedOn w:val="a"/>
    <w:uiPriority w:val="99"/>
    <w:qFormat/>
    <w:rsid w:val="006B7BFB"/>
    <w:pPr>
      <w:widowControl w:val="0"/>
      <w:autoSpaceDE w:val="0"/>
      <w:autoSpaceDN w:val="0"/>
      <w:adjustRightInd w:val="0"/>
      <w:spacing w:after="0" w:line="240" w:lineRule="auto"/>
      <w:jc w:val="both"/>
    </w:pPr>
    <w:rPr>
      <w:rFonts w:ascii="Times New Roman" w:eastAsiaTheme="minorEastAsia" w:hAnsi="Times New Roman"/>
      <w:sz w:val="24"/>
      <w:szCs w:val="24"/>
    </w:rPr>
  </w:style>
  <w:style w:type="paragraph" w:customStyle="1" w:styleId="Style16">
    <w:name w:val="Style16"/>
    <w:basedOn w:val="a"/>
    <w:uiPriority w:val="99"/>
    <w:qFormat/>
    <w:rsid w:val="006B7BFB"/>
    <w:pPr>
      <w:widowControl w:val="0"/>
      <w:autoSpaceDE w:val="0"/>
      <w:autoSpaceDN w:val="0"/>
      <w:adjustRightInd w:val="0"/>
      <w:spacing w:after="0" w:line="400" w:lineRule="exact"/>
      <w:ind w:firstLine="691"/>
      <w:jc w:val="both"/>
    </w:pPr>
    <w:rPr>
      <w:rFonts w:ascii="Times New Roman" w:eastAsiaTheme="minorEastAsia" w:hAnsi="Times New Roman"/>
      <w:sz w:val="24"/>
      <w:szCs w:val="24"/>
    </w:rPr>
  </w:style>
  <w:style w:type="paragraph" w:customStyle="1" w:styleId="Style7">
    <w:name w:val="Style7"/>
    <w:basedOn w:val="a"/>
    <w:uiPriority w:val="99"/>
    <w:qFormat/>
    <w:rsid w:val="006B7BFB"/>
    <w:pPr>
      <w:widowControl w:val="0"/>
      <w:autoSpaceDE w:val="0"/>
      <w:autoSpaceDN w:val="0"/>
      <w:adjustRightInd w:val="0"/>
      <w:spacing w:after="0" w:line="276" w:lineRule="exact"/>
      <w:ind w:firstLine="749"/>
      <w:jc w:val="both"/>
    </w:pPr>
    <w:rPr>
      <w:rFonts w:ascii="Times New Roman" w:eastAsiaTheme="minorEastAsia" w:hAnsi="Times New Roman"/>
      <w:sz w:val="24"/>
      <w:szCs w:val="24"/>
    </w:rPr>
  </w:style>
  <w:style w:type="character" w:customStyle="1" w:styleId="FontStyle12">
    <w:name w:val="Font Style12"/>
    <w:basedOn w:val="a0"/>
    <w:uiPriority w:val="99"/>
    <w:rsid w:val="006B7BFB"/>
    <w:rPr>
      <w:rFonts w:ascii="Times New Roman" w:hAnsi="Times New Roman" w:cs="Times New Roman"/>
      <w:sz w:val="24"/>
      <w:szCs w:val="24"/>
    </w:rPr>
  </w:style>
  <w:style w:type="paragraph" w:customStyle="1" w:styleId="Style8">
    <w:name w:val="Style8"/>
    <w:basedOn w:val="a"/>
    <w:uiPriority w:val="99"/>
    <w:qFormat/>
    <w:rsid w:val="006B7BFB"/>
    <w:pPr>
      <w:widowControl w:val="0"/>
      <w:autoSpaceDE w:val="0"/>
      <w:autoSpaceDN w:val="0"/>
      <w:adjustRightInd w:val="0"/>
      <w:spacing w:after="0" w:line="326" w:lineRule="exact"/>
      <w:ind w:firstLine="691"/>
      <w:jc w:val="both"/>
    </w:pPr>
    <w:rPr>
      <w:rFonts w:ascii="Times New Roman" w:eastAsiaTheme="minorEastAsia" w:hAnsi="Times New Roman"/>
      <w:sz w:val="24"/>
      <w:szCs w:val="24"/>
    </w:rPr>
  </w:style>
  <w:style w:type="paragraph" w:customStyle="1" w:styleId="Style3">
    <w:name w:val="Style3"/>
    <w:basedOn w:val="a"/>
    <w:uiPriority w:val="99"/>
    <w:qFormat/>
    <w:rsid w:val="006B7BFB"/>
    <w:pPr>
      <w:widowControl w:val="0"/>
      <w:autoSpaceDE w:val="0"/>
      <w:autoSpaceDN w:val="0"/>
      <w:adjustRightInd w:val="0"/>
      <w:spacing w:after="0" w:line="278" w:lineRule="exact"/>
      <w:jc w:val="both"/>
    </w:pPr>
    <w:rPr>
      <w:rFonts w:ascii="Times New Roman" w:eastAsiaTheme="minorEastAsia" w:hAnsi="Times New Roman"/>
      <w:sz w:val="24"/>
      <w:szCs w:val="24"/>
    </w:rPr>
  </w:style>
  <w:style w:type="paragraph" w:customStyle="1" w:styleId="Style18">
    <w:name w:val="Style18"/>
    <w:basedOn w:val="a"/>
    <w:uiPriority w:val="99"/>
    <w:qFormat/>
    <w:rsid w:val="006B7BFB"/>
    <w:pPr>
      <w:widowControl w:val="0"/>
      <w:autoSpaceDE w:val="0"/>
      <w:autoSpaceDN w:val="0"/>
      <w:adjustRightInd w:val="0"/>
      <w:spacing w:after="0" w:line="288" w:lineRule="exact"/>
      <w:ind w:hanging="202"/>
    </w:pPr>
    <w:rPr>
      <w:rFonts w:ascii="Arial" w:eastAsiaTheme="minorEastAsia" w:hAnsi="Arial" w:cs="Arial"/>
      <w:sz w:val="24"/>
      <w:szCs w:val="24"/>
    </w:rPr>
  </w:style>
  <w:style w:type="character" w:customStyle="1" w:styleId="FontStyle53">
    <w:name w:val="Font Style53"/>
    <w:basedOn w:val="a0"/>
    <w:uiPriority w:val="99"/>
    <w:rsid w:val="006B7BFB"/>
    <w:rPr>
      <w:rFonts w:ascii="Times New Roman" w:hAnsi="Times New Roman" w:cs="Times New Roman"/>
      <w:sz w:val="22"/>
      <w:szCs w:val="22"/>
    </w:rPr>
  </w:style>
  <w:style w:type="paragraph" w:customStyle="1" w:styleId="Style23">
    <w:name w:val="Style23"/>
    <w:basedOn w:val="a"/>
    <w:uiPriority w:val="99"/>
    <w:qFormat/>
    <w:rsid w:val="006B7BFB"/>
    <w:pPr>
      <w:widowControl w:val="0"/>
      <w:autoSpaceDE w:val="0"/>
      <w:autoSpaceDN w:val="0"/>
      <w:adjustRightInd w:val="0"/>
      <w:spacing w:after="0" w:line="288" w:lineRule="exact"/>
      <w:ind w:hanging="202"/>
    </w:pPr>
    <w:rPr>
      <w:rFonts w:ascii="Arial" w:eastAsiaTheme="minorEastAsia" w:hAnsi="Arial" w:cs="Arial"/>
      <w:sz w:val="24"/>
      <w:szCs w:val="24"/>
    </w:rPr>
  </w:style>
  <w:style w:type="character" w:customStyle="1" w:styleId="FontStyle57">
    <w:name w:val="Font Style57"/>
    <w:basedOn w:val="a0"/>
    <w:uiPriority w:val="99"/>
    <w:rsid w:val="006B7BFB"/>
    <w:rPr>
      <w:rFonts w:ascii="Times New Roman" w:hAnsi="Times New Roman" w:cs="Times New Roman"/>
      <w:sz w:val="22"/>
      <w:szCs w:val="22"/>
    </w:rPr>
  </w:style>
  <w:style w:type="paragraph" w:customStyle="1" w:styleId="Style22">
    <w:name w:val="Style22"/>
    <w:basedOn w:val="a"/>
    <w:uiPriority w:val="99"/>
    <w:qFormat/>
    <w:rsid w:val="006B7BFB"/>
    <w:pPr>
      <w:widowControl w:val="0"/>
      <w:autoSpaceDE w:val="0"/>
      <w:autoSpaceDN w:val="0"/>
      <w:adjustRightInd w:val="0"/>
      <w:spacing w:after="0" w:line="302" w:lineRule="exact"/>
      <w:ind w:firstLine="518"/>
    </w:pPr>
    <w:rPr>
      <w:rFonts w:ascii="Arial" w:eastAsiaTheme="minorEastAsia" w:hAnsi="Arial" w:cs="Arial"/>
      <w:sz w:val="24"/>
      <w:szCs w:val="24"/>
    </w:rPr>
  </w:style>
  <w:style w:type="paragraph" w:customStyle="1" w:styleId="1b">
    <w:name w:val="Абзац списка1"/>
    <w:basedOn w:val="a"/>
    <w:uiPriority w:val="99"/>
    <w:qFormat/>
    <w:rsid w:val="006B7BFB"/>
    <w:pPr>
      <w:spacing w:after="0" w:line="240" w:lineRule="auto"/>
      <w:ind w:left="720"/>
    </w:pPr>
    <w:rPr>
      <w:rFonts w:ascii="Times New Roman" w:eastAsiaTheme="minorEastAsia" w:hAnsi="Times New Roman"/>
      <w:sz w:val="24"/>
      <w:szCs w:val="24"/>
    </w:rPr>
  </w:style>
  <w:style w:type="character" w:customStyle="1" w:styleId="FontStyle46">
    <w:name w:val="Font Style46"/>
    <w:basedOn w:val="a0"/>
    <w:uiPriority w:val="99"/>
    <w:rsid w:val="006B7BFB"/>
    <w:rPr>
      <w:rFonts w:ascii="Times New Roman" w:hAnsi="Times New Roman" w:cs="Times New Roman"/>
      <w:sz w:val="28"/>
      <w:szCs w:val="28"/>
    </w:rPr>
  </w:style>
  <w:style w:type="character" w:customStyle="1" w:styleId="FontStyle59">
    <w:name w:val="Font Style59"/>
    <w:basedOn w:val="a0"/>
    <w:uiPriority w:val="99"/>
    <w:rsid w:val="006B7BFB"/>
    <w:rPr>
      <w:rFonts w:ascii="Arial" w:hAnsi="Arial" w:cs="Arial"/>
      <w:b/>
      <w:bCs/>
      <w:sz w:val="26"/>
      <w:szCs w:val="26"/>
    </w:rPr>
  </w:style>
  <w:style w:type="paragraph" w:customStyle="1" w:styleId="Style17">
    <w:name w:val="Style17"/>
    <w:basedOn w:val="a"/>
    <w:uiPriority w:val="99"/>
    <w:qFormat/>
    <w:rsid w:val="006B7BFB"/>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FontStyle25">
    <w:name w:val="Font Style25"/>
    <w:basedOn w:val="a0"/>
    <w:uiPriority w:val="99"/>
    <w:rsid w:val="006B7BFB"/>
    <w:rPr>
      <w:rFonts w:ascii="Times New Roman" w:hAnsi="Times New Roman" w:cs="Times New Roman"/>
      <w:b/>
      <w:bCs/>
      <w:sz w:val="20"/>
      <w:szCs w:val="20"/>
    </w:rPr>
  </w:style>
  <w:style w:type="character" w:customStyle="1" w:styleId="FontStyle69">
    <w:name w:val="Font Style69"/>
    <w:uiPriority w:val="99"/>
    <w:rsid w:val="006B7BFB"/>
    <w:rPr>
      <w:rFonts w:ascii="Times New Roman" w:hAnsi="Times New Roman"/>
      <w:b/>
      <w:sz w:val="20"/>
    </w:rPr>
  </w:style>
  <w:style w:type="character" w:customStyle="1" w:styleId="FontStyle76">
    <w:name w:val="Font Style76"/>
    <w:uiPriority w:val="99"/>
    <w:rsid w:val="006B7BFB"/>
    <w:rPr>
      <w:rFonts w:ascii="Times New Roman" w:hAnsi="Times New Roman"/>
      <w:sz w:val="20"/>
    </w:rPr>
  </w:style>
  <w:style w:type="paragraph" w:customStyle="1" w:styleId="TableParagraph">
    <w:name w:val="Table Paragraph"/>
    <w:basedOn w:val="a"/>
    <w:uiPriority w:val="1"/>
    <w:qFormat/>
    <w:rsid w:val="006B7BFB"/>
    <w:pPr>
      <w:widowControl w:val="0"/>
      <w:spacing w:after="0" w:line="240" w:lineRule="auto"/>
    </w:pPr>
    <w:rPr>
      <w:rFonts w:eastAsiaTheme="minorEastAsia"/>
      <w:lang w:val="en-US" w:eastAsia="en-US"/>
    </w:rPr>
  </w:style>
  <w:style w:type="paragraph" w:styleId="affffffc">
    <w:name w:val="Subtitle"/>
    <w:basedOn w:val="a"/>
    <w:next w:val="a"/>
    <w:link w:val="affffffd"/>
    <w:uiPriority w:val="11"/>
    <w:qFormat/>
    <w:rsid w:val="006B7BFB"/>
    <w:pPr>
      <w:spacing w:after="60" w:line="240" w:lineRule="auto"/>
      <w:jc w:val="center"/>
      <w:outlineLvl w:val="1"/>
    </w:pPr>
    <w:rPr>
      <w:rFonts w:ascii="Cambria" w:eastAsiaTheme="minorEastAsia" w:hAnsi="Cambria"/>
      <w:sz w:val="24"/>
      <w:szCs w:val="24"/>
    </w:rPr>
  </w:style>
  <w:style w:type="character" w:customStyle="1" w:styleId="affffffd">
    <w:name w:val="Подзаголовок Знак"/>
    <w:basedOn w:val="a0"/>
    <w:link w:val="affffffc"/>
    <w:uiPriority w:val="11"/>
    <w:locked/>
    <w:rsid w:val="006B7BFB"/>
    <w:rPr>
      <w:rFonts w:ascii="Cambria" w:eastAsiaTheme="minorEastAsia" w:hAnsi="Cambria" w:cs="Times New Roman"/>
      <w:sz w:val="24"/>
      <w:szCs w:val="24"/>
    </w:rPr>
  </w:style>
  <w:style w:type="paragraph" w:customStyle="1" w:styleId="Style43">
    <w:name w:val="Style43"/>
    <w:basedOn w:val="a"/>
    <w:uiPriority w:val="99"/>
    <w:qFormat/>
    <w:rsid w:val="006B7BFB"/>
    <w:pPr>
      <w:widowControl w:val="0"/>
      <w:autoSpaceDE w:val="0"/>
      <w:autoSpaceDN w:val="0"/>
      <w:adjustRightInd w:val="0"/>
      <w:spacing w:after="0" w:line="221" w:lineRule="exact"/>
      <w:jc w:val="center"/>
    </w:pPr>
    <w:rPr>
      <w:rFonts w:ascii="Arial" w:eastAsiaTheme="minorEastAsia" w:hAnsi="Arial" w:cs="Arial"/>
      <w:sz w:val="24"/>
      <w:szCs w:val="24"/>
    </w:rPr>
  </w:style>
  <w:style w:type="paragraph" w:customStyle="1" w:styleId="Style51">
    <w:name w:val="Style51"/>
    <w:basedOn w:val="a"/>
    <w:uiPriority w:val="99"/>
    <w:qFormat/>
    <w:rsid w:val="006B7BFB"/>
    <w:pPr>
      <w:widowControl w:val="0"/>
      <w:autoSpaceDE w:val="0"/>
      <w:autoSpaceDN w:val="0"/>
      <w:adjustRightInd w:val="0"/>
      <w:spacing w:after="0" w:line="264" w:lineRule="exact"/>
      <w:jc w:val="center"/>
    </w:pPr>
    <w:rPr>
      <w:rFonts w:ascii="Arial" w:eastAsiaTheme="minorEastAsia" w:hAnsi="Arial" w:cs="Arial"/>
      <w:sz w:val="24"/>
      <w:szCs w:val="24"/>
    </w:rPr>
  </w:style>
  <w:style w:type="character" w:customStyle="1" w:styleId="FontStyle60">
    <w:name w:val="Font Style60"/>
    <w:basedOn w:val="a0"/>
    <w:uiPriority w:val="99"/>
    <w:rsid w:val="006B7BFB"/>
    <w:rPr>
      <w:rFonts w:ascii="Times New Roman" w:hAnsi="Times New Roman" w:cs="Times New Roman"/>
      <w:b/>
      <w:bCs/>
      <w:i/>
      <w:iCs/>
      <w:sz w:val="20"/>
      <w:szCs w:val="20"/>
    </w:rPr>
  </w:style>
  <w:style w:type="character" w:customStyle="1" w:styleId="FontStyle61">
    <w:name w:val="Font Style61"/>
    <w:basedOn w:val="a0"/>
    <w:uiPriority w:val="99"/>
    <w:rsid w:val="006B7BFB"/>
    <w:rPr>
      <w:rFonts w:ascii="Times New Roman" w:hAnsi="Times New Roman" w:cs="Times New Roman"/>
      <w:i/>
      <w:iCs/>
      <w:sz w:val="22"/>
      <w:szCs w:val="22"/>
    </w:rPr>
  </w:style>
  <w:style w:type="character" w:customStyle="1" w:styleId="FontStyle73">
    <w:name w:val="Font Style73"/>
    <w:basedOn w:val="a0"/>
    <w:uiPriority w:val="99"/>
    <w:rsid w:val="006B7BFB"/>
    <w:rPr>
      <w:rFonts w:ascii="Times New Roman" w:hAnsi="Times New Roman" w:cs="Times New Roman"/>
      <w:b/>
      <w:bCs/>
      <w:sz w:val="20"/>
      <w:szCs w:val="20"/>
    </w:rPr>
  </w:style>
  <w:style w:type="paragraph" w:customStyle="1" w:styleId="Style37">
    <w:name w:val="Style37"/>
    <w:basedOn w:val="a"/>
    <w:uiPriority w:val="99"/>
    <w:qFormat/>
    <w:rsid w:val="006B7BFB"/>
    <w:pPr>
      <w:widowControl w:val="0"/>
      <w:autoSpaceDE w:val="0"/>
      <w:autoSpaceDN w:val="0"/>
      <w:adjustRightInd w:val="0"/>
      <w:spacing w:after="0" w:line="264" w:lineRule="exact"/>
    </w:pPr>
    <w:rPr>
      <w:rFonts w:ascii="Arial" w:eastAsiaTheme="minorEastAsia" w:hAnsi="Arial" w:cs="Arial"/>
      <w:sz w:val="24"/>
      <w:szCs w:val="24"/>
    </w:rPr>
  </w:style>
  <w:style w:type="character" w:customStyle="1" w:styleId="FontStyle75">
    <w:name w:val="Font Style75"/>
    <w:basedOn w:val="a0"/>
    <w:uiPriority w:val="99"/>
    <w:rsid w:val="006B7BFB"/>
    <w:rPr>
      <w:rFonts w:ascii="Times New Roman" w:hAnsi="Times New Roman" w:cs="Times New Roman"/>
      <w:sz w:val="20"/>
      <w:szCs w:val="20"/>
    </w:rPr>
  </w:style>
  <w:style w:type="paragraph" w:customStyle="1" w:styleId="Style50">
    <w:name w:val="Style50"/>
    <w:basedOn w:val="a"/>
    <w:uiPriority w:val="99"/>
    <w:qFormat/>
    <w:rsid w:val="006B7BFB"/>
    <w:pPr>
      <w:widowControl w:val="0"/>
      <w:autoSpaceDE w:val="0"/>
      <w:autoSpaceDN w:val="0"/>
      <w:adjustRightInd w:val="0"/>
      <w:spacing w:after="0" w:line="264" w:lineRule="exact"/>
      <w:ind w:hanging="384"/>
    </w:pPr>
    <w:rPr>
      <w:rFonts w:ascii="Arial" w:eastAsiaTheme="minorEastAsia" w:hAnsi="Arial" w:cs="Arial"/>
      <w:sz w:val="24"/>
      <w:szCs w:val="24"/>
    </w:rPr>
  </w:style>
  <w:style w:type="paragraph" w:customStyle="1" w:styleId="Style42">
    <w:name w:val="Style42"/>
    <w:basedOn w:val="a"/>
    <w:uiPriority w:val="99"/>
    <w:qFormat/>
    <w:rsid w:val="006B7BFB"/>
    <w:pPr>
      <w:widowControl w:val="0"/>
      <w:autoSpaceDE w:val="0"/>
      <w:autoSpaceDN w:val="0"/>
      <w:adjustRightInd w:val="0"/>
      <w:spacing w:after="0" w:line="264" w:lineRule="exact"/>
    </w:pPr>
    <w:rPr>
      <w:rFonts w:ascii="Arial" w:eastAsiaTheme="minorEastAsia" w:hAnsi="Arial" w:cs="Arial"/>
      <w:sz w:val="24"/>
      <w:szCs w:val="24"/>
    </w:rPr>
  </w:style>
  <w:style w:type="paragraph" w:customStyle="1" w:styleId="Style41">
    <w:name w:val="Style41"/>
    <w:basedOn w:val="a"/>
    <w:uiPriority w:val="99"/>
    <w:qFormat/>
    <w:rsid w:val="006B7BFB"/>
    <w:pPr>
      <w:widowControl w:val="0"/>
      <w:autoSpaceDE w:val="0"/>
      <w:autoSpaceDN w:val="0"/>
      <w:adjustRightInd w:val="0"/>
      <w:spacing w:after="0" w:line="240" w:lineRule="auto"/>
    </w:pPr>
    <w:rPr>
      <w:rFonts w:ascii="Arial" w:eastAsiaTheme="minorEastAsia" w:hAnsi="Arial" w:cs="Arial"/>
      <w:sz w:val="24"/>
      <w:szCs w:val="24"/>
    </w:rPr>
  </w:style>
  <w:style w:type="paragraph" w:customStyle="1" w:styleId="Style13">
    <w:name w:val="Style13"/>
    <w:basedOn w:val="a"/>
    <w:uiPriority w:val="99"/>
    <w:qFormat/>
    <w:rsid w:val="006B7BFB"/>
    <w:pPr>
      <w:widowControl w:val="0"/>
      <w:autoSpaceDE w:val="0"/>
      <w:autoSpaceDN w:val="0"/>
      <w:adjustRightInd w:val="0"/>
      <w:spacing w:after="0" w:line="288" w:lineRule="exact"/>
      <w:ind w:firstLine="341"/>
      <w:jc w:val="both"/>
    </w:pPr>
    <w:rPr>
      <w:rFonts w:ascii="Arial" w:eastAsiaTheme="minorEastAsia" w:hAnsi="Arial" w:cs="Arial"/>
      <w:sz w:val="24"/>
      <w:szCs w:val="24"/>
    </w:rPr>
  </w:style>
  <w:style w:type="paragraph" w:customStyle="1" w:styleId="Style20">
    <w:name w:val="Style20"/>
    <w:basedOn w:val="a"/>
    <w:uiPriority w:val="99"/>
    <w:qFormat/>
    <w:rsid w:val="006B7BFB"/>
    <w:pPr>
      <w:widowControl w:val="0"/>
      <w:autoSpaceDE w:val="0"/>
      <w:autoSpaceDN w:val="0"/>
      <w:adjustRightInd w:val="0"/>
      <w:spacing w:after="0" w:line="288" w:lineRule="exact"/>
      <w:ind w:hanging="202"/>
      <w:jc w:val="both"/>
    </w:pPr>
    <w:rPr>
      <w:rFonts w:ascii="Arial" w:eastAsiaTheme="minorEastAsia" w:hAnsi="Arial" w:cs="Arial"/>
      <w:sz w:val="24"/>
      <w:szCs w:val="24"/>
    </w:rPr>
  </w:style>
  <w:style w:type="paragraph" w:customStyle="1" w:styleId="Style27">
    <w:name w:val="Style27"/>
    <w:basedOn w:val="a"/>
    <w:uiPriority w:val="99"/>
    <w:qFormat/>
    <w:rsid w:val="006B7BFB"/>
    <w:pPr>
      <w:widowControl w:val="0"/>
      <w:autoSpaceDE w:val="0"/>
      <w:autoSpaceDN w:val="0"/>
      <w:adjustRightInd w:val="0"/>
      <w:spacing w:after="0" w:line="288" w:lineRule="exact"/>
    </w:pPr>
    <w:rPr>
      <w:rFonts w:ascii="Arial" w:eastAsiaTheme="minorEastAsia" w:hAnsi="Arial" w:cs="Arial"/>
      <w:sz w:val="24"/>
      <w:szCs w:val="24"/>
    </w:rPr>
  </w:style>
  <w:style w:type="paragraph" w:customStyle="1" w:styleId="Style35">
    <w:name w:val="Style35"/>
    <w:basedOn w:val="a"/>
    <w:uiPriority w:val="99"/>
    <w:qFormat/>
    <w:rsid w:val="006B7BFB"/>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FontStyle62">
    <w:name w:val="Font Style62"/>
    <w:basedOn w:val="a0"/>
    <w:uiPriority w:val="99"/>
    <w:rsid w:val="006B7BFB"/>
    <w:rPr>
      <w:rFonts w:ascii="Times New Roman" w:hAnsi="Times New Roman" w:cs="Times New Roman"/>
      <w:b/>
      <w:bCs/>
      <w:sz w:val="22"/>
      <w:szCs w:val="22"/>
    </w:rPr>
  </w:style>
  <w:style w:type="character" w:customStyle="1" w:styleId="FontStyle63">
    <w:name w:val="Font Style63"/>
    <w:basedOn w:val="a0"/>
    <w:uiPriority w:val="99"/>
    <w:rsid w:val="006B7BFB"/>
    <w:rPr>
      <w:rFonts w:ascii="Arial" w:hAnsi="Arial" w:cs="Arial"/>
      <w:b/>
      <w:bCs/>
      <w:sz w:val="26"/>
      <w:szCs w:val="26"/>
    </w:rPr>
  </w:style>
  <w:style w:type="character" w:customStyle="1" w:styleId="FontStyle74">
    <w:name w:val="Font Style74"/>
    <w:basedOn w:val="a0"/>
    <w:uiPriority w:val="99"/>
    <w:rsid w:val="006B7BFB"/>
    <w:rPr>
      <w:rFonts w:ascii="Times New Roman" w:hAnsi="Times New Roman" w:cs="Times New Roman"/>
      <w:sz w:val="22"/>
      <w:szCs w:val="22"/>
    </w:rPr>
  </w:style>
  <w:style w:type="paragraph" w:customStyle="1" w:styleId="113">
    <w:name w:val="Заголовок 11"/>
    <w:basedOn w:val="a"/>
    <w:uiPriority w:val="1"/>
    <w:qFormat/>
    <w:rsid w:val="006B7BFB"/>
    <w:pPr>
      <w:widowControl w:val="0"/>
      <w:spacing w:before="58" w:after="0" w:line="240" w:lineRule="auto"/>
      <w:ind w:left="1955"/>
      <w:outlineLvl w:val="1"/>
    </w:pPr>
    <w:rPr>
      <w:rFonts w:ascii="Myriad Pro" w:eastAsiaTheme="minorEastAsia" w:hAnsi="Myriad Pro"/>
      <w:sz w:val="36"/>
      <w:szCs w:val="36"/>
      <w:lang w:val="en-US" w:eastAsia="en-US"/>
    </w:rPr>
  </w:style>
  <w:style w:type="paragraph" w:customStyle="1" w:styleId="310">
    <w:name w:val="Заголовок 31"/>
    <w:basedOn w:val="a"/>
    <w:uiPriority w:val="1"/>
    <w:qFormat/>
    <w:rsid w:val="006B7BFB"/>
    <w:pPr>
      <w:widowControl w:val="0"/>
      <w:spacing w:after="0" w:line="240" w:lineRule="auto"/>
      <w:ind w:left="992" w:hanging="513"/>
      <w:outlineLvl w:val="3"/>
    </w:pPr>
    <w:rPr>
      <w:rFonts w:ascii="Myriad Pro" w:eastAsiaTheme="minorEastAsia" w:hAnsi="Myriad Pro"/>
      <w:sz w:val="28"/>
      <w:szCs w:val="28"/>
      <w:lang w:val="en-US" w:eastAsia="en-US"/>
    </w:rPr>
  </w:style>
  <w:style w:type="paragraph" w:customStyle="1" w:styleId="410">
    <w:name w:val="Заголовок 41"/>
    <w:basedOn w:val="a"/>
    <w:uiPriority w:val="1"/>
    <w:qFormat/>
    <w:rsid w:val="006B7BFB"/>
    <w:pPr>
      <w:widowControl w:val="0"/>
      <w:spacing w:after="0" w:line="240" w:lineRule="auto"/>
      <w:ind w:left="449"/>
      <w:outlineLvl w:val="4"/>
    </w:pPr>
    <w:rPr>
      <w:rFonts w:ascii="Times New Roman" w:eastAsiaTheme="minorEastAsia" w:hAnsi="Times New Roman"/>
      <w:b/>
      <w:bCs/>
      <w:sz w:val="24"/>
      <w:szCs w:val="24"/>
      <w:lang w:val="en-US" w:eastAsia="en-US"/>
    </w:rPr>
  </w:style>
  <w:style w:type="paragraph" w:customStyle="1" w:styleId="510">
    <w:name w:val="Заголовок 51"/>
    <w:basedOn w:val="a"/>
    <w:uiPriority w:val="1"/>
    <w:qFormat/>
    <w:rsid w:val="006B7BFB"/>
    <w:pPr>
      <w:widowControl w:val="0"/>
      <w:spacing w:before="13" w:after="0" w:line="240" w:lineRule="auto"/>
      <w:ind w:left="669" w:hanging="220"/>
      <w:outlineLvl w:val="5"/>
    </w:pPr>
    <w:rPr>
      <w:rFonts w:ascii="Times New Roman" w:eastAsiaTheme="minorEastAsia" w:hAnsi="Times New Roman"/>
      <w:sz w:val="24"/>
      <w:szCs w:val="24"/>
      <w:lang w:val="en-US" w:eastAsia="en-US"/>
    </w:rPr>
  </w:style>
  <w:style w:type="paragraph" w:customStyle="1" w:styleId="Style6">
    <w:name w:val="Style6"/>
    <w:basedOn w:val="a"/>
    <w:uiPriority w:val="99"/>
    <w:qFormat/>
    <w:rsid w:val="006B7BFB"/>
    <w:pPr>
      <w:widowControl w:val="0"/>
      <w:autoSpaceDE w:val="0"/>
      <w:autoSpaceDN w:val="0"/>
      <w:adjustRightInd w:val="0"/>
      <w:spacing w:after="0" w:line="264" w:lineRule="exact"/>
    </w:pPr>
    <w:rPr>
      <w:rFonts w:ascii="Arial" w:eastAsiaTheme="minorEastAsia" w:hAnsi="Arial" w:cs="Arial"/>
      <w:sz w:val="24"/>
      <w:szCs w:val="24"/>
    </w:rPr>
  </w:style>
  <w:style w:type="paragraph" w:customStyle="1" w:styleId="Style12">
    <w:name w:val="Style12"/>
    <w:basedOn w:val="a"/>
    <w:uiPriority w:val="99"/>
    <w:qFormat/>
    <w:rsid w:val="006B7BFB"/>
    <w:pPr>
      <w:widowControl w:val="0"/>
      <w:autoSpaceDE w:val="0"/>
      <w:autoSpaceDN w:val="0"/>
      <w:adjustRightInd w:val="0"/>
      <w:spacing w:after="0" w:line="240" w:lineRule="auto"/>
      <w:jc w:val="center"/>
    </w:pPr>
    <w:rPr>
      <w:rFonts w:ascii="Arial" w:eastAsiaTheme="minorEastAsia" w:hAnsi="Arial" w:cs="Arial"/>
      <w:sz w:val="24"/>
      <w:szCs w:val="24"/>
    </w:rPr>
  </w:style>
  <w:style w:type="paragraph" w:customStyle="1" w:styleId="Style19">
    <w:name w:val="Style19"/>
    <w:basedOn w:val="a"/>
    <w:uiPriority w:val="99"/>
    <w:qFormat/>
    <w:rsid w:val="006B7BFB"/>
    <w:pPr>
      <w:widowControl w:val="0"/>
      <w:autoSpaceDE w:val="0"/>
      <w:autoSpaceDN w:val="0"/>
      <w:adjustRightInd w:val="0"/>
      <w:spacing w:after="0" w:line="240" w:lineRule="auto"/>
    </w:pPr>
    <w:rPr>
      <w:rFonts w:ascii="Arial" w:eastAsiaTheme="minorEastAsia" w:hAnsi="Arial" w:cs="Arial"/>
      <w:sz w:val="24"/>
      <w:szCs w:val="24"/>
    </w:rPr>
  </w:style>
  <w:style w:type="paragraph" w:customStyle="1" w:styleId="Style24">
    <w:name w:val="Style24"/>
    <w:basedOn w:val="a"/>
    <w:uiPriority w:val="99"/>
    <w:qFormat/>
    <w:rsid w:val="006B7BFB"/>
    <w:pPr>
      <w:widowControl w:val="0"/>
      <w:autoSpaceDE w:val="0"/>
      <w:autoSpaceDN w:val="0"/>
      <w:adjustRightInd w:val="0"/>
      <w:spacing w:after="0" w:line="240" w:lineRule="auto"/>
    </w:pPr>
    <w:rPr>
      <w:rFonts w:ascii="Arial" w:eastAsiaTheme="minorEastAsia" w:hAnsi="Arial" w:cs="Arial"/>
      <w:sz w:val="24"/>
      <w:szCs w:val="24"/>
    </w:rPr>
  </w:style>
  <w:style w:type="paragraph" w:customStyle="1" w:styleId="Style29">
    <w:name w:val="Style29"/>
    <w:basedOn w:val="a"/>
    <w:uiPriority w:val="99"/>
    <w:qFormat/>
    <w:rsid w:val="006B7BFB"/>
    <w:pPr>
      <w:widowControl w:val="0"/>
      <w:autoSpaceDE w:val="0"/>
      <w:autoSpaceDN w:val="0"/>
      <w:adjustRightInd w:val="0"/>
      <w:spacing w:after="0" w:line="264" w:lineRule="exact"/>
    </w:pPr>
    <w:rPr>
      <w:rFonts w:ascii="Arial" w:eastAsiaTheme="minorEastAsia" w:hAnsi="Arial" w:cs="Arial"/>
      <w:sz w:val="24"/>
      <w:szCs w:val="24"/>
    </w:rPr>
  </w:style>
  <w:style w:type="paragraph" w:customStyle="1" w:styleId="Style30">
    <w:name w:val="Style30"/>
    <w:basedOn w:val="a"/>
    <w:uiPriority w:val="99"/>
    <w:qFormat/>
    <w:rsid w:val="006B7BFB"/>
    <w:pPr>
      <w:widowControl w:val="0"/>
      <w:autoSpaceDE w:val="0"/>
      <w:autoSpaceDN w:val="0"/>
      <w:adjustRightInd w:val="0"/>
      <w:spacing w:after="0" w:line="216" w:lineRule="exact"/>
      <w:jc w:val="center"/>
    </w:pPr>
    <w:rPr>
      <w:rFonts w:ascii="Arial" w:eastAsiaTheme="minorEastAsia" w:hAnsi="Arial" w:cs="Arial"/>
      <w:sz w:val="24"/>
      <w:szCs w:val="24"/>
    </w:rPr>
  </w:style>
  <w:style w:type="paragraph" w:customStyle="1" w:styleId="Style36">
    <w:name w:val="Style36"/>
    <w:basedOn w:val="a"/>
    <w:uiPriority w:val="99"/>
    <w:qFormat/>
    <w:rsid w:val="006B7BFB"/>
    <w:pPr>
      <w:widowControl w:val="0"/>
      <w:autoSpaceDE w:val="0"/>
      <w:autoSpaceDN w:val="0"/>
      <w:adjustRightInd w:val="0"/>
      <w:spacing w:after="0" w:line="288" w:lineRule="exact"/>
      <w:ind w:hanging="336"/>
    </w:pPr>
    <w:rPr>
      <w:rFonts w:ascii="Arial" w:eastAsiaTheme="minorEastAsia" w:hAnsi="Arial" w:cs="Arial"/>
      <w:sz w:val="24"/>
      <w:szCs w:val="24"/>
    </w:rPr>
  </w:style>
  <w:style w:type="paragraph" w:customStyle="1" w:styleId="Style38">
    <w:name w:val="Style38"/>
    <w:basedOn w:val="a"/>
    <w:uiPriority w:val="99"/>
    <w:qFormat/>
    <w:rsid w:val="006B7BFB"/>
    <w:pPr>
      <w:widowControl w:val="0"/>
      <w:autoSpaceDE w:val="0"/>
      <w:autoSpaceDN w:val="0"/>
      <w:adjustRightInd w:val="0"/>
      <w:spacing w:after="0" w:line="216" w:lineRule="exact"/>
      <w:jc w:val="center"/>
    </w:pPr>
    <w:rPr>
      <w:rFonts w:ascii="Arial" w:eastAsiaTheme="minorEastAsia" w:hAnsi="Arial" w:cs="Arial"/>
      <w:sz w:val="24"/>
      <w:szCs w:val="24"/>
    </w:rPr>
  </w:style>
  <w:style w:type="character" w:customStyle="1" w:styleId="FontStyle49">
    <w:name w:val="Font Style49"/>
    <w:basedOn w:val="a0"/>
    <w:uiPriority w:val="99"/>
    <w:rsid w:val="006B7BFB"/>
    <w:rPr>
      <w:rFonts w:ascii="Arial" w:hAnsi="Arial" w:cs="Arial"/>
      <w:b/>
      <w:bCs/>
      <w:sz w:val="26"/>
      <w:szCs w:val="26"/>
    </w:rPr>
  </w:style>
  <w:style w:type="character" w:customStyle="1" w:styleId="FontStyle51">
    <w:name w:val="Font Style51"/>
    <w:basedOn w:val="a0"/>
    <w:uiPriority w:val="99"/>
    <w:rsid w:val="006B7BFB"/>
    <w:rPr>
      <w:rFonts w:ascii="Times New Roman" w:hAnsi="Times New Roman" w:cs="Times New Roman"/>
      <w:b/>
      <w:bCs/>
      <w:sz w:val="22"/>
      <w:szCs w:val="22"/>
    </w:rPr>
  </w:style>
  <w:style w:type="character" w:customStyle="1" w:styleId="FontStyle52">
    <w:name w:val="Font Style52"/>
    <w:basedOn w:val="a0"/>
    <w:uiPriority w:val="99"/>
    <w:rsid w:val="006B7BFB"/>
    <w:rPr>
      <w:rFonts w:ascii="Arial" w:hAnsi="Arial" w:cs="Arial"/>
      <w:b/>
      <w:bCs/>
      <w:sz w:val="32"/>
      <w:szCs w:val="32"/>
    </w:rPr>
  </w:style>
  <w:style w:type="character" w:customStyle="1" w:styleId="FontStyle54">
    <w:name w:val="Font Style54"/>
    <w:basedOn w:val="a0"/>
    <w:uiPriority w:val="99"/>
    <w:rsid w:val="006B7BFB"/>
    <w:rPr>
      <w:rFonts w:ascii="Times New Roman" w:hAnsi="Times New Roman" w:cs="Times New Roman"/>
      <w:sz w:val="20"/>
      <w:szCs w:val="20"/>
    </w:rPr>
  </w:style>
  <w:style w:type="character" w:customStyle="1" w:styleId="FontStyle55">
    <w:name w:val="Font Style55"/>
    <w:basedOn w:val="a0"/>
    <w:uiPriority w:val="99"/>
    <w:rsid w:val="006B7BFB"/>
    <w:rPr>
      <w:rFonts w:ascii="Times New Roman" w:hAnsi="Times New Roman" w:cs="Times New Roman"/>
      <w:b/>
      <w:bCs/>
      <w:sz w:val="20"/>
      <w:szCs w:val="20"/>
    </w:rPr>
  </w:style>
  <w:style w:type="paragraph" w:customStyle="1" w:styleId="Style1">
    <w:name w:val="Style1"/>
    <w:basedOn w:val="a"/>
    <w:uiPriority w:val="99"/>
    <w:qFormat/>
    <w:rsid w:val="006B7BFB"/>
    <w:pPr>
      <w:widowControl w:val="0"/>
      <w:autoSpaceDE w:val="0"/>
      <w:autoSpaceDN w:val="0"/>
      <w:adjustRightInd w:val="0"/>
      <w:spacing w:after="0" w:line="240" w:lineRule="auto"/>
    </w:pPr>
    <w:rPr>
      <w:rFonts w:ascii="Arial" w:eastAsiaTheme="minorEastAsia" w:hAnsi="Arial" w:cs="Arial"/>
      <w:sz w:val="24"/>
      <w:szCs w:val="24"/>
    </w:rPr>
  </w:style>
  <w:style w:type="paragraph" w:customStyle="1" w:styleId="Style14">
    <w:name w:val="Style14"/>
    <w:basedOn w:val="a"/>
    <w:uiPriority w:val="99"/>
    <w:qFormat/>
    <w:rsid w:val="006B7BFB"/>
    <w:pPr>
      <w:widowControl w:val="0"/>
      <w:autoSpaceDE w:val="0"/>
      <w:autoSpaceDN w:val="0"/>
      <w:adjustRightInd w:val="0"/>
      <w:spacing w:after="0" w:line="240" w:lineRule="auto"/>
    </w:pPr>
    <w:rPr>
      <w:rFonts w:ascii="Arial" w:eastAsiaTheme="minorEastAsia" w:hAnsi="Arial" w:cs="Arial"/>
      <w:sz w:val="24"/>
      <w:szCs w:val="24"/>
    </w:rPr>
  </w:style>
  <w:style w:type="paragraph" w:customStyle="1" w:styleId="Style28">
    <w:name w:val="Style28"/>
    <w:basedOn w:val="a"/>
    <w:uiPriority w:val="99"/>
    <w:qFormat/>
    <w:rsid w:val="006B7BFB"/>
    <w:pPr>
      <w:widowControl w:val="0"/>
      <w:autoSpaceDE w:val="0"/>
      <w:autoSpaceDN w:val="0"/>
      <w:adjustRightInd w:val="0"/>
      <w:spacing w:after="0" w:line="264" w:lineRule="exact"/>
      <w:jc w:val="center"/>
    </w:pPr>
    <w:rPr>
      <w:rFonts w:ascii="Arial" w:eastAsiaTheme="minorEastAsia" w:hAnsi="Arial" w:cs="Arial"/>
      <w:sz w:val="24"/>
      <w:szCs w:val="24"/>
    </w:rPr>
  </w:style>
  <w:style w:type="paragraph" w:customStyle="1" w:styleId="Style31">
    <w:name w:val="Style31"/>
    <w:basedOn w:val="a"/>
    <w:uiPriority w:val="99"/>
    <w:qFormat/>
    <w:rsid w:val="006B7BFB"/>
    <w:pPr>
      <w:widowControl w:val="0"/>
      <w:autoSpaceDE w:val="0"/>
      <w:autoSpaceDN w:val="0"/>
      <w:adjustRightInd w:val="0"/>
      <w:spacing w:after="0" w:line="216" w:lineRule="exact"/>
      <w:jc w:val="center"/>
    </w:pPr>
    <w:rPr>
      <w:rFonts w:ascii="Arial" w:eastAsiaTheme="minorEastAsia" w:hAnsi="Arial" w:cs="Arial"/>
      <w:sz w:val="24"/>
      <w:szCs w:val="24"/>
    </w:rPr>
  </w:style>
  <w:style w:type="paragraph" w:customStyle="1" w:styleId="Style39">
    <w:name w:val="Style39"/>
    <w:basedOn w:val="a"/>
    <w:uiPriority w:val="99"/>
    <w:qFormat/>
    <w:rsid w:val="006B7BFB"/>
    <w:pPr>
      <w:widowControl w:val="0"/>
      <w:autoSpaceDE w:val="0"/>
      <w:autoSpaceDN w:val="0"/>
      <w:adjustRightInd w:val="0"/>
      <w:spacing w:after="0" w:line="264" w:lineRule="exact"/>
      <w:ind w:firstLine="346"/>
      <w:jc w:val="both"/>
    </w:pPr>
    <w:rPr>
      <w:rFonts w:ascii="Arial" w:eastAsiaTheme="minorEastAsia" w:hAnsi="Arial" w:cs="Arial"/>
      <w:sz w:val="24"/>
      <w:szCs w:val="24"/>
    </w:rPr>
  </w:style>
  <w:style w:type="paragraph" w:customStyle="1" w:styleId="Style40">
    <w:name w:val="Style40"/>
    <w:basedOn w:val="a"/>
    <w:uiPriority w:val="99"/>
    <w:qFormat/>
    <w:rsid w:val="006B7BFB"/>
    <w:pPr>
      <w:widowControl w:val="0"/>
      <w:autoSpaceDE w:val="0"/>
      <w:autoSpaceDN w:val="0"/>
      <w:adjustRightInd w:val="0"/>
      <w:spacing w:after="0" w:line="288" w:lineRule="exact"/>
      <w:ind w:hanging="326"/>
    </w:pPr>
    <w:rPr>
      <w:rFonts w:ascii="Arial" w:eastAsiaTheme="minorEastAsia" w:hAnsi="Arial" w:cs="Arial"/>
      <w:sz w:val="24"/>
      <w:szCs w:val="24"/>
    </w:rPr>
  </w:style>
  <w:style w:type="character" w:customStyle="1" w:styleId="FontStyle56">
    <w:name w:val="Font Style56"/>
    <w:basedOn w:val="a0"/>
    <w:uiPriority w:val="99"/>
    <w:rsid w:val="006B7BFB"/>
    <w:rPr>
      <w:rFonts w:ascii="Times New Roman" w:hAnsi="Times New Roman" w:cs="Times New Roman"/>
      <w:b/>
      <w:bCs/>
      <w:sz w:val="22"/>
      <w:szCs w:val="22"/>
    </w:rPr>
  </w:style>
  <w:style w:type="character" w:customStyle="1" w:styleId="FontStyle58">
    <w:name w:val="Font Style58"/>
    <w:basedOn w:val="a0"/>
    <w:uiPriority w:val="99"/>
    <w:rsid w:val="006B7BFB"/>
    <w:rPr>
      <w:rFonts w:ascii="Times New Roman" w:hAnsi="Times New Roman" w:cs="Times New Roman"/>
      <w:sz w:val="20"/>
      <w:szCs w:val="20"/>
    </w:rPr>
  </w:style>
  <w:style w:type="paragraph" w:customStyle="1" w:styleId="Style33">
    <w:name w:val="Style33"/>
    <w:basedOn w:val="a"/>
    <w:uiPriority w:val="99"/>
    <w:qFormat/>
    <w:rsid w:val="006B7BFB"/>
    <w:pPr>
      <w:widowControl w:val="0"/>
      <w:autoSpaceDE w:val="0"/>
      <w:autoSpaceDN w:val="0"/>
      <w:adjustRightInd w:val="0"/>
      <w:spacing w:after="0" w:line="221" w:lineRule="exact"/>
      <w:jc w:val="center"/>
    </w:pPr>
    <w:rPr>
      <w:rFonts w:ascii="Arial" w:eastAsiaTheme="minorEastAsia" w:hAnsi="Arial" w:cs="Arial"/>
      <w:sz w:val="24"/>
      <w:szCs w:val="24"/>
    </w:rPr>
  </w:style>
  <w:style w:type="table" w:customStyle="1" w:styleId="TableNormal">
    <w:name w:val="Table Normal"/>
    <w:uiPriority w:val="2"/>
    <w:semiHidden/>
    <w:unhideWhenUsed/>
    <w:qFormat/>
    <w:rsid w:val="006B7BFB"/>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character" w:styleId="affffffe">
    <w:name w:val="FollowedHyperlink"/>
    <w:basedOn w:val="a0"/>
    <w:uiPriority w:val="99"/>
    <w:unhideWhenUsed/>
    <w:rsid w:val="006B7BFB"/>
    <w:rPr>
      <w:rFonts w:cs="Times New Roman"/>
      <w:color w:val="0000FF"/>
      <w:u w:val="single"/>
    </w:rPr>
  </w:style>
  <w:style w:type="table" w:customStyle="1" w:styleId="114">
    <w:name w:val="Сетка таблицы11"/>
    <w:basedOn w:val="a1"/>
    <w:next w:val="afffff6"/>
    <w:uiPriority w:val="39"/>
    <w:rsid w:val="006B7BFB"/>
    <w:rPr>
      <w:rFonts w:asciiTheme="minorHAnsi" w:eastAsiaTheme="minorEastAsia" w:hAnsiTheme="minorHAns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0653AA"/>
    <w:rPr>
      <w:rFonts w:cs="Times New Roman"/>
      <w:color w:val="605E5C"/>
      <w:shd w:val="clear" w:color="auto" w:fill="E1DFDD"/>
    </w:rPr>
  </w:style>
  <w:style w:type="paragraph" w:customStyle="1" w:styleId="Style26">
    <w:name w:val="Style26"/>
    <w:basedOn w:val="a"/>
    <w:uiPriority w:val="99"/>
    <w:qFormat/>
    <w:rsid w:val="008C3521"/>
    <w:pPr>
      <w:widowControl w:val="0"/>
      <w:autoSpaceDE w:val="0"/>
      <w:autoSpaceDN w:val="0"/>
      <w:adjustRightInd w:val="0"/>
      <w:spacing w:after="0" w:line="274" w:lineRule="exact"/>
      <w:ind w:firstLine="749"/>
      <w:jc w:val="both"/>
    </w:pPr>
    <w:rPr>
      <w:rFonts w:ascii="Times New Roman" w:hAnsi="Times New Roman"/>
      <w:sz w:val="24"/>
      <w:szCs w:val="24"/>
    </w:rPr>
  </w:style>
  <w:style w:type="paragraph" w:customStyle="1" w:styleId="Style10">
    <w:name w:val="Style10"/>
    <w:basedOn w:val="a"/>
    <w:uiPriority w:val="99"/>
    <w:qFormat/>
    <w:rsid w:val="008C3521"/>
    <w:pPr>
      <w:widowControl w:val="0"/>
      <w:autoSpaceDE w:val="0"/>
      <w:autoSpaceDN w:val="0"/>
      <w:adjustRightInd w:val="0"/>
      <w:spacing w:after="0" w:line="274" w:lineRule="exact"/>
      <w:ind w:firstLine="744"/>
    </w:pPr>
    <w:rPr>
      <w:rFonts w:ascii="Times New Roman" w:hAnsi="Times New Roman"/>
      <w:sz w:val="24"/>
      <w:szCs w:val="24"/>
    </w:rPr>
  </w:style>
  <w:style w:type="table" w:styleId="1c">
    <w:name w:val="Table Grid 1"/>
    <w:basedOn w:val="a1"/>
    <w:uiPriority w:val="99"/>
    <w:rsid w:val="008C3521"/>
    <w:rPr>
      <w:rFonts w:ascii="Times New Roman"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2f">
    <w:name w:val="Знак2 Знак Знак"/>
    <w:basedOn w:val="a"/>
    <w:uiPriority w:val="99"/>
    <w:qFormat/>
    <w:rsid w:val="008C3521"/>
    <w:pPr>
      <w:tabs>
        <w:tab w:val="left" w:pos="708"/>
      </w:tabs>
      <w:spacing w:after="160" w:line="240" w:lineRule="exact"/>
    </w:pPr>
    <w:rPr>
      <w:rFonts w:ascii="Verdana" w:hAnsi="Verdana" w:cs="Verdana"/>
      <w:sz w:val="20"/>
      <w:szCs w:val="20"/>
      <w:lang w:val="en-US" w:eastAsia="en-US"/>
    </w:rPr>
  </w:style>
  <w:style w:type="paragraph" w:customStyle="1" w:styleId="ConsPlusTitle">
    <w:name w:val="ConsPlusTitle"/>
    <w:uiPriority w:val="99"/>
    <w:qFormat/>
    <w:rsid w:val="008C3521"/>
    <w:pPr>
      <w:widowControl w:val="0"/>
      <w:autoSpaceDE w:val="0"/>
      <w:autoSpaceDN w:val="0"/>
      <w:adjustRightInd w:val="0"/>
    </w:pPr>
    <w:rPr>
      <w:rFonts w:ascii="Arial" w:hAnsi="Arial" w:cs="Arial"/>
      <w:b/>
      <w:bCs/>
      <w:sz w:val="16"/>
      <w:szCs w:val="16"/>
    </w:rPr>
  </w:style>
  <w:style w:type="paragraph" w:customStyle="1" w:styleId="Style2">
    <w:name w:val="Style2"/>
    <w:basedOn w:val="a"/>
    <w:uiPriority w:val="99"/>
    <w:qFormat/>
    <w:rsid w:val="008C3521"/>
    <w:pPr>
      <w:widowControl w:val="0"/>
      <w:autoSpaceDE w:val="0"/>
      <w:autoSpaceDN w:val="0"/>
      <w:adjustRightInd w:val="0"/>
      <w:spacing w:after="0" w:line="240" w:lineRule="auto"/>
    </w:pPr>
    <w:rPr>
      <w:rFonts w:ascii="Arial" w:eastAsiaTheme="minorEastAsia" w:hAnsi="Arial" w:cs="Arial"/>
      <w:sz w:val="24"/>
      <w:szCs w:val="24"/>
    </w:rPr>
  </w:style>
  <w:style w:type="paragraph" w:customStyle="1" w:styleId="Style4">
    <w:name w:val="Style4"/>
    <w:basedOn w:val="a"/>
    <w:uiPriority w:val="99"/>
    <w:qFormat/>
    <w:rsid w:val="008C3521"/>
    <w:pPr>
      <w:widowControl w:val="0"/>
      <w:autoSpaceDE w:val="0"/>
      <w:autoSpaceDN w:val="0"/>
      <w:adjustRightInd w:val="0"/>
      <w:spacing w:after="0" w:line="509" w:lineRule="exact"/>
      <w:ind w:hanging="893"/>
    </w:pPr>
    <w:rPr>
      <w:rFonts w:ascii="Arial" w:eastAsiaTheme="minorEastAsia" w:hAnsi="Arial" w:cs="Arial"/>
      <w:sz w:val="24"/>
      <w:szCs w:val="24"/>
    </w:rPr>
  </w:style>
  <w:style w:type="paragraph" w:customStyle="1" w:styleId="Style5">
    <w:name w:val="Style5"/>
    <w:basedOn w:val="a"/>
    <w:uiPriority w:val="99"/>
    <w:qFormat/>
    <w:rsid w:val="008C3521"/>
    <w:pPr>
      <w:widowControl w:val="0"/>
      <w:autoSpaceDE w:val="0"/>
      <w:autoSpaceDN w:val="0"/>
      <w:adjustRightInd w:val="0"/>
      <w:spacing w:after="0" w:line="307" w:lineRule="exact"/>
      <w:jc w:val="right"/>
    </w:pPr>
    <w:rPr>
      <w:rFonts w:ascii="Arial" w:eastAsiaTheme="minorEastAsia" w:hAnsi="Arial" w:cs="Arial"/>
      <w:sz w:val="24"/>
      <w:szCs w:val="24"/>
    </w:rPr>
  </w:style>
  <w:style w:type="paragraph" w:customStyle="1" w:styleId="Style11">
    <w:name w:val="Style11"/>
    <w:basedOn w:val="a"/>
    <w:uiPriority w:val="99"/>
    <w:qFormat/>
    <w:rsid w:val="008C3521"/>
    <w:pPr>
      <w:widowControl w:val="0"/>
      <w:autoSpaceDE w:val="0"/>
      <w:autoSpaceDN w:val="0"/>
      <w:adjustRightInd w:val="0"/>
      <w:spacing w:after="0" w:line="216" w:lineRule="exact"/>
      <w:ind w:hanging="226"/>
    </w:pPr>
    <w:rPr>
      <w:rFonts w:ascii="Arial" w:eastAsiaTheme="minorEastAsia" w:hAnsi="Arial" w:cs="Arial"/>
      <w:sz w:val="24"/>
      <w:szCs w:val="24"/>
    </w:rPr>
  </w:style>
  <w:style w:type="paragraph" w:customStyle="1" w:styleId="Style15">
    <w:name w:val="Style15"/>
    <w:basedOn w:val="a"/>
    <w:uiPriority w:val="99"/>
    <w:qFormat/>
    <w:rsid w:val="008C3521"/>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FontStyle43">
    <w:name w:val="Font Style43"/>
    <w:basedOn w:val="a0"/>
    <w:uiPriority w:val="99"/>
    <w:rsid w:val="008C3521"/>
    <w:rPr>
      <w:rFonts w:ascii="Arial" w:hAnsi="Arial" w:cs="Arial"/>
      <w:spacing w:val="-10"/>
      <w:sz w:val="36"/>
      <w:szCs w:val="36"/>
    </w:rPr>
  </w:style>
  <w:style w:type="character" w:customStyle="1" w:styleId="FontStyle44">
    <w:name w:val="Font Style44"/>
    <w:basedOn w:val="a0"/>
    <w:uiPriority w:val="99"/>
    <w:rsid w:val="008C3521"/>
    <w:rPr>
      <w:rFonts w:ascii="Arial" w:hAnsi="Arial" w:cs="Arial"/>
      <w:b/>
      <w:bCs/>
      <w:spacing w:val="-10"/>
      <w:sz w:val="38"/>
      <w:szCs w:val="38"/>
    </w:rPr>
  </w:style>
  <w:style w:type="character" w:customStyle="1" w:styleId="220">
    <w:name w:val="Основной текст (2)2"/>
    <w:basedOn w:val="a0"/>
    <w:uiPriority w:val="99"/>
    <w:rsid w:val="008C3521"/>
    <w:rPr>
      <w:rFonts w:ascii="Times New Roman" w:hAnsi="Times New Roman" w:cs="Times New Roman"/>
      <w:sz w:val="21"/>
      <w:szCs w:val="21"/>
      <w:u w:val="none"/>
      <w:shd w:val="clear" w:color="auto" w:fill="FFFFFF"/>
    </w:rPr>
  </w:style>
  <w:style w:type="character" w:customStyle="1" w:styleId="b-serp-urlitem1">
    <w:name w:val="b-serp-url__item1"/>
    <w:basedOn w:val="a0"/>
    <w:rsid w:val="008C3521"/>
    <w:rPr>
      <w:rFonts w:cs="Times New Roman"/>
    </w:rPr>
  </w:style>
  <w:style w:type="table" w:customStyle="1" w:styleId="1110">
    <w:name w:val="Сетка таблицы111"/>
    <w:basedOn w:val="a1"/>
    <w:next w:val="afffff6"/>
    <w:uiPriority w:val="39"/>
    <w:rsid w:val="008C3521"/>
    <w:rPr>
      <w:rFonts w:asciiTheme="minorHAnsi" w:eastAsiaTheme="minorEastAsia" w:hAnsiTheme="minorHAnsi"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
    <w:uiPriority w:val="99"/>
    <w:qFormat/>
    <w:rsid w:val="008C3521"/>
    <w:pPr>
      <w:spacing w:before="100" w:beforeAutospacing="1" w:after="100" w:afterAutospacing="1" w:line="240" w:lineRule="auto"/>
    </w:pPr>
    <w:rPr>
      <w:rFonts w:ascii="Times New Roman" w:hAnsi="Times New Roman"/>
      <w:sz w:val="24"/>
      <w:szCs w:val="24"/>
    </w:rPr>
  </w:style>
  <w:style w:type="paragraph" w:customStyle="1" w:styleId="xl65">
    <w:name w:val="xl65"/>
    <w:basedOn w:val="a"/>
    <w:uiPriority w:val="99"/>
    <w:qFormat/>
    <w:rsid w:val="008C3521"/>
    <w:pPr>
      <w:pBdr>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66">
    <w:name w:val="xl66"/>
    <w:basedOn w:val="a"/>
    <w:uiPriority w:val="99"/>
    <w:qFormat/>
    <w:rsid w:val="008C352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
    <w:uiPriority w:val="99"/>
    <w:qFormat/>
    <w:rsid w:val="008C3521"/>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68">
    <w:name w:val="xl68"/>
    <w:basedOn w:val="a"/>
    <w:uiPriority w:val="99"/>
    <w:qFormat/>
    <w:rsid w:val="008C352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69">
    <w:name w:val="xl69"/>
    <w:basedOn w:val="a"/>
    <w:uiPriority w:val="99"/>
    <w:qFormat/>
    <w:rsid w:val="008C352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0">
    <w:name w:val="xl70"/>
    <w:basedOn w:val="a"/>
    <w:uiPriority w:val="99"/>
    <w:qFormat/>
    <w:rsid w:val="008C3521"/>
    <w:pP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1">
    <w:name w:val="xl71"/>
    <w:basedOn w:val="a"/>
    <w:uiPriority w:val="99"/>
    <w:qFormat/>
    <w:rsid w:val="008C3521"/>
    <w:pPr>
      <w:pBdr>
        <w:bottom w:val="single" w:sz="8"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72">
    <w:name w:val="xl72"/>
    <w:basedOn w:val="a"/>
    <w:uiPriority w:val="99"/>
    <w:qFormat/>
    <w:rsid w:val="008C3521"/>
    <w:pPr>
      <w:pBdr>
        <w:bottom w:val="single" w:sz="8"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3">
    <w:name w:val="xl73"/>
    <w:basedOn w:val="a"/>
    <w:uiPriority w:val="99"/>
    <w:qFormat/>
    <w:rsid w:val="008C3521"/>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top"/>
    </w:pPr>
    <w:rPr>
      <w:rFonts w:ascii="Times New Roman" w:hAnsi="Times New Roman"/>
      <w:b/>
      <w:bCs/>
      <w:color w:val="000000"/>
      <w:sz w:val="16"/>
      <w:szCs w:val="16"/>
    </w:rPr>
  </w:style>
  <w:style w:type="paragraph" w:customStyle="1" w:styleId="xl74">
    <w:name w:val="xl74"/>
    <w:basedOn w:val="a"/>
    <w:uiPriority w:val="99"/>
    <w:qFormat/>
    <w:rsid w:val="008C3521"/>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top"/>
    </w:pPr>
    <w:rPr>
      <w:rFonts w:ascii="Times New Roman" w:hAnsi="Times New Roman"/>
      <w:b/>
      <w:bCs/>
      <w:color w:val="000000"/>
      <w:sz w:val="16"/>
      <w:szCs w:val="16"/>
    </w:rPr>
  </w:style>
  <w:style w:type="paragraph" w:customStyle="1" w:styleId="xl75">
    <w:name w:val="xl75"/>
    <w:basedOn w:val="a"/>
    <w:uiPriority w:val="99"/>
    <w:qFormat/>
    <w:rsid w:val="008C3521"/>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76">
    <w:name w:val="xl76"/>
    <w:basedOn w:val="a"/>
    <w:uiPriority w:val="99"/>
    <w:qFormat/>
    <w:rsid w:val="008C35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16"/>
      <w:szCs w:val="16"/>
    </w:rPr>
  </w:style>
  <w:style w:type="paragraph" w:customStyle="1" w:styleId="xl77">
    <w:name w:val="xl77"/>
    <w:basedOn w:val="a"/>
    <w:uiPriority w:val="99"/>
    <w:qFormat/>
    <w:rsid w:val="008C3521"/>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sz w:val="16"/>
      <w:szCs w:val="16"/>
    </w:rPr>
  </w:style>
  <w:style w:type="paragraph" w:customStyle="1" w:styleId="xl78">
    <w:name w:val="xl78"/>
    <w:basedOn w:val="a"/>
    <w:uiPriority w:val="99"/>
    <w:qFormat/>
    <w:rsid w:val="008C3521"/>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9">
    <w:name w:val="xl79"/>
    <w:basedOn w:val="a"/>
    <w:uiPriority w:val="99"/>
    <w:qFormat/>
    <w:rsid w:val="008C352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16"/>
      <w:szCs w:val="16"/>
    </w:rPr>
  </w:style>
  <w:style w:type="paragraph" w:customStyle="1" w:styleId="xl80">
    <w:name w:val="xl80"/>
    <w:basedOn w:val="a"/>
    <w:uiPriority w:val="99"/>
    <w:qFormat/>
    <w:rsid w:val="008C3521"/>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1">
    <w:name w:val="xl81"/>
    <w:basedOn w:val="a"/>
    <w:uiPriority w:val="99"/>
    <w:qFormat/>
    <w:rsid w:val="008C3521"/>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2">
    <w:name w:val="xl82"/>
    <w:basedOn w:val="a"/>
    <w:uiPriority w:val="99"/>
    <w:qFormat/>
    <w:rsid w:val="008C3521"/>
    <w:pPr>
      <w:pBdr>
        <w:left w:val="single" w:sz="8" w:space="0" w:color="auto"/>
        <w:bottom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3">
    <w:name w:val="xl83"/>
    <w:basedOn w:val="a"/>
    <w:uiPriority w:val="99"/>
    <w:qFormat/>
    <w:rsid w:val="008C3521"/>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84">
    <w:name w:val="xl84"/>
    <w:basedOn w:val="a"/>
    <w:uiPriority w:val="99"/>
    <w:qFormat/>
    <w:rsid w:val="008C3521"/>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85">
    <w:name w:val="xl85"/>
    <w:basedOn w:val="a"/>
    <w:uiPriority w:val="99"/>
    <w:qFormat/>
    <w:rsid w:val="008C35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6">
    <w:name w:val="xl86"/>
    <w:basedOn w:val="a"/>
    <w:uiPriority w:val="99"/>
    <w:qFormat/>
    <w:rsid w:val="008C35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7">
    <w:name w:val="xl87"/>
    <w:basedOn w:val="a"/>
    <w:uiPriority w:val="99"/>
    <w:qFormat/>
    <w:rsid w:val="008C3521"/>
    <w:pPr>
      <w:pBdr>
        <w:bottom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8">
    <w:name w:val="xl88"/>
    <w:basedOn w:val="a"/>
    <w:uiPriority w:val="99"/>
    <w:qFormat/>
    <w:rsid w:val="008C3521"/>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89">
    <w:name w:val="xl89"/>
    <w:basedOn w:val="a"/>
    <w:uiPriority w:val="99"/>
    <w:qFormat/>
    <w:rsid w:val="008C3521"/>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90">
    <w:name w:val="xl90"/>
    <w:basedOn w:val="a"/>
    <w:uiPriority w:val="99"/>
    <w:qFormat/>
    <w:rsid w:val="008C352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91">
    <w:name w:val="xl91"/>
    <w:basedOn w:val="a"/>
    <w:uiPriority w:val="99"/>
    <w:qFormat/>
    <w:rsid w:val="008C3521"/>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92">
    <w:name w:val="xl92"/>
    <w:basedOn w:val="a"/>
    <w:uiPriority w:val="99"/>
    <w:qFormat/>
    <w:rsid w:val="008C3521"/>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93">
    <w:name w:val="xl93"/>
    <w:basedOn w:val="a"/>
    <w:uiPriority w:val="99"/>
    <w:qFormat/>
    <w:rsid w:val="008C3521"/>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4">
    <w:name w:val="xl94"/>
    <w:basedOn w:val="a"/>
    <w:uiPriority w:val="99"/>
    <w:qFormat/>
    <w:rsid w:val="008C352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95">
    <w:name w:val="xl95"/>
    <w:basedOn w:val="a"/>
    <w:uiPriority w:val="99"/>
    <w:qFormat/>
    <w:rsid w:val="008C35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20"/>
      <w:szCs w:val="20"/>
    </w:rPr>
  </w:style>
  <w:style w:type="paragraph" w:customStyle="1" w:styleId="xl96">
    <w:name w:val="xl96"/>
    <w:basedOn w:val="a"/>
    <w:uiPriority w:val="99"/>
    <w:qFormat/>
    <w:rsid w:val="008C3521"/>
    <w:pPr>
      <w:pBdr>
        <w:top w:val="single" w:sz="4" w:space="0" w:color="auto"/>
        <w:left w:val="single" w:sz="4" w:space="0" w:color="auto"/>
        <w:bottom w:val="single" w:sz="4" w:space="0" w:color="auto"/>
        <w:right w:val="single" w:sz="4" w:space="0" w:color="auto"/>
      </w:pBdr>
      <w:shd w:val="clear" w:color="000000" w:fill="0070C0"/>
      <w:spacing w:before="100" w:beforeAutospacing="1" w:after="100" w:afterAutospacing="1" w:line="240" w:lineRule="auto"/>
      <w:jc w:val="center"/>
      <w:textAlignment w:val="center"/>
    </w:pPr>
    <w:rPr>
      <w:rFonts w:ascii="Arial" w:hAnsi="Arial" w:cs="Arial"/>
      <w:sz w:val="20"/>
      <w:szCs w:val="20"/>
    </w:rPr>
  </w:style>
  <w:style w:type="paragraph" w:customStyle="1" w:styleId="xl97">
    <w:name w:val="xl97"/>
    <w:basedOn w:val="a"/>
    <w:uiPriority w:val="99"/>
    <w:qFormat/>
    <w:rsid w:val="008C352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Arial" w:hAnsi="Arial" w:cs="Arial"/>
      <w:b/>
      <w:bCs/>
      <w:sz w:val="20"/>
      <w:szCs w:val="20"/>
    </w:rPr>
  </w:style>
  <w:style w:type="paragraph" w:customStyle="1" w:styleId="xl98">
    <w:name w:val="xl98"/>
    <w:basedOn w:val="a"/>
    <w:uiPriority w:val="99"/>
    <w:qFormat/>
    <w:rsid w:val="008C35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99">
    <w:name w:val="xl99"/>
    <w:basedOn w:val="a"/>
    <w:uiPriority w:val="99"/>
    <w:qFormat/>
    <w:rsid w:val="008C352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00">
    <w:name w:val="xl100"/>
    <w:basedOn w:val="a"/>
    <w:uiPriority w:val="99"/>
    <w:qFormat/>
    <w:rsid w:val="008C3521"/>
    <w:pPr>
      <w:pBdr>
        <w:bottom w:val="single" w:sz="8" w:space="0" w:color="auto"/>
        <w:right w:val="single" w:sz="8" w:space="0" w:color="auto"/>
      </w:pBdr>
      <w:shd w:val="clear" w:color="000000" w:fill="8EA9DB"/>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1">
    <w:name w:val="xl101"/>
    <w:basedOn w:val="a"/>
    <w:uiPriority w:val="99"/>
    <w:qFormat/>
    <w:rsid w:val="008C3521"/>
    <w:pPr>
      <w:pBdr>
        <w:bottom w:val="single" w:sz="8" w:space="0" w:color="auto"/>
      </w:pBdr>
      <w:shd w:val="clear" w:color="000000" w:fill="A6A6A6"/>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02">
    <w:name w:val="xl102"/>
    <w:basedOn w:val="a"/>
    <w:uiPriority w:val="99"/>
    <w:qFormat/>
    <w:rsid w:val="008C3521"/>
    <w:pPr>
      <w:pBdr>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3">
    <w:name w:val="xl103"/>
    <w:basedOn w:val="a"/>
    <w:uiPriority w:val="99"/>
    <w:qFormat/>
    <w:rsid w:val="008C3521"/>
    <w:pPr>
      <w:pBdr>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4">
    <w:name w:val="xl104"/>
    <w:basedOn w:val="a"/>
    <w:uiPriority w:val="99"/>
    <w:qFormat/>
    <w:rsid w:val="008C352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05">
    <w:name w:val="xl105"/>
    <w:basedOn w:val="a"/>
    <w:uiPriority w:val="99"/>
    <w:qFormat/>
    <w:rsid w:val="008C35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16"/>
      <w:szCs w:val="16"/>
    </w:rPr>
  </w:style>
  <w:style w:type="paragraph" w:customStyle="1" w:styleId="xl106">
    <w:name w:val="xl106"/>
    <w:basedOn w:val="a"/>
    <w:uiPriority w:val="99"/>
    <w:qFormat/>
    <w:rsid w:val="008C3521"/>
    <w:pPr>
      <w:pBdr>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7">
    <w:name w:val="xl107"/>
    <w:basedOn w:val="a"/>
    <w:uiPriority w:val="99"/>
    <w:qFormat/>
    <w:rsid w:val="008C3521"/>
    <w:pPr>
      <w:pBdr>
        <w:right w:val="single" w:sz="8" w:space="0" w:color="auto"/>
      </w:pBdr>
      <w:shd w:val="clear" w:color="000000" w:fill="8EA9DB"/>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8">
    <w:name w:val="xl108"/>
    <w:basedOn w:val="a"/>
    <w:uiPriority w:val="99"/>
    <w:qFormat/>
    <w:rsid w:val="008C3521"/>
    <w:pPr>
      <w:spacing w:before="100" w:beforeAutospacing="1" w:after="100" w:afterAutospacing="1" w:line="240" w:lineRule="auto"/>
      <w:textAlignment w:val="center"/>
    </w:pPr>
    <w:rPr>
      <w:rFonts w:ascii="Times New Roman" w:hAnsi="Times New Roman"/>
      <w:sz w:val="24"/>
      <w:szCs w:val="24"/>
    </w:rPr>
  </w:style>
  <w:style w:type="paragraph" w:customStyle="1" w:styleId="xl109">
    <w:name w:val="xl109"/>
    <w:basedOn w:val="a"/>
    <w:uiPriority w:val="99"/>
    <w:qFormat/>
    <w:rsid w:val="008C3521"/>
    <w:pPr>
      <w:pBdr>
        <w:lef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0">
    <w:name w:val="xl110"/>
    <w:basedOn w:val="a"/>
    <w:uiPriority w:val="99"/>
    <w:qFormat/>
    <w:rsid w:val="008C3521"/>
    <w:pPr>
      <w:pBdr>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1">
    <w:name w:val="xl111"/>
    <w:basedOn w:val="a"/>
    <w:uiPriority w:val="99"/>
    <w:qFormat/>
    <w:rsid w:val="008C3521"/>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112">
    <w:name w:val="xl112"/>
    <w:basedOn w:val="a"/>
    <w:uiPriority w:val="99"/>
    <w:qFormat/>
    <w:rsid w:val="008C3521"/>
    <w:pPr>
      <w:pBdr>
        <w:top w:val="single" w:sz="4" w:space="0" w:color="auto"/>
        <w:left w:val="single" w:sz="4" w:space="0" w:color="auto"/>
        <w:bottom w:val="single" w:sz="4"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3">
    <w:name w:val="xl113"/>
    <w:basedOn w:val="a"/>
    <w:uiPriority w:val="99"/>
    <w:qFormat/>
    <w:rsid w:val="008C352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4">
    <w:name w:val="xl114"/>
    <w:basedOn w:val="a"/>
    <w:uiPriority w:val="99"/>
    <w:qFormat/>
    <w:rsid w:val="008C3521"/>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8"/>
      <w:szCs w:val="18"/>
    </w:rPr>
  </w:style>
  <w:style w:type="paragraph" w:customStyle="1" w:styleId="xl115">
    <w:name w:val="xl115"/>
    <w:basedOn w:val="a"/>
    <w:uiPriority w:val="99"/>
    <w:qFormat/>
    <w:rsid w:val="008C3521"/>
    <w:pPr>
      <w:pBdr>
        <w:top w:val="single" w:sz="8"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16">
    <w:name w:val="xl116"/>
    <w:basedOn w:val="a"/>
    <w:uiPriority w:val="99"/>
    <w:qFormat/>
    <w:rsid w:val="008C352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7">
    <w:name w:val="xl117"/>
    <w:basedOn w:val="a"/>
    <w:uiPriority w:val="99"/>
    <w:qFormat/>
    <w:rsid w:val="008C3521"/>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18">
    <w:name w:val="xl118"/>
    <w:basedOn w:val="a"/>
    <w:uiPriority w:val="99"/>
    <w:qFormat/>
    <w:rsid w:val="008C3521"/>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19">
    <w:name w:val="xl119"/>
    <w:basedOn w:val="a"/>
    <w:uiPriority w:val="99"/>
    <w:qFormat/>
    <w:rsid w:val="008C3521"/>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20">
    <w:name w:val="xl120"/>
    <w:basedOn w:val="a"/>
    <w:uiPriority w:val="99"/>
    <w:qFormat/>
    <w:rsid w:val="008C3521"/>
    <w:pPr>
      <w:pBdr>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21">
    <w:name w:val="xl121"/>
    <w:basedOn w:val="a"/>
    <w:uiPriority w:val="99"/>
    <w:qFormat/>
    <w:rsid w:val="008C352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sz w:val="14"/>
      <w:szCs w:val="14"/>
    </w:rPr>
  </w:style>
  <w:style w:type="paragraph" w:customStyle="1" w:styleId="xl122">
    <w:name w:val="xl122"/>
    <w:basedOn w:val="a"/>
    <w:uiPriority w:val="99"/>
    <w:qFormat/>
    <w:rsid w:val="008C3521"/>
    <w:pPr>
      <w:pBdr>
        <w:left w:val="single" w:sz="8" w:space="0" w:color="auto"/>
        <w:bottom w:val="single" w:sz="8" w:space="0" w:color="auto"/>
      </w:pBdr>
      <w:shd w:val="clear" w:color="000000" w:fill="D9D9D9"/>
      <w:spacing w:before="100" w:beforeAutospacing="1" w:after="100" w:afterAutospacing="1" w:line="240" w:lineRule="auto"/>
      <w:textAlignment w:val="center"/>
    </w:pPr>
    <w:rPr>
      <w:rFonts w:ascii="Times New Roman" w:hAnsi="Times New Roman"/>
      <w:sz w:val="16"/>
      <w:szCs w:val="16"/>
    </w:rPr>
  </w:style>
  <w:style w:type="paragraph" w:customStyle="1" w:styleId="xl123">
    <w:name w:val="xl123"/>
    <w:basedOn w:val="a"/>
    <w:uiPriority w:val="99"/>
    <w:qFormat/>
    <w:rsid w:val="008C3521"/>
    <w:pPr>
      <w:pBdr>
        <w:bottom w:val="single" w:sz="8" w:space="0" w:color="auto"/>
      </w:pBdr>
      <w:spacing w:before="100" w:beforeAutospacing="1" w:after="100" w:afterAutospacing="1" w:line="240" w:lineRule="auto"/>
      <w:jc w:val="both"/>
      <w:textAlignment w:val="center"/>
    </w:pPr>
    <w:rPr>
      <w:rFonts w:ascii="Times New Roman" w:hAnsi="Times New Roman"/>
      <w:sz w:val="16"/>
      <w:szCs w:val="16"/>
    </w:rPr>
  </w:style>
  <w:style w:type="paragraph" w:customStyle="1" w:styleId="xl124">
    <w:name w:val="xl124"/>
    <w:basedOn w:val="a"/>
    <w:uiPriority w:val="99"/>
    <w:qFormat/>
    <w:rsid w:val="008C3521"/>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25">
    <w:name w:val="xl125"/>
    <w:basedOn w:val="a"/>
    <w:uiPriority w:val="99"/>
    <w:qFormat/>
    <w:rsid w:val="008C35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26">
    <w:name w:val="xl126"/>
    <w:basedOn w:val="a"/>
    <w:uiPriority w:val="99"/>
    <w:qFormat/>
    <w:rsid w:val="008C35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7">
    <w:name w:val="xl127"/>
    <w:basedOn w:val="a"/>
    <w:uiPriority w:val="99"/>
    <w:qFormat/>
    <w:rsid w:val="008C3521"/>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8">
    <w:name w:val="xl128"/>
    <w:basedOn w:val="a"/>
    <w:uiPriority w:val="99"/>
    <w:qFormat/>
    <w:rsid w:val="008C3521"/>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b/>
      <w:bCs/>
      <w:color w:val="000000"/>
      <w:sz w:val="14"/>
      <w:szCs w:val="14"/>
    </w:rPr>
  </w:style>
  <w:style w:type="paragraph" w:customStyle="1" w:styleId="xl129">
    <w:name w:val="xl129"/>
    <w:basedOn w:val="a"/>
    <w:uiPriority w:val="99"/>
    <w:qFormat/>
    <w:rsid w:val="008C3521"/>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b/>
      <w:bCs/>
      <w:color w:val="000000"/>
      <w:sz w:val="14"/>
      <w:szCs w:val="14"/>
    </w:rPr>
  </w:style>
  <w:style w:type="paragraph" w:customStyle="1" w:styleId="xl130">
    <w:name w:val="xl130"/>
    <w:basedOn w:val="a"/>
    <w:uiPriority w:val="99"/>
    <w:qFormat/>
    <w:rsid w:val="008C3521"/>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b/>
      <w:bCs/>
      <w:color w:val="000000"/>
      <w:sz w:val="14"/>
      <w:szCs w:val="14"/>
    </w:rPr>
  </w:style>
  <w:style w:type="paragraph" w:customStyle="1" w:styleId="xl131">
    <w:name w:val="xl131"/>
    <w:basedOn w:val="a"/>
    <w:uiPriority w:val="99"/>
    <w:qFormat/>
    <w:rsid w:val="008C3521"/>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pPr>
    <w:rPr>
      <w:rFonts w:ascii="Times New Roman" w:hAnsi="Times New Roman"/>
      <w:b/>
      <w:bCs/>
      <w:color w:val="000000"/>
      <w:sz w:val="16"/>
      <w:szCs w:val="16"/>
    </w:rPr>
  </w:style>
  <w:style w:type="paragraph" w:customStyle="1" w:styleId="xl132">
    <w:name w:val="xl132"/>
    <w:basedOn w:val="a"/>
    <w:uiPriority w:val="99"/>
    <w:qFormat/>
    <w:rsid w:val="008C3521"/>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center"/>
    </w:pPr>
    <w:rPr>
      <w:rFonts w:ascii="Times New Roman" w:hAnsi="Times New Roman"/>
      <w:b/>
      <w:bCs/>
      <w:color w:val="000000"/>
      <w:sz w:val="16"/>
      <w:szCs w:val="16"/>
    </w:rPr>
  </w:style>
  <w:style w:type="paragraph" w:customStyle="1" w:styleId="xl133">
    <w:name w:val="xl133"/>
    <w:basedOn w:val="a"/>
    <w:uiPriority w:val="99"/>
    <w:qFormat/>
    <w:rsid w:val="008C3521"/>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hAnsi="Times New Roman"/>
      <w:b/>
      <w:bCs/>
      <w:color w:val="000000"/>
      <w:sz w:val="16"/>
      <w:szCs w:val="16"/>
    </w:rPr>
  </w:style>
  <w:style w:type="paragraph" w:customStyle="1" w:styleId="xl134">
    <w:name w:val="xl134"/>
    <w:basedOn w:val="a"/>
    <w:uiPriority w:val="99"/>
    <w:qFormat/>
    <w:rsid w:val="008C352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35">
    <w:name w:val="xl135"/>
    <w:basedOn w:val="a"/>
    <w:uiPriority w:val="99"/>
    <w:qFormat/>
    <w:rsid w:val="008C3521"/>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6">
    <w:name w:val="xl136"/>
    <w:basedOn w:val="a"/>
    <w:uiPriority w:val="99"/>
    <w:qFormat/>
    <w:rsid w:val="008C3521"/>
    <w:pPr>
      <w:pBdr>
        <w:right w:val="single" w:sz="8" w:space="0" w:color="auto"/>
      </w:pBdr>
      <w:shd w:val="clear" w:color="000000" w:fill="E2EFDA"/>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7">
    <w:name w:val="xl137"/>
    <w:basedOn w:val="a"/>
    <w:uiPriority w:val="99"/>
    <w:qFormat/>
    <w:rsid w:val="008C3521"/>
    <w:pPr>
      <w:pBdr>
        <w:top w:val="single" w:sz="4"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38">
    <w:name w:val="xl138"/>
    <w:basedOn w:val="a"/>
    <w:uiPriority w:val="99"/>
    <w:qFormat/>
    <w:rsid w:val="008C3521"/>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39">
    <w:name w:val="xl139"/>
    <w:basedOn w:val="a"/>
    <w:uiPriority w:val="99"/>
    <w:qFormat/>
    <w:rsid w:val="008C3521"/>
    <w:pPr>
      <w:pBdr>
        <w:top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40">
    <w:name w:val="xl140"/>
    <w:basedOn w:val="a"/>
    <w:uiPriority w:val="99"/>
    <w:qFormat/>
    <w:rsid w:val="008C3521"/>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41">
    <w:name w:val="xl141"/>
    <w:basedOn w:val="a"/>
    <w:uiPriority w:val="99"/>
    <w:qFormat/>
    <w:rsid w:val="008C35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sz w:val="16"/>
      <w:szCs w:val="16"/>
    </w:rPr>
  </w:style>
  <w:style w:type="paragraph" w:customStyle="1" w:styleId="xl142">
    <w:name w:val="xl142"/>
    <w:basedOn w:val="a"/>
    <w:uiPriority w:val="99"/>
    <w:qFormat/>
    <w:rsid w:val="008C3521"/>
    <w:pPr>
      <w:pBdr>
        <w:top w:val="single" w:sz="4" w:space="0" w:color="auto"/>
        <w:bottom w:val="single" w:sz="8" w:space="0" w:color="auto"/>
      </w:pBdr>
      <w:shd w:val="clear" w:color="000000" w:fill="D9D9D9"/>
      <w:spacing w:before="100" w:beforeAutospacing="1" w:after="100" w:afterAutospacing="1" w:line="240" w:lineRule="auto"/>
      <w:textAlignment w:val="center"/>
    </w:pPr>
    <w:rPr>
      <w:rFonts w:ascii="Times New Roman" w:hAnsi="Times New Roman"/>
      <w:b/>
      <w:bCs/>
      <w:sz w:val="24"/>
      <w:szCs w:val="24"/>
    </w:rPr>
  </w:style>
  <w:style w:type="paragraph" w:customStyle="1" w:styleId="xl143">
    <w:name w:val="xl143"/>
    <w:basedOn w:val="a"/>
    <w:uiPriority w:val="99"/>
    <w:qFormat/>
    <w:rsid w:val="008C3521"/>
    <w:pPr>
      <w:pBdr>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24"/>
      <w:szCs w:val="24"/>
    </w:rPr>
  </w:style>
  <w:style w:type="paragraph" w:customStyle="1" w:styleId="xl144">
    <w:name w:val="xl144"/>
    <w:basedOn w:val="a"/>
    <w:uiPriority w:val="99"/>
    <w:qFormat/>
    <w:rsid w:val="008C3521"/>
    <w:pPr>
      <w:pBdr>
        <w:top w:val="single" w:sz="8" w:space="0" w:color="auto"/>
      </w:pBdr>
      <w:shd w:val="clear" w:color="000000" w:fill="D9D9D9"/>
      <w:spacing w:before="100" w:beforeAutospacing="1" w:after="100" w:afterAutospacing="1" w:line="240" w:lineRule="auto"/>
      <w:textAlignment w:val="center"/>
    </w:pPr>
    <w:rPr>
      <w:rFonts w:ascii="Times New Roman" w:hAnsi="Times New Roman"/>
      <w:b/>
      <w:bCs/>
      <w:sz w:val="24"/>
      <w:szCs w:val="24"/>
    </w:rPr>
  </w:style>
  <w:style w:type="paragraph" w:customStyle="1" w:styleId="xl145">
    <w:name w:val="xl145"/>
    <w:basedOn w:val="a"/>
    <w:uiPriority w:val="99"/>
    <w:qFormat/>
    <w:rsid w:val="008C3521"/>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24"/>
      <w:szCs w:val="24"/>
    </w:rPr>
  </w:style>
  <w:style w:type="paragraph" w:customStyle="1" w:styleId="xl146">
    <w:name w:val="xl146"/>
    <w:basedOn w:val="a"/>
    <w:uiPriority w:val="99"/>
    <w:qFormat/>
    <w:rsid w:val="008C35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147">
    <w:name w:val="xl147"/>
    <w:basedOn w:val="a"/>
    <w:uiPriority w:val="99"/>
    <w:qFormat/>
    <w:rsid w:val="008C3521"/>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hAnsi="Times New Roman"/>
      <w:sz w:val="16"/>
      <w:szCs w:val="16"/>
    </w:rPr>
  </w:style>
  <w:style w:type="paragraph" w:customStyle="1" w:styleId="xl148">
    <w:name w:val="xl148"/>
    <w:basedOn w:val="a"/>
    <w:uiPriority w:val="99"/>
    <w:qFormat/>
    <w:rsid w:val="008C3521"/>
    <w:pPr>
      <w:pBdr>
        <w:right w:val="single" w:sz="8" w:space="0" w:color="auto"/>
      </w:pBdr>
      <w:shd w:val="clear" w:color="000000" w:fill="D9D9D9"/>
      <w:spacing w:before="100" w:beforeAutospacing="1" w:after="100" w:afterAutospacing="1" w:line="240" w:lineRule="auto"/>
      <w:textAlignment w:val="center"/>
    </w:pPr>
    <w:rPr>
      <w:rFonts w:ascii="Times New Roman" w:hAnsi="Times New Roman"/>
      <w:sz w:val="16"/>
      <w:szCs w:val="16"/>
    </w:rPr>
  </w:style>
  <w:style w:type="paragraph" w:customStyle="1" w:styleId="xl149">
    <w:name w:val="xl149"/>
    <w:basedOn w:val="a"/>
    <w:uiPriority w:val="99"/>
    <w:qFormat/>
    <w:rsid w:val="008C35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sz w:val="16"/>
      <w:szCs w:val="16"/>
    </w:rPr>
  </w:style>
  <w:style w:type="paragraph" w:customStyle="1" w:styleId="xl150">
    <w:name w:val="xl150"/>
    <w:basedOn w:val="a"/>
    <w:uiPriority w:val="99"/>
    <w:qFormat/>
    <w:rsid w:val="008C35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i/>
      <w:iCs/>
      <w:sz w:val="16"/>
      <w:szCs w:val="16"/>
    </w:rPr>
  </w:style>
  <w:style w:type="paragraph" w:customStyle="1" w:styleId="xl151">
    <w:name w:val="xl151"/>
    <w:basedOn w:val="a"/>
    <w:uiPriority w:val="99"/>
    <w:qFormat/>
    <w:rsid w:val="008C3521"/>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52">
    <w:name w:val="xl152"/>
    <w:basedOn w:val="a"/>
    <w:uiPriority w:val="99"/>
    <w:qFormat/>
    <w:rsid w:val="008C3521"/>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53">
    <w:name w:val="xl153"/>
    <w:basedOn w:val="a"/>
    <w:uiPriority w:val="99"/>
    <w:qFormat/>
    <w:rsid w:val="008C3521"/>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154">
    <w:name w:val="xl154"/>
    <w:basedOn w:val="a"/>
    <w:uiPriority w:val="99"/>
    <w:qFormat/>
    <w:rsid w:val="008C35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hAnsi="Times New Roman"/>
      <w:b/>
      <w:bCs/>
      <w:color w:val="000000"/>
      <w:sz w:val="16"/>
      <w:szCs w:val="16"/>
    </w:rPr>
  </w:style>
  <w:style w:type="paragraph" w:customStyle="1" w:styleId="xl155">
    <w:name w:val="xl155"/>
    <w:basedOn w:val="a"/>
    <w:uiPriority w:val="99"/>
    <w:qFormat/>
    <w:rsid w:val="008C35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24"/>
      <w:szCs w:val="24"/>
    </w:rPr>
  </w:style>
  <w:style w:type="paragraph" w:customStyle="1" w:styleId="xl156">
    <w:name w:val="xl156"/>
    <w:basedOn w:val="a"/>
    <w:uiPriority w:val="99"/>
    <w:qFormat/>
    <w:rsid w:val="008C35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b/>
      <w:bCs/>
      <w:color w:val="000000"/>
      <w:sz w:val="16"/>
      <w:szCs w:val="16"/>
    </w:rPr>
  </w:style>
  <w:style w:type="paragraph" w:customStyle="1" w:styleId="xl157">
    <w:name w:val="xl157"/>
    <w:basedOn w:val="a"/>
    <w:uiPriority w:val="99"/>
    <w:qFormat/>
    <w:rsid w:val="008C3521"/>
    <w:pPr>
      <w:pBdr>
        <w:bottom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58">
    <w:name w:val="xl158"/>
    <w:basedOn w:val="a"/>
    <w:uiPriority w:val="99"/>
    <w:qFormat/>
    <w:rsid w:val="008C3521"/>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59">
    <w:name w:val="xl159"/>
    <w:basedOn w:val="a"/>
    <w:uiPriority w:val="99"/>
    <w:qFormat/>
    <w:rsid w:val="008C3521"/>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60">
    <w:name w:val="xl160"/>
    <w:basedOn w:val="a"/>
    <w:uiPriority w:val="99"/>
    <w:qFormat/>
    <w:rsid w:val="008C3521"/>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1">
    <w:name w:val="xl161"/>
    <w:basedOn w:val="a"/>
    <w:uiPriority w:val="99"/>
    <w:qFormat/>
    <w:rsid w:val="008C3521"/>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hAnsi="Times New Roman"/>
      <w:sz w:val="24"/>
      <w:szCs w:val="24"/>
    </w:rPr>
  </w:style>
  <w:style w:type="paragraph" w:customStyle="1" w:styleId="xl162">
    <w:name w:val="xl162"/>
    <w:basedOn w:val="a"/>
    <w:uiPriority w:val="99"/>
    <w:qFormat/>
    <w:rsid w:val="008C3521"/>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i/>
      <w:iCs/>
      <w:sz w:val="16"/>
      <w:szCs w:val="16"/>
    </w:rPr>
  </w:style>
  <w:style w:type="paragraph" w:customStyle="1" w:styleId="xl163">
    <w:name w:val="xl163"/>
    <w:basedOn w:val="a"/>
    <w:uiPriority w:val="99"/>
    <w:qFormat/>
    <w:rsid w:val="008C3521"/>
    <w:pPr>
      <w:pBdr>
        <w:top w:val="single" w:sz="8" w:space="0" w:color="auto"/>
      </w:pBdr>
      <w:spacing w:before="100" w:beforeAutospacing="1" w:after="100" w:afterAutospacing="1" w:line="240" w:lineRule="auto"/>
      <w:textAlignment w:val="center"/>
    </w:pPr>
    <w:rPr>
      <w:rFonts w:ascii="Times New Roman" w:hAnsi="Times New Roman"/>
      <w:b/>
      <w:bCs/>
      <w:i/>
      <w:iCs/>
      <w:sz w:val="16"/>
      <w:szCs w:val="16"/>
    </w:rPr>
  </w:style>
  <w:style w:type="paragraph" w:customStyle="1" w:styleId="xl164">
    <w:name w:val="xl164"/>
    <w:basedOn w:val="a"/>
    <w:uiPriority w:val="99"/>
    <w:qFormat/>
    <w:rsid w:val="008C3521"/>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65">
    <w:name w:val="xl165"/>
    <w:basedOn w:val="a"/>
    <w:uiPriority w:val="99"/>
    <w:qFormat/>
    <w:rsid w:val="008C3521"/>
    <w:pPr>
      <w:pBdr>
        <w:top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66">
    <w:name w:val="xl166"/>
    <w:basedOn w:val="a"/>
    <w:uiPriority w:val="99"/>
    <w:qFormat/>
    <w:rsid w:val="008C352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67">
    <w:name w:val="xl167"/>
    <w:basedOn w:val="a"/>
    <w:uiPriority w:val="99"/>
    <w:qFormat/>
    <w:rsid w:val="008C352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68">
    <w:name w:val="xl168"/>
    <w:basedOn w:val="a"/>
    <w:uiPriority w:val="99"/>
    <w:qFormat/>
    <w:rsid w:val="008C352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69">
    <w:name w:val="xl169"/>
    <w:basedOn w:val="a"/>
    <w:uiPriority w:val="99"/>
    <w:qFormat/>
    <w:rsid w:val="008C3521"/>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70">
    <w:name w:val="xl170"/>
    <w:basedOn w:val="a"/>
    <w:uiPriority w:val="99"/>
    <w:qFormat/>
    <w:rsid w:val="008C352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71">
    <w:name w:val="xl171"/>
    <w:basedOn w:val="a"/>
    <w:uiPriority w:val="99"/>
    <w:qFormat/>
    <w:rsid w:val="008C3521"/>
    <w:pPr>
      <w:pBdr>
        <w:left w:val="single" w:sz="4" w:space="0" w:color="auto"/>
        <w:bottom w:val="single" w:sz="4" w:space="0" w:color="auto"/>
        <w:right w:val="single" w:sz="4" w:space="0" w:color="auto"/>
      </w:pBdr>
      <w:shd w:val="clear" w:color="000000" w:fill="F8CBAD"/>
      <w:spacing w:before="100" w:beforeAutospacing="1" w:after="100" w:afterAutospacing="1" w:line="240" w:lineRule="auto"/>
      <w:jc w:val="center"/>
      <w:textAlignment w:val="center"/>
    </w:pPr>
    <w:rPr>
      <w:rFonts w:ascii="Times New Roman" w:hAnsi="Times New Roman"/>
      <w:sz w:val="16"/>
      <w:szCs w:val="16"/>
    </w:rPr>
  </w:style>
  <w:style w:type="character" w:customStyle="1" w:styleId="afffffb">
    <w:name w:val="Без интервала Знак"/>
    <w:link w:val="afffffa"/>
    <w:uiPriority w:val="1"/>
    <w:locked/>
    <w:rsid w:val="00BE10B1"/>
    <w:rPr>
      <w:sz w:val="22"/>
      <w:lang w:eastAsia="en-US"/>
    </w:rPr>
  </w:style>
  <w:style w:type="character" w:customStyle="1" w:styleId="1d">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BE10B1"/>
    <w:rPr>
      <w:rFonts w:cs="Times New Roman"/>
      <w:sz w:val="22"/>
      <w:szCs w:val="22"/>
    </w:rPr>
  </w:style>
  <w:style w:type="character" w:customStyle="1" w:styleId="1e">
    <w:name w:val="Основной текст с отступом Знак1"/>
    <w:aliases w:val="текст Знак1,Основной текст 1 Знак1"/>
    <w:basedOn w:val="a0"/>
    <w:uiPriority w:val="99"/>
    <w:semiHidden/>
    <w:rsid w:val="00BE10B1"/>
    <w:rPr>
      <w:rFonts w:cs="Times New Roman"/>
      <w:sz w:val="22"/>
      <w:szCs w:val="22"/>
    </w:rPr>
  </w:style>
  <w:style w:type="character" w:customStyle="1" w:styleId="1f">
    <w:name w:val="Основной текст Знак1"/>
    <w:basedOn w:val="a0"/>
    <w:uiPriority w:val="99"/>
    <w:semiHidden/>
    <w:rsid w:val="00BE10B1"/>
    <w:rPr>
      <w:rFonts w:cs="Times New Roman"/>
      <w:sz w:val="22"/>
      <w:szCs w:val="22"/>
    </w:rPr>
  </w:style>
  <w:style w:type="character" w:customStyle="1" w:styleId="212">
    <w:name w:val="Основной текст 2 Знак1"/>
    <w:basedOn w:val="a0"/>
    <w:uiPriority w:val="99"/>
    <w:semiHidden/>
    <w:rsid w:val="00BE10B1"/>
    <w:rPr>
      <w:rFonts w:cs="Times New Roman"/>
      <w:sz w:val="22"/>
      <w:szCs w:val="22"/>
    </w:rPr>
  </w:style>
  <w:style w:type="character" w:customStyle="1" w:styleId="1f0">
    <w:name w:val="Текст сноски Знак1"/>
    <w:basedOn w:val="a0"/>
    <w:uiPriority w:val="99"/>
    <w:semiHidden/>
    <w:rsid w:val="00BE10B1"/>
    <w:rPr>
      <w:rFonts w:cs="Times New Roman"/>
    </w:rPr>
  </w:style>
  <w:style w:type="character" w:customStyle="1" w:styleId="1f1">
    <w:name w:val="Текст выноски Знак1"/>
    <w:basedOn w:val="a0"/>
    <w:uiPriority w:val="99"/>
    <w:semiHidden/>
    <w:rsid w:val="00BE10B1"/>
    <w:rPr>
      <w:rFonts w:ascii="Segoe UI" w:hAnsi="Segoe UI" w:cs="Segoe UI"/>
      <w:sz w:val="18"/>
      <w:szCs w:val="18"/>
    </w:rPr>
  </w:style>
  <w:style w:type="character" w:customStyle="1" w:styleId="1f2">
    <w:name w:val="Верхний колонтитул Знак1"/>
    <w:basedOn w:val="a0"/>
    <w:uiPriority w:val="99"/>
    <w:semiHidden/>
    <w:rsid w:val="00BE10B1"/>
    <w:rPr>
      <w:rFonts w:cs="Times New Roman"/>
      <w:sz w:val="22"/>
      <w:szCs w:val="22"/>
    </w:rPr>
  </w:style>
  <w:style w:type="character" w:customStyle="1" w:styleId="213">
    <w:name w:val="Основной текст с отступом 2 Знак1"/>
    <w:basedOn w:val="a0"/>
    <w:uiPriority w:val="99"/>
    <w:semiHidden/>
    <w:rsid w:val="00BE10B1"/>
    <w:rPr>
      <w:rFonts w:cs="Times New Roman"/>
      <w:sz w:val="22"/>
      <w:szCs w:val="22"/>
    </w:rPr>
  </w:style>
  <w:style w:type="character" w:customStyle="1" w:styleId="1f3">
    <w:name w:val="Текст концевой сноски Знак1"/>
    <w:basedOn w:val="a0"/>
    <w:uiPriority w:val="99"/>
    <w:semiHidden/>
    <w:rsid w:val="00BE10B1"/>
    <w:rPr>
      <w:rFonts w:cs="Times New Roman"/>
    </w:rPr>
  </w:style>
  <w:style w:type="character" w:customStyle="1" w:styleId="1f4">
    <w:name w:val="Заголовок Знак1"/>
    <w:basedOn w:val="a0"/>
    <w:uiPriority w:val="10"/>
    <w:rsid w:val="00BE10B1"/>
    <w:rPr>
      <w:rFonts w:asciiTheme="majorHAnsi" w:eastAsiaTheme="majorEastAsia" w:hAnsiTheme="majorHAnsi" w:cs="Times New Roman"/>
      <w:spacing w:val="-10"/>
      <w:kern w:val="28"/>
      <w:sz w:val="56"/>
      <w:szCs w:val="56"/>
    </w:rPr>
  </w:style>
  <w:style w:type="character" w:customStyle="1" w:styleId="1f5">
    <w:name w:val="Схема документа Знак1"/>
    <w:basedOn w:val="a0"/>
    <w:uiPriority w:val="99"/>
    <w:semiHidden/>
    <w:rsid w:val="00BE10B1"/>
    <w:rPr>
      <w:rFonts w:ascii="Segoe UI" w:hAnsi="Segoe UI" w:cs="Segoe UI"/>
      <w:sz w:val="16"/>
      <w:szCs w:val="16"/>
    </w:rPr>
  </w:style>
  <w:style w:type="character" w:customStyle="1" w:styleId="1f6">
    <w:name w:val="Подзаголовок Знак1"/>
    <w:basedOn w:val="a0"/>
    <w:uiPriority w:val="11"/>
    <w:rsid w:val="00BE10B1"/>
    <w:rPr>
      <w:rFonts w:asciiTheme="minorHAnsi" w:eastAsiaTheme="minorEastAsia" w:hAnsiTheme="minorHAnsi" w:cs="Times New Roman"/>
      <w:color w:val="5A5A5A" w:themeColor="text1" w:themeTint="A5"/>
      <w:spacing w:val="15"/>
      <w:sz w:val="22"/>
      <w:szCs w:val="22"/>
    </w:rPr>
  </w:style>
</w:styles>
</file>

<file path=word/webSettings.xml><?xml version="1.0" encoding="utf-8"?>
<w:webSettings xmlns:r="http://schemas.openxmlformats.org/officeDocument/2006/relationships" xmlns:w="http://schemas.openxmlformats.org/wordprocessingml/2006/main">
  <w:divs>
    <w:div w:id="507982676">
      <w:bodyDiv w:val="1"/>
      <w:marLeft w:val="0"/>
      <w:marRight w:val="0"/>
      <w:marTop w:val="0"/>
      <w:marBottom w:val="0"/>
      <w:divBdr>
        <w:top w:val="none" w:sz="0" w:space="0" w:color="auto"/>
        <w:left w:val="none" w:sz="0" w:space="0" w:color="auto"/>
        <w:bottom w:val="none" w:sz="0" w:space="0" w:color="auto"/>
        <w:right w:val="none" w:sz="0" w:space="0" w:color="auto"/>
      </w:divBdr>
    </w:div>
    <w:div w:id="1063991477">
      <w:bodyDiv w:val="1"/>
      <w:marLeft w:val="0"/>
      <w:marRight w:val="0"/>
      <w:marTop w:val="0"/>
      <w:marBottom w:val="0"/>
      <w:divBdr>
        <w:top w:val="none" w:sz="0" w:space="0" w:color="auto"/>
        <w:left w:val="none" w:sz="0" w:space="0" w:color="auto"/>
        <w:bottom w:val="none" w:sz="0" w:space="0" w:color="auto"/>
        <w:right w:val="none" w:sz="0" w:space="0" w:color="auto"/>
      </w:divBdr>
    </w:div>
    <w:div w:id="1627471421">
      <w:marLeft w:val="0"/>
      <w:marRight w:val="0"/>
      <w:marTop w:val="0"/>
      <w:marBottom w:val="0"/>
      <w:divBdr>
        <w:top w:val="none" w:sz="0" w:space="0" w:color="auto"/>
        <w:left w:val="none" w:sz="0" w:space="0" w:color="auto"/>
        <w:bottom w:val="none" w:sz="0" w:space="0" w:color="auto"/>
        <w:right w:val="none" w:sz="0" w:space="0" w:color="auto"/>
      </w:divBdr>
    </w:div>
    <w:div w:id="1627471422">
      <w:marLeft w:val="0"/>
      <w:marRight w:val="0"/>
      <w:marTop w:val="0"/>
      <w:marBottom w:val="0"/>
      <w:divBdr>
        <w:top w:val="none" w:sz="0" w:space="0" w:color="auto"/>
        <w:left w:val="none" w:sz="0" w:space="0" w:color="auto"/>
        <w:bottom w:val="none" w:sz="0" w:space="0" w:color="auto"/>
        <w:right w:val="none" w:sz="0" w:space="0" w:color="auto"/>
      </w:divBdr>
    </w:div>
    <w:div w:id="1627471423">
      <w:marLeft w:val="0"/>
      <w:marRight w:val="0"/>
      <w:marTop w:val="0"/>
      <w:marBottom w:val="0"/>
      <w:divBdr>
        <w:top w:val="none" w:sz="0" w:space="0" w:color="auto"/>
        <w:left w:val="none" w:sz="0" w:space="0" w:color="auto"/>
        <w:bottom w:val="none" w:sz="0" w:space="0" w:color="auto"/>
        <w:right w:val="none" w:sz="0" w:space="0" w:color="auto"/>
      </w:divBdr>
    </w:div>
    <w:div w:id="1627471424">
      <w:marLeft w:val="0"/>
      <w:marRight w:val="0"/>
      <w:marTop w:val="0"/>
      <w:marBottom w:val="0"/>
      <w:divBdr>
        <w:top w:val="none" w:sz="0" w:space="0" w:color="auto"/>
        <w:left w:val="none" w:sz="0" w:space="0" w:color="auto"/>
        <w:bottom w:val="none" w:sz="0" w:space="0" w:color="auto"/>
        <w:right w:val="none" w:sz="0" w:space="0" w:color="auto"/>
      </w:divBdr>
    </w:div>
    <w:div w:id="1627471425">
      <w:marLeft w:val="0"/>
      <w:marRight w:val="0"/>
      <w:marTop w:val="0"/>
      <w:marBottom w:val="0"/>
      <w:divBdr>
        <w:top w:val="none" w:sz="0" w:space="0" w:color="auto"/>
        <w:left w:val="none" w:sz="0" w:space="0" w:color="auto"/>
        <w:bottom w:val="none" w:sz="0" w:space="0" w:color="auto"/>
        <w:right w:val="none" w:sz="0" w:space="0" w:color="auto"/>
      </w:divBdr>
    </w:div>
    <w:div w:id="1627471426">
      <w:marLeft w:val="0"/>
      <w:marRight w:val="0"/>
      <w:marTop w:val="0"/>
      <w:marBottom w:val="0"/>
      <w:divBdr>
        <w:top w:val="none" w:sz="0" w:space="0" w:color="auto"/>
        <w:left w:val="none" w:sz="0" w:space="0" w:color="auto"/>
        <w:bottom w:val="none" w:sz="0" w:space="0" w:color="auto"/>
        <w:right w:val="none" w:sz="0" w:space="0" w:color="auto"/>
      </w:divBdr>
    </w:div>
    <w:div w:id="1627471427">
      <w:marLeft w:val="0"/>
      <w:marRight w:val="0"/>
      <w:marTop w:val="0"/>
      <w:marBottom w:val="0"/>
      <w:divBdr>
        <w:top w:val="none" w:sz="0" w:space="0" w:color="auto"/>
        <w:left w:val="none" w:sz="0" w:space="0" w:color="auto"/>
        <w:bottom w:val="none" w:sz="0" w:space="0" w:color="auto"/>
        <w:right w:val="none" w:sz="0" w:space="0" w:color="auto"/>
      </w:divBdr>
    </w:div>
    <w:div w:id="1627471428">
      <w:marLeft w:val="0"/>
      <w:marRight w:val="0"/>
      <w:marTop w:val="0"/>
      <w:marBottom w:val="0"/>
      <w:divBdr>
        <w:top w:val="none" w:sz="0" w:space="0" w:color="auto"/>
        <w:left w:val="none" w:sz="0" w:space="0" w:color="auto"/>
        <w:bottom w:val="none" w:sz="0" w:space="0" w:color="auto"/>
        <w:right w:val="none" w:sz="0" w:space="0" w:color="auto"/>
      </w:divBdr>
    </w:div>
    <w:div w:id="1627471429">
      <w:marLeft w:val="0"/>
      <w:marRight w:val="0"/>
      <w:marTop w:val="0"/>
      <w:marBottom w:val="0"/>
      <w:divBdr>
        <w:top w:val="none" w:sz="0" w:space="0" w:color="auto"/>
        <w:left w:val="none" w:sz="0" w:space="0" w:color="auto"/>
        <w:bottom w:val="none" w:sz="0" w:space="0" w:color="auto"/>
        <w:right w:val="none" w:sz="0" w:space="0" w:color="auto"/>
      </w:divBdr>
    </w:div>
    <w:div w:id="1627471430">
      <w:marLeft w:val="0"/>
      <w:marRight w:val="0"/>
      <w:marTop w:val="0"/>
      <w:marBottom w:val="0"/>
      <w:divBdr>
        <w:top w:val="none" w:sz="0" w:space="0" w:color="auto"/>
        <w:left w:val="none" w:sz="0" w:space="0" w:color="auto"/>
        <w:bottom w:val="none" w:sz="0" w:space="0" w:color="auto"/>
        <w:right w:val="none" w:sz="0" w:space="0" w:color="auto"/>
      </w:divBdr>
    </w:div>
    <w:div w:id="1627471431">
      <w:marLeft w:val="0"/>
      <w:marRight w:val="0"/>
      <w:marTop w:val="0"/>
      <w:marBottom w:val="0"/>
      <w:divBdr>
        <w:top w:val="none" w:sz="0" w:space="0" w:color="auto"/>
        <w:left w:val="none" w:sz="0" w:space="0" w:color="auto"/>
        <w:bottom w:val="none" w:sz="0" w:space="0" w:color="auto"/>
        <w:right w:val="none" w:sz="0" w:space="0" w:color="auto"/>
      </w:divBdr>
    </w:div>
    <w:div w:id="1627471432">
      <w:marLeft w:val="0"/>
      <w:marRight w:val="0"/>
      <w:marTop w:val="0"/>
      <w:marBottom w:val="0"/>
      <w:divBdr>
        <w:top w:val="none" w:sz="0" w:space="0" w:color="auto"/>
        <w:left w:val="none" w:sz="0" w:space="0" w:color="auto"/>
        <w:bottom w:val="none" w:sz="0" w:space="0" w:color="auto"/>
        <w:right w:val="none" w:sz="0" w:space="0" w:color="auto"/>
      </w:divBdr>
    </w:div>
    <w:div w:id="1627471434">
      <w:marLeft w:val="0"/>
      <w:marRight w:val="0"/>
      <w:marTop w:val="0"/>
      <w:marBottom w:val="0"/>
      <w:divBdr>
        <w:top w:val="none" w:sz="0" w:space="0" w:color="auto"/>
        <w:left w:val="none" w:sz="0" w:space="0" w:color="auto"/>
        <w:bottom w:val="none" w:sz="0" w:space="0" w:color="auto"/>
        <w:right w:val="none" w:sz="0" w:space="0" w:color="auto"/>
      </w:divBdr>
    </w:div>
    <w:div w:id="1627471435">
      <w:marLeft w:val="0"/>
      <w:marRight w:val="0"/>
      <w:marTop w:val="0"/>
      <w:marBottom w:val="0"/>
      <w:divBdr>
        <w:top w:val="none" w:sz="0" w:space="0" w:color="auto"/>
        <w:left w:val="none" w:sz="0" w:space="0" w:color="auto"/>
        <w:bottom w:val="none" w:sz="0" w:space="0" w:color="auto"/>
        <w:right w:val="none" w:sz="0" w:space="0" w:color="auto"/>
      </w:divBdr>
    </w:div>
    <w:div w:id="1627471436">
      <w:marLeft w:val="0"/>
      <w:marRight w:val="0"/>
      <w:marTop w:val="0"/>
      <w:marBottom w:val="0"/>
      <w:divBdr>
        <w:top w:val="none" w:sz="0" w:space="0" w:color="auto"/>
        <w:left w:val="none" w:sz="0" w:space="0" w:color="auto"/>
        <w:bottom w:val="none" w:sz="0" w:space="0" w:color="auto"/>
        <w:right w:val="none" w:sz="0" w:space="0" w:color="auto"/>
      </w:divBdr>
    </w:div>
    <w:div w:id="1627471437">
      <w:marLeft w:val="0"/>
      <w:marRight w:val="0"/>
      <w:marTop w:val="0"/>
      <w:marBottom w:val="0"/>
      <w:divBdr>
        <w:top w:val="none" w:sz="0" w:space="0" w:color="auto"/>
        <w:left w:val="none" w:sz="0" w:space="0" w:color="auto"/>
        <w:bottom w:val="none" w:sz="0" w:space="0" w:color="auto"/>
        <w:right w:val="none" w:sz="0" w:space="0" w:color="auto"/>
      </w:divBdr>
    </w:div>
    <w:div w:id="1627471439">
      <w:marLeft w:val="0"/>
      <w:marRight w:val="0"/>
      <w:marTop w:val="0"/>
      <w:marBottom w:val="0"/>
      <w:divBdr>
        <w:top w:val="none" w:sz="0" w:space="0" w:color="auto"/>
        <w:left w:val="none" w:sz="0" w:space="0" w:color="auto"/>
        <w:bottom w:val="none" w:sz="0" w:space="0" w:color="auto"/>
        <w:right w:val="none" w:sz="0" w:space="0" w:color="auto"/>
      </w:divBdr>
    </w:div>
    <w:div w:id="1627471445">
      <w:marLeft w:val="0"/>
      <w:marRight w:val="0"/>
      <w:marTop w:val="0"/>
      <w:marBottom w:val="0"/>
      <w:divBdr>
        <w:top w:val="none" w:sz="0" w:space="0" w:color="auto"/>
        <w:left w:val="none" w:sz="0" w:space="0" w:color="auto"/>
        <w:bottom w:val="none" w:sz="0" w:space="0" w:color="auto"/>
        <w:right w:val="none" w:sz="0" w:space="0" w:color="auto"/>
      </w:divBdr>
    </w:div>
    <w:div w:id="1627471446">
      <w:marLeft w:val="0"/>
      <w:marRight w:val="0"/>
      <w:marTop w:val="0"/>
      <w:marBottom w:val="0"/>
      <w:divBdr>
        <w:top w:val="none" w:sz="0" w:space="0" w:color="auto"/>
        <w:left w:val="none" w:sz="0" w:space="0" w:color="auto"/>
        <w:bottom w:val="none" w:sz="0" w:space="0" w:color="auto"/>
        <w:right w:val="none" w:sz="0" w:space="0" w:color="auto"/>
      </w:divBdr>
    </w:div>
    <w:div w:id="1627471447">
      <w:marLeft w:val="0"/>
      <w:marRight w:val="0"/>
      <w:marTop w:val="0"/>
      <w:marBottom w:val="0"/>
      <w:divBdr>
        <w:top w:val="none" w:sz="0" w:space="0" w:color="auto"/>
        <w:left w:val="none" w:sz="0" w:space="0" w:color="auto"/>
        <w:bottom w:val="none" w:sz="0" w:space="0" w:color="auto"/>
        <w:right w:val="none" w:sz="0" w:space="0" w:color="auto"/>
      </w:divBdr>
    </w:div>
    <w:div w:id="1627471448">
      <w:marLeft w:val="0"/>
      <w:marRight w:val="0"/>
      <w:marTop w:val="0"/>
      <w:marBottom w:val="0"/>
      <w:divBdr>
        <w:top w:val="none" w:sz="0" w:space="0" w:color="auto"/>
        <w:left w:val="none" w:sz="0" w:space="0" w:color="auto"/>
        <w:bottom w:val="none" w:sz="0" w:space="0" w:color="auto"/>
        <w:right w:val="none" w:sz="0" w:space="0" w:color="auto"/>
      </w:divBdr>
    </w:div>
    <w:div w:id="1627471451">
      <w:marLeft w:val="0"/>
      <w:marRight w:val="0"/>
      <w:marTop w:val="0"/>
      <w:marBottom w:val="0"/>
      <w:divBdr>
        <w:top w:val="none" w:sz="0" w:space="0" w:color="auto"/>
        <w:left w:val="none" w:sz="0" w:space="0" w:color="auto"/>
        <w:bottom w:val="none" w:sz="0" w:space="0" w:color="auto"/>
        <w:right w:val="none" w:sz="0" w:space="0" w:color="auto"/>
      </w:divBdr>
    </w:div>
    <w:div w:id="1627471452">
      <w:marLeft w:val="0"/>
      <w:marRight w:val="0"/>
      <w:marTop w:val="0"/>
      <w:marBottom w:val="0"/>
      <w:divBdr>
        <w:top w:val="none" w:sz="0" w:space="0" w:color="auto"/>
        <w:left w:val="none" w:sz="0" w:space="0" w:color="auto"/>
        <w:bottom w:val="none" w:sz="0" w:space="0" w:color="auto"/>
        <w:right w:val="none" w:sz="0" w:space="0" w:color="auto"/>
      </w:divBdr>
      <w:divsChild>
        <w:div w:id="1627471457">
          <w:marLeft w:val="0"/>
          <w:marRight w:val="0"/>
          <w:marTop w:val="0"/>
          <w:marBottom w:val="0"/>
          <w:divBdr>
            <w:top w:val="none" w:sz="0" w:space="0" w:color="auto"/>
            <w:left w:val="none" w:sz="0" w:space="0" w:color="auto"/>
            <w:bottom w:val="none" w:sz="0" w:space="0" w:color="auto"/>
            <w:right w:val="none" w:sz="0" w:space="0" w:color="auto"/>
          </w:divBdr>
          <w:divsChild>
            <w:div w:id="1627471458">
              <w:marLeft w:val="0"/>
              <w:marRight w:val="0"/>
              <w:marTop w:val="0"/>
              <w:marBottom w:val="0"/>
              <w:divBdr>
                <w:top w:val="none" w:sz="0" w:space="0" w:color="auto"/>
                <w:left w:val="none" w:sz="0" w:space="0" w:color="auto"/>
                <w:bottom w:val="none" w:sz="0" w:space="0" w:color="auto"/>
                <w:right w:val="none" w:sz="0" w:space="0" w:color="auto"/>
              </w:divBdr>
              <w:divsChild>
                <w:div w:id="1627471438">
                  <w:marLeft w:val="0"/>
                  <w:marRight w:val="0"/>
                  <w:marTop w:val="0"/>
                  <w:marBottom w:val="0"/>
                  <w:divBdr>
                    <w:top w:val="none" w:sz="0" w:space="0" w:color="auto"/>
                    <w:left w:val="none" w:sz="0" w:space="0" w:color="auto"/>
                    <w:bottom w:val="none" w:sz="0" w:space="0" w:color="auto"/>
                    <w:right w:val="none" w:sz="0" w:space="0" w:color="auto"/>
                  </w:divBdr>
                  <w:divsChild>
                    <w:div w:id="1627471461">
                      <w:marLeft w:val="0"/>
                      <w:marRight w:val="0"/>
                      <w:marTop w:val="0"/>
                      <w:marBottom w:val="0"/>
                      <w:divBdr>
                        <w:top w:val="none" w:sz="0" w:space="0" w:color="auto"/>
                        <w:left w:val="none" w:sz="0" w:space="0" w:color="auto"/>
                        <w:bottom w:val="none" w:sz="0" w:space="0" w:color="auto"/>
                        <w:right w:val="none" w:sz="0" w:space="0" w:color="auto"/>
                      </w:divBdr>
                      <w:divsChild>
                        <w:div w:id="1627471455">
                          <w:marLeft w:val="0"/>
                          <w:marRight w:val="0"/>
                          <w:marTop w:val="0"/>
                          <w:marBottom w:val="0"/>
                          <w:divBdr>
                            <w:top w:val="none" w:sz="0" w:space="0" w:color="auto"/>
                            <w:left w:val="none" w:sz="0" w:space="0" w:color="auto"/>
                            <w:bottom w:val="none" w:sz="0" w:space="0" w:color="auto"/>
                            <w:right w:val="none" w:sz="0" w:space="0" w:color="auto"/>
                          </w:divBdr>
                          <w:divsChild>
                            <w:div w:id="162747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471453">
      <w:marLeft w:val="0"/>
      <w:marRight w:val="0"/>
      <w:marTop w:val="0"/>
      <w:marBottom w:val="0"/>
      <w:divBdr>
        <w:top w:val="none" w:sz="0" w:space="0" w:color="auto"/>
        <w:left w:val="none" w:sz="0" w:space="0" w:color="auto"/>
        <w:bottom w:val="none" w:sz="0" w:space="0" w:color="auto"/>
        <w:right w:val="none" w:sz="0" w:space="0" w:color="auto"/>
      </w:divBdr>
    </w:div>
    <w:div w:id="1627471459">
      <w:marLeft w:val="0"/>
      <w:marRight w:val="0"/>
      <w:marTop w:val="0"/>
      <w:marBottom w:val="0"/>
      <w:divBdr>
        <w:top w:val="none" w:sz="0" w:space="0" w:color="auto"/>
        <w:left w:val="none" w:sz="0" w:space="0" w:color="auto"/>
        <w:bottom w:val="none" w:sz="0" w:space="0" w:color="auto"/>
        <w:right w:val="none" w:sz="0" w:space="0" w:color="auto"/>
      </w:divBdr>
    </w:div>
    <w:div w:id="1627471463">
      <w:marLeft w:val="0"/>
      <w:marRight w:val="0"/>
      <w:marTop w:val="0"/>
      <w:marBottom w:val="0"/>
      <w:divBdr>
        <w:top w:val="none" w:sz="0" w:space="0" w:color="auto"/>
        <w:left w:val="none" w:sz="0" w:space="0" w:color="auto"/>
        <w:bottom w:val="none" w:sz="0" w:space="0" w:color="auto"/>
        <w:right w:val="none" w:sz="0" w:space="0" w:color="auto"/>
      </w:divBdr>
    </w:div>
    <w:div w:id="1627471464">
      <w:marLeft w:val="0"/>
      <w:marRight w:val="0"/>
      <w:marTop w:val="0"/>
      <w:marBottom w:val="0"/>
      <w:divBdr>
        <w:top w:val="none" w:sz="0" w:space="0" w:color="auto"/>
        <w:left w:val="none" w:sz="0" w:space="0" w:color="auto"/>
        <w:bottom w:val="none" w:sz="0" w:space="0" w:color="auto"/>
        <w:right w:val="none" w:sz="0" w:space="0" w:color="auto"/>
      </w:divBdr>
    </w:div>
    <w:div w:id="1627471465">
      <w:marLeft w:val="0"/>
      <w:marRight w:val="0"/>
      <w:marTop w:val="0"/>
      <w:marBottom w:val="0"/>
      <w:divBdr>
        <w:top w:val="none" w:sz="0" w:space="0" w:color="auto"/>
        <w:left w:val="none" w:sz="0" w:space="0" w:color="auto"/>
        <w:bottom w:val="none" w:sz="0" w:space="0" w:color="auto"/>
        <w:right w:val="none" w:sz="0" w:space="0" w:color="auto"/>
      </w:divBdr>
      <w:divsChild>
        <w:div w:id="1627471444">
          <w:marLeft w:val="0"/>
          <w:marRight w:val="0"/>
          <w:marTop w:val="0"/>
          <w:marBottom w:val="0"/>
          <w:divBdr>
            <w:top w:val="none" w:sz="0" w:space="0" w:color="auto"/>
            <w:left w:val="none" w:sz="0" w:space="0" w:color="auto"/>
            <w:bottom w:val="none" w:sz="0" w:space="0" w:color="auto"/>
            <w:right w:val="none" w:sz="0" w:space="0" w:color="auto"/>
          </w:divBdr>
          <w:divsChild>
            <w:div w:id="1627471474">
              <w:marLeft w:val="0"/>
              <w:marRight w:val="0"/>
              <w:marTop w:val="0"/>
              <w:marBottom w:val="0"/>
              <w:divBdr>
                <w:top w:val="none" w:sz="0" w:space="0" w:color="auto"/>
                <w:left w:val="none" w:sz="0" w:space="0" w:color="auto"/>
                <w:bottom w:val="none" w:sz="0" w:space="0" w:color="auto"/>
                <w:right w:val="none" w:sz="0" w:space="0" w:color="auto"/>
              </w:divBdr>
              <w:divsChild>
                <w:div w:id="1627471449">
                  <w:marLeft w:val="0"/>
                  <w:marRight w:val="0"/>
                  <w:marTop w:val="0"/>
                  <w:marBottom w:val="0"/>
                  <w:divBdr>
                    <w:top w:val="none" w:sz="0" w:space="0" w:color="auto"/>
                    <w:left w:val="none" w:sz="0" w:space="0" w:color="auto"/>
                    <w:bottom w:val="none" w:sz="0" w:space="0" w:color="auto"/>
                    <w:right w:val="none" w:sz="0" w:space="0" w:color="auto"/>
                  </w:divBdr>
                  <w:divsChild>
                    <w:div w:id="1627471471">
                      <w:marLeft w:val="0"/>
                      <w:marRight w:val="0"/>
                      <w:marTop w:val="0"/>
                      <w:marBottom w:val="0"/>
                      <w:divBdr>
                        <w:top w:val="none" w:sz="0" w:space="0" w:color="auto"/>
                        <w:left w:val="none" w:sz="0" w:space="0" w:color="auto"/>
                        <w:bottom w:val="none" w:sz="0" w:space="0" w:color="auto"/>
                        <w:right w:val="none" w:sz="0" w:space="0" w:color="auto"/>
                      </w:divBdr>
                      <w:divsChild>
                        <w:div w:id="1627471476">
                          <w:marLeft w:val="0"/>
                          <w:marRight w:val="0"/>
                          <w:marTop w:val="0"/>
                          <w:marBottom w:val="0"/>
                          <w:divBdr>
                            <w:top w:val="none" w:sz="0" w:space="0" w:color="auto"/>
                            <w:left w:val="none" w:sz="0" w:space="0" w:color="auto"/>
                            <w:bottom w:val="none" w:sz="0" w:space="0" w:color="auto"/>
                            <w:right w:val="none" w:sz="0" w:space="0" w:color="auto"/>
                          </w:divBdr>
                          <w:divsChild>
                            <w:div w:id="1627471456">
                              <w:marLeft w:val="0"/>
                              <w:marRight w:val="0"/>
                              <w:marTop w:val="0"/>
                              <w:marBottom w:val="0"/>
                              <w:divBdr>
                                <w:top w:val="none" w:sz="0" w:space="0" w:color="auto"/>
                                <w:left w:val="none" w:sz="0" w:space="0" w:color="auto"/>
                                <w:bottom w:val="none" w:sz="0" w:space="0" w:color="auto"/>
                                <w:right w:val="none" w:sz="0" w:space="0" w:color="auto"/>
                              </w:divBdr>
                              <w:divsChild>
                                <w:div w:id="162747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471467">
      <w:marLeft w:val="0"/>
      <w:marRight w:val="0"/>
      <w:marTop w:val="0"/>
      <w:marBottom w:val="0"/>
      <w:divBdr>
        <w:top w:val="none" w:sz="0" w:space="0" w:color="auto"/>
        <w:left w:val="none" w:sz="0" w:space="0" w:color="auto"/>
        <w:bottom w:val="none" w:sz="0" w:space="0" w:color="auto"/>
        <w:right w:val="none" w:sz="0" w:space="0" w:color="auto"/>
      </w:divBdr>
      <w:divsChild>
        <w:div w:id="1627471466">
          <w:marLeft w:val="0"/>
          <w:marRight w:val="0"/>
          <w:marTop w:val="0"/>
          <w:marBottom w:val="0"/>
          <w:divBdr>
            <w:top w:val="none" w:sz="0" w:space="0" w:color="auto"/>
            <w:left w:val="none" w:sz="0" w:space="0" w:color="auto"/>
            <w:bottom w:val="none" w:sz="0" w:space="0" w:color="auto"/>
            <w:right w:val="none" w:sz="0" w:space="0" w:color="auto"/>
          </w:divBdr>
          <w:divsChild>
            <w:div w:id="1627471477">
              <w:marLeft w:val="0"/>
              <w:marRight w:val="0"/>
              <w:marTop w:val="0"/>
              <w:marBottom w:val="0"/>
              <w:divBdr>
                <w:top w:val="none" w:sz="0" w:space="0" w:color="auto"/>
                <w:left w:val="none" w:sz="0" w:space="0" w:color="auto"/>
                <w:bottom w:val="none" w:sz="0" w:space="0" w:color="auto"/>
                <w:right w:val="none" w:sz="0" w:space="0" w:color="auto"/>
              </w:divBdr>
              <w:divsChild>
                <w:div w:id="1627471443">
                  <w:marLeft w:val="0"/>
                  <w:marRight w:val="0"/>
                  <w:marTop w:val="0"/>
                  <w:marBottom w:val="0"/>
                  <w:divBdr>
                    <w:top w:val="none" w:sz="0" w:space="0" w:color="auto"/>
                    <w:left w:val="none" w:sz="0" w:space="0" w:color="auto"/>
                    <w:bottom w:val="none" w:sz="0" w:space="0" w:color="auto"/>
                    <w:right w:val="none" w:sz="0" w:space="0" w:color="auto"/>
                  </w:divBdr>
                  <w:divsChild>
                    <w:div w:id="1627471460">
                      <w:marLeft w:val="0"/>
                      <w:marRight w:val="0"/>
                      <w:marTop w:val="0"/>
                      <w:marBottom w:val="0"/>
                      <w:divBdr>
                        <w:top w:val="none" w:sz="0" w:space="0" w:color="auto"/>
                        <w:left w:val="none" w:sz="0" w:space="0" w:color="auto"/>
                        <w:bottom w:val="none" w:sz="0" w:space="0" w:color="auto"/>
                        <w:right w:val="none" w:sz="0" w:space="0" w:color="auto"/>
                      </w:divBdr>
                      <w:divsChild>
                        <w:div w:id="1627471433">
                          <w:marLeft w:val="0"/>
                          <w:marRight w:val="0"/>
                          <w:marTop w:val="0"/>
                          <w:marBottom w:val="0"/>
                          <w:divBdr>
                            <w:top w:val="none" w:sz="0" w:space="0" w:color="auto"/>
                            <w:left w:val="none" w:sz="0" w:space="0" w:color="auto"/>
                            <w:bottom w:val="none" w:sz="0" w:space="0" w:color="auto"/>
                            <w:right w:val="none" w:sz="0" w:space="0" w:color="auto"/>
                          </w:divBdr>
                          <w:divsChild>
                            <w:div w:id="162747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471468">
      <w:marLeft w:val="0"/>
      <w:marRight w:val="0"/>
      <w:marTop w:val="0"/>
      <w:marBottom w:val="0"/>
      <w:divBdr>
        <w:top w:val="none" w:sz="0" w:space="0" w:color="auto"/>
        <w:left w:val="none" w:sz="0" w:space="0" w:color="auto"/>
        <w:bottom w:val="none" w:sz="0" w:space="0" w:color="auto"/>
        <w:right w:val="none" w:sz="0" w:space="0" w:color="auto"/>
      </w:divBdr>
    </w:div>
    <w:div w:id="1627471470">
      <w:marLeft w:val="0"/>
      <w:marRight w:val="0"/>
      <w:marTop w:val="0"/>
      <w:marBottom w:val="0"/>
      <w:divBdr>
        <w:top w:val="none" w:sz="0" w:space="0" w:color="auto"/>
        <w:left w:val="none" w:sz="0" w:space="0" w:color="auto"/>
        <w:bottom w:val="none" w:sz="0" w:space="0" w:color="auto"/>
        <w:right w:val="none" w:sz="0" w:space="0" w:color="auto"/>
      </w:divBdr>
    </w:div>
    <w:div w:id="1627471472">
      <w:marLeft w:val="0"/>
      <w:marRight w:val="0"/>
      <w:marTop w:val="0"/>
      <w:marBottom w:val="0"/>
      <w:divBdr>
        <w:top w:val="none" w:sz="0" w:space="0" w:color="auto"/>
        <w:left w:val="none" w:sz="0" w:space="0" w:color="auto"/>
        <w:bottom w:val="none" w:sz="0" w:space="0" w:color="auto"/>
        <w:right w:val="none" w:sz="0" w:space="0" w:color="auto"/>
      </w:divBdr>
      <w:divsChild>
        <w:div w:id="1627471441">
          <w:marLeft w:val="0"/>
          <w:marRight w:val="0"/>
          <w:marTop w:val="0"/>
          <w:marBottom w:val="0"/>
          <w:divBdr>
            <w:top w:val="none" w:sz="0" w:space="0" w:color="auto"/>
            <w:left w:val="none" w:sz="0" w:space="0" w:color="auto"/>
            <w:bottom w:val="none" w:sz="0" w:space="0" w:color="auto"/>
            <w:right w:val="none" w:sz="0" w:space="0" w:color="auto"/>
          </w:divBdr>
          <w:divsChild>
            <w:div w:id="1627471462">
              <w:marLeft w:val="0"/>
              <w:marRight w:val="0"/>
              <w:marTop w:val="0"/>
              <w:marBottom w:val="0"/>
              <w:divBdr>
                <w:top w:val="none" w:sz="0" w:space="0" w:color="auto"/>
                <w:left w:val="none" w:sz="0" w:space="0" w:color="auto"/>
                <w:bottom w:val="none" w:sz="0" w:space="0" w:color="auto"/>
                <w:right w:val="none" w:sz="0" w:space="0" w:color="auto"/>
              </w:divBdr>
              <w:divsChild>
                <w:div w:id="162747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71473">
      <w:marLeft w:val="0"/>
      <w:marRight w:val="0"/>
      <w:marTop w:val="0"/>
      <w:marBottom w:val="0"/>
      <w:divBdr>
        <w:top w:val="none" w:sz="0" w:space="0" w:color="auto"/>
        <w:left w:val="none" w:sz="0" w:space="0" w:color="auto"/>
        <w:bottom w:val="none" w:sz="0" w:space="0" w:color="auto"/>
        <w:right w:val="none" w:sz="0" w:space="0" w:color="auto"/>
      </w:divBdr>
      <w:divsChild>
        <w:div w:id="1627471469">
          <w:marLeft w:val="0"/>
          <w:marRight w:val="0"/>
          <w:marTop w:val="0"/>
          <w:marBottom w:val="0"/>
          <w:divBdr>
            <w:top w:val="none" w:sz="0" w:space="0" w:color="auto"/>
            <w:left w:val="none" w:sz="0" w:space="0" w:color="auto"/>
            <w:bottom w:val="none" w:sz="0" w:space="0" w:color="auto"/>
            <w:right w:val="none" w:sz="0" w:space="0" w:color="auto"/>
          </w:divBdr>
          <w:divsChild>
            <w:div w:id="1627471482">
              <w:marLeft w:val="0"/>
              <w:marRight w:val="0"/>
              <w:marTop w:val="0"/>
              <w:marBottom w:val="0"/>
              <w:divBdr>
                <w:top w:val="none" w:sz="0" w:space="0" w:color="auto"/>
                <w:left w:val="none" w:sz="0" w:space="0" w:color="auto"/>
                <w:bottom w:val="none" w:sz="0" w:space="0" w:color="auto"/>
                <w:right w:val="none" w:sz="0" w:space="0" w:color="auto"/>
              </w:divBdr>
              <w:divsChild>
                <w:div w:id="162747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71475">
      <w:marLeft w:val="0"/>
      <w:marRight w:val="0"/>
      <w:marTop w:val="0"/>
      <w:marBottom w:val="0"/>
      <w:divBdr>
        <w:top w:val="none" w:sz="0" w:space="0" w:color="auto"/>
        <w:left w:val="none" w:sz="0" w:space="0" w:color="auto"/>
        <w:bottom w:val="none" w:sz="0" w:space="0" w:color="auto"/>
        <w:right w:val="none" w:sz="0" w:space="0" w:color="auto"/>
      </w:divBdr>
    </w:div>
    <w:div w:id="1627471478">
      <w:marLeft w:val="0"/>
      <w:marRight w:val="0"/>
      <w:marTop w:val="0"/>
      <w:marBottom w:val="0"/>
      <w:divBdr>
        <w:top w:val="none" w:sz="0" w:space="0" w:color="auto"/>
        <w:left w:val="none" w:sz="0" w:space="0" w:color="auto"/>
        <w:bottom w:val="none" w:sz="0" w:space="0" w:color="auto"/>
        <w:right w:val="none" w:sz="0" w:space="0" w:color="auto"/>
      </w:divBdr>
      <w:divsChild>
        <w:div w:id="1627471450">
          <w:marLeft w:val="60"/>
          <w:marRight w:val="60"/>
          <w:marTop w:val="100"/>
          <w:marBottom w:val="100"/>
          <w:divBdr>
            <w:top w:val="none" w:sz="0" w:space="0" w:color="auto"/>
            <w:left w:val="none" w:sz="0" w:space="0" w:color="auto"/>
            <w:bottom w:val="none" w:sz="0" w:space="0" w:color="auto"/>
            <w:right w:val="none" w:sz="0" w:space="0" w:color="auto"/>
          </w:divBdr>
        </w:div>
      </w:divsChild>
    </w:div>
    <w:div w:id="1627471480">
      <w:marLeft w:val="0"/>
      <w:marRight w:val="0"/>
      <w:marTop w:val="0"/>
      <w:marBottom w:val="0"/>
      <w:divBdr>
        <w:top w:val="none" w:sz="0" w:space="0" w:color="auto"/>
        <w:left w:val="none" w:sz="0" w:space="0" w:color="auto"/>
        <w:bottom w:val="none" w:sz="0" w:space="0" w:color="auto"/>
        <w:right w:val="none" w:sz="0" w:space="0" w:color="auto"/>
      </w:divBdr>
    </w:div>
    <w:div w:id="1627471483">
      <w:marLeft w:val="0"/>
      <w:marRight w:val="0"/>
      <w:marTop w:val="0"/>
      <w:marBottom w:val="0"/>
      <w:divBdr>
        <w:top w:val="none" w:sz="0" w:space="0" w:color="auto"/>
        <w:left w:val="none" w:sz="0" w:space="0" w:color="auto"/>
        <w:bottom w:val="none" w:sz="0" w:space="0" w:color="auto"/>
        <w:right w:val="none" w:sz="0" w:space="0" w:color="auto"/>
      </w:divBdr>
    </w:div>
    <w:div w:id="1627471484">
      <w:marLeft w:val="0"/>
      <w:marRight w:val="0"/>
      <w:marTop w:val="0"/>
      <w:marBottom w:val="0"/>
      <w:divBdr>
        <w:top w:val="none" w:sz="0" w:space="0" w:color="auto"/>
        <w:left w:val="none" w:sz="0" w:space="0" w:color="auto"/>
        <w:bottom w:val="none" w:sz="0" w:space="0" w:color="auto"/>
        <w:right w:val="none" w:sz="0" w:space="0" w:color="auto"/>
      </w:divBdr>
    </w:div>
    <w:div w:id="1627471485">
      <w:marLeft w:val="0"/>
      <w:marRight w:val="0"/>
      <w:marTop w:val="0"/>
      <w:marBottom w:val="0"/>
      <w:divBdr>
        <w:top w:val="none" w:sz="0" w:space="0" w:color="auto"/>
        <w:left w:val="none" w:sz="0" w:space="0" w:color="auto"/>
        <w:bottom w:val="none" w:sz="0" w:space="0" w:color="auto"/>
        <w:right w:val="none" w:sz="0" w:space="0" w:color="auto"/>
      </w:divBdr>
    </w:div>
    <w:div w:id="1627471486">
      <w:marLeft w:val="0"/>
      <w:marRight w:val="0"/>
      <w:marTop w:val="0"/>
      <w:marBottom w:val="0"/>
      <w:divBdr>
        <w:top w:val="none" w:sz="0" w:space="0" w:color="auto"/>
        <w:left w:val="none" w:sz="0" w:space="0" w:color="auto"/>
        <w:bottom w:val="none" w:sz="0" w:space="0" w:color="auto"/>
        <w:right w:val="none" w:sz="0" w:space="0" w:color="auto"/>
      </w:divBdr>
    </w:div>
    <w:div w:id="1627471487">
      <w:marLeft w:val="0"/>
      <w:marRight w:val="0"/>
      <w:marTop w:val="0"/>
      <w:marBottom w:val="0"/>
      <w:divBdr>
        <w:top w:val="none" w:sz="0" w:space="0" w:color="auto"/>
        <w:left w:val="none" w:sz="0" w:space="0" w:color="auto"/>
        <w:bottom w:val="none" w:sz="0" w:space="0" w:color="auto"/>
        <w:right w:val="none" w:sz="0" w:space="0" w:color="auto"/>
      </w:divBdr>
    </w:div>
    <w:div w:id="1627471488">
      <w:marLeft w:val="0"/>
      <w:marRight w:val="0"/>
      <w:marTop w:val="0"/>
      <w:marBottom w:val="0"/>
      <w:divBdr>
        <w:top w:val="none" w:sz="0" w:space="0" w:color="auto"/>
        <w:left w:val="none" w:sz="0" w:space="0" w:color="auto"/>
        <w:bottom w:val="none" w:sz="0" w:space="0" w:color="auto"/>
        <w:right w:val="none" w:sz="0" w:space="0" w:color="auto"/>
      </w:divBdr>
    </w:div>
    <w:div w:id="1627471489">
      <w:marLeft w:val="0"/>
      <w:marRight w:val="0"/>
      <w:marTop w:val="0"/>
      <w:marBottom w:val="0"/>
      <w:divBdr>
        <w:top w:val="none" w:sz="0" w:space="0" w:color="auto"/>
        <w:left w:val="none" w:sz="0" w:space="0" w:color="auto"/>
        <w:bottom w:val="none" w:sz="0" w:space="0" w:color="auto"/>
        <w:right w:val="none" w:sz="0" w:space="0" w:color="auto"/>
      </w:divBdr>
    </w:div>
    <w:div w:id="1627471490">
      <w:marLeft w:val="0"/>
      <w:marRight w:val="0"/>
      <w:marTop w:val="0"/>
      <w:marBottom w:val="0"/>
      <w:divBdr>
        <w:top w:val="none" w:sz="0" w:space="0" w:color="auto"/>
        <w:left w:val="none" w:sz="0" w:space="0" w:color="auto"/>
        <w:bottom w:val="none" w:sz="0" w:space="0" w:color="auto"/>
        <w:right w:val="none" w:sz="0" w:space="0" w:color="auto"/>
      </w:divBdr>
    </w:div>
    <w:div w:id="1627471491">
      <w:marLeft w:val="0"/>
      <w:marRight w:val="0"/>
      <w:marTop w:val="0"/>
      <w:marBottom w:val="0"/>
      <w:divBdr>
        <w:top w:val="none" w:sz="0" w:space="0" w:color="auto"/>
        <w:left w:val="none" w:sz="0" w:space="0" w:color="auto"/>
        <w:bottom w:val="none" w:sz="0" w:space="0" w:color="auto"/>
        <w:right w:val="none" w:sz="0" w:space="0" w:color="auto"/>
      </w:divBdr>
    </w:div>
    <w:div w:id="1627471492">
      <w:marLeft w:val="0"/>
      <w:marRight w:val="0"/>
      <w:marTop w:val="0"/>
      <w:marBottom w:val="0"/>
      <w:divBdr>
        <w:top w:val="none" w:sz="0" w:space="0" w:color="auto"/>
        <w:left w:val="none" w:sz="0" w:space="0" w:color="auto"/>
        <w:bottom w:val="none" w:sz="0" w:space="0" w:color="auto"/>
        <w:right w:val="none" w:sz="0" w:space="0" w:color="auto"/>
      </w:divBdr>
    </w:div>
    <w:div w:id="1627471493">
      <w:marLeft w:val="0"/>
      <w:marRight w:val="0"/>
      <w:marTop w:val="0"/>
      <w:marBottom w:val="0"/>
      <w:divBdr>
        <w:top w:val="none" w:sz="0" w:space="0" w:color="auto"/>
        <w:left w:val="none" w:sz="0" w:space="0" w:color="auto"/>
        <w:bottom w:val="none" w:sz="0" w:space="0" w:color="auto"/>
        <w:right w:val="none" w:sz="0" w:space="0" w:color="auto"/>
      </w:divBdr>
    </w:div>
    <w:div w:id="1627471494">
      <w:marLeft w:val="0"/>
      <w:marRight w:val="0"/>
      <w:marTop w:val="0"/>
      <w:marBottom w:val="0"/>
      <w:divBdr>
        <w:top w:val="none" w:sz="0" w:space="0" w:color="auto"/>
        <w:left w:val="none" w:sz="0" w:space="0" w:color="auto"/>
        <w:bottom w:val="none" w:sz="0" w:space="0" w:color="auto"/>
        <w:right w:val="none" w:sz="0" w:space="0" w:color="auto"/>
      </w:divBdr>
    </w:div>
    <w:div w:id="1627471495">
      <w:marLeft w:val="0"/>
      <w:marRight w:val="0"/>
      <w:marTop w:val="0"/>
      <w:marBottom w:val="0"/>
      <w:divBdr>
        <w:top w:val="none" w:sz="0" w:space="0" w:color="auto"/>
        <w:left w:val="none" w:sz="0" w:space="0" w:color="auto"/>
        <w:bottom w:val="none" w:sz="0" w:space="0" w:color="auto"/>
        <w:right w:val="none" w:sz="0" w:space="0" w:color="auto"/>
      </w:divBdr>
    </w:div>
    <w:div w:id="1627471496">
      <w:marLeft w:val="0"/>
      <w:marRight w:val="0"/>
      <w:marTop w:val="0"/>
      <w:marBottom w:val="0"/>
      <w:divBdr>
        <w:top w:val="none" w:sz="0" w:space="0" w:color="auto"/>
        <w:left w:val="none" w:sz="0" w:space="0" w:color="auto"/>
        <w:bottom w:val="none" w:sz="0" w:space="0" w:color="auto"/>
        <w:right w:val="none" w:sz="0" w:space="0" w:color="auto"/>
      </w:divBdr>
    </w:div>
    <w:div w:id="1627471497">
      <w:marLeft w:val="0"/>
      <w:marRight w:val="0"/>
      <w:marTop w:val="0"/>
      <w:marBottom w:val="0"/>
      <w:divBdr>
        <w:top w:val="none" w:sz="0" w:space="0" w:color="auto"/>
        <w:left w:val="none" w:sz="0" w:space="0" w:color="auto"/>
        <w:bottom w:val="none" w:sz="0" w:space="0" w:color="auto"/>
        <w:right w:val="none" w:sz="0" w:space="0" w:color="auto"/>
      </w:divBdr>
    </w:div>
    <w:div w:id="16274714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https://rs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onf.ru" TargetMode="External"/><Relationship Id="rId7" Type="http://schemas.openxmlformats.org/officeDocument/2006/relationships/endnotes" Target="endnotes.xml"/><Relationship Id="rId12" Type="http://schemas.openxmlformats.org/officeDocument/2006/relationships/hyperlink" Target="https://urait.ru/bcode/475596" TargetMode="External"/><Relationship Id="rId17" Type="http://schemas.openxmlformats.org/officeDocument/2006/relationships/footer" Target="footer6.xm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1083;&#1080;&#1076;&#1077;&#1088;&#1099;&#1088;&#1086;&#1089;&#1089;&#1080;&#1080;.&#1088;&#1092;/"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endocs.ru/v37929/&#1083;&#1077;&#1082;&#1094;&#1080;&#1080;%20%20&#1072;&#1074;&#1090;&#1086;&#1084;&#1072;&#1090;&#1080;&#1079;&#1072;&#1094;&#1080;&#1103;%20&#1090;&#1077;&#1093;&#1085;&#1086;&#1083;&#1086;&#1075;&#1080;&#1095;&#1077;&#1089;&#1082;&#1080;&#1093;%20&#1087;&#1088;&#1086;&#1094;&#1077;&#1089;&#1089;&#1086;&#1074;%20&#1080;%20%20"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profspo.ru/books/100492" TargetMode="External"/><Relationship Id="rId23" Type="http://schemas.openxmlformats.org/officeDocument/2006/relationships/footer" Target="footer8.xml"/><Relationship Id="rId28" Type="http://schemas.microsoft.com/office/2016/09/relationships/commentsIds" Target="commentsIds.xml"/><Relationship Id="rId10" Type="http://schemas.openxmlformats.org/officeDocument/2006/relationships/comments" Target="comments.xml"/><Relationship Id="rId19" Type="http://schemas.openxmlformats.org/officeDocument/2006/relationships/hyperlink" Target="https://bolshayaperemena.onlin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theme" Target="theme/theme1.xml"/><Relationship Id="rId30"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B0214-C6DD-48BF-9E7F-5E8D3FCB7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184</Pages>
  <Words>36834</Words>
  <Characters>209958</Characters>
  <Application>Microsoft Office Word</Application>
  <DocSecurity>0</DocSecurity>
  <Lines>1749</Lines>
  <Paragraphs>492</Paragraphs>
  <ScaleCrop>false</ScaleCrop>
  <Company>Hewlett-Packard</Company>
  <LinksUpToDate>false</LinksUpToDate>
  <CharactersWithSpaces>246300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cp:lastModifiedBy>
  <cp:revision>3</cp:revision>
  <cp:lastPrinted>2016-12-01T14:04:00Z</cp:lastPrinted>
  <dcterms:created xsi:type="dcterms:W3CDTF">2021-12-24T07:26:00Z</dcterms:created>
  <dcterms:modified xsi:type="dcterms:W3CDTF">2021-12-24T07:48:00Z</dcterms:modified>
</cp:coreProperties>
</file>